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198" w:rsidRPr="002E7B18" w:rsidRDefault="00371198">
      <w:pPr>
        <w:pStyle w:val="ReportHead0"/>
        <w:suppressAutoHyphens/>
        <w:jc w:val="right"/>
        <w:rPr>
          <w:b/>
          <w:i/>
          <w:sz w:val="24"/>
        </w:rPr>
      </w:pPr>
      <w:r w:rsidRPr="002E7B18">
        <w:rPr>
          <w:b/>
          <w:i/>
          <w:sz w:val="24"/>
        </w:rPr>
        <w:t>На</w:t>
      </w:r>
      <w:r w:rsidR="002E7B18" w:rsidRPr="002E7B18">
        <w:rPr>
          <w:b/>
          <w:i/>
          <w:sz w:val="24"/>
        </w:rPr>
        <w:t xml:space="preserve"> </w:t>
      </w:r>
      <w:r w:rsidRPr="002E7B18">
        <w:rPr>
          <w:b/>
          <w:i/>
          <w:sz w:val="24"/>
        </w:rPr>
        <w:t>правах</w:t>
      </w:r>
      <w:r w:rsidR="002E7B18" w:rsidRPr="002E7B18">
        <w:rPr>
          <w:b/>
          <w:i/>
          <w:sz w:val="24"/>
        </w:rPr>
        <w:t xml:space="preserve"> </w:t>
      </w:r>
      <w:r w:rsidRPr="002E7B18">
        <w:rPr>
          <w:b/>
          <w:i/>
          <w:sz w:val="24"/>
        </w:rPr>
        <w:t>рукописи</w:t>
      </w:r>
    </w:p>
    <w:p w:rsidR="00371198" w:rsidRPr="002E7B18" w:rsidRDefault="00371198">
      <w:pPr>
        <w:pStyle w:val="ReportHead0"/>
        <w:suppressAutoHyphens/>
        <w:rPr>
          <w:sz w:val="24"/>
        </w:rPr>
      </w:pPr>
    </w:p>
    <w:p w:rsidR="00371198" w:rsidRPr="002E7B18" w:rsidRDefault="00371198">
      <w:pPr>
        <w:pStyle w:val="ReportHead0"/>
        <w:suppressAutoHyphens/>
        <w:rPr>
          <w:sz w:val="24"/>
        </w:rPr>
      </w:pPr>
      <w:r w:rsidRPr="002E7B18">
        <w:rPr>
          <w:sz w:val="24"/>
        </w:rPr>
        <w:t>Минобрнауки</w:t>
      </w:r>
      <w:r w:rsidR="002E7B18" w:rsidRPr="002E7B18">
        <w:rPr>
          <w:sz w:val="24"/>
        </w:rPr>
        <w:t xml:space="preserve"> </w:t>
      </w:r>
      <w:r w:rsidRPr="002E7B18">
        <w:rPr>
          <w:sz w:val="24"/>
        </w:rPr>
        <w:t>России</w:t>
      </w:r>
    </w:p>
    <w:p w:rsidR="00371198" w:rsidRPr="002E7B18" w:rsidRDefault="00371198">
      <w:pPr>
        <w:pStyle w:val="ReportHead0"/>
        <w:suppressAutoHyphens/>
        <w:rPr>
          <w:sz w:val="24"/>
        </w:rPr>
      </w:pPr>
    </w:p>
    <w:p w:rsidR="00371198" w:rsidRPr="002E7B18" w:rsidRDefault="00371198">
      <w:pPr>
        <w:pStyle w:val="ReportHead0"/>
        <w:suppressAutoHyphens/>
        <w:rPr>
          <w:sz w:val="24"/>
        </w:rPr>
      </w:pPr>
      <w:r w:rsidRPr="002E7B18">
        <w:rPr>
          <w:sz w:val="24"/>
        </w:rPr>
        <w:t>Федеральное</w:t>
      </w:r>
      <w:r w:rsidR="002E7B18" w:rsidRPr="002E7B18">
        <w:rPr>
          <w:sz w:val="24"/>
        </w:rPr>
        <w:t xml:space="preserve"> </w:t>
      </w:r>
      <w:r w:rsidRPr="002E7B18">
        <w:rPr>
          <w:sz w:val="24"/>
        </w:rPr>
        <w:t>государственное</w:t>
      </w:r>
      <w:r w:rsidR="002E7B18" w:rsidRPr="002E7B18">
        <w:rPr>
          <w:sz w:val="24"/>
        </w:rPr>
        <w:t xml:space="preserve"> </w:t>
      </w:r>
      <w:r w:rsidRPr="002E7B18">
        <w:rPr>
          <w:sz w:val="24"/>
        </w:rPr>
        <w:t>бюджетное</w:t>
      </w:r>
      <w:r w:rsidR="002E7B18" w:rsidRPr="002E7B18">
        <w:rPr>
          <w:sz w:val="24"/>
        </w:rPr>
        <w:t xml:space="preserve"> </w:t>
      </w:r>
      <w:r w:rsidRPr="002E7B18">
        <w:rPr>
          <w:sz w:val="24"/>
        </w:rPr>
        <w:t>образовательное</w:t>
      </w:r>
      <w:r w:rsidR="002E7B18" w:rsidRPr="002E7B18">
        <w:rPr>
          <w:sz w:val="24"/>
        </w:rPr>
        <w:t xml:space="preserve"> </w:t>
      </w:r>
      <w:r w:rsidRPr="002E7B18">
        <w:rPr>
          <w:sz w:val="24"/>
        </w:rPr>
        <w:t>учреждение</w:t>
      </w:r>
    </w:p>
    <w:p w:rsidR="00371198" w:rsidRPr="002E7B18" w:rsidRDefault="00371198">
      <w:pPr>
        <w:pStyle w:val="ReportHead0"/>
        <w:suppressAutoHyphens/>
        <w:rPr>
          <w:sz w:val="24"/>
        </w:rPr>
      </w:pPr>
      <w:r w:rsidRPr="002E7B18">
        <w:rPr>
          <w:sz w:val="24"/>
        </w:rPr>
        <w:t>высшего</w:t>
      </w:r>
      <w:r w:rsidR="002E7B18" w:rsidRPr="002E7B18">
        <w:rPr>
          <w:sz w:val="24"/>
        </w:rPr>
        <w:t xml:space="preserve"> </w:t>
      </w:r>
      <w:r w:rsidRPr="002E7B18">
        <w:rPr>
          <w:sz w:val="24"/>
        </w:rPr>
        <w:t>образования</w:t>
      </w:r>
    </w:p>
    <w:p w:rsidR="00371198" w:rsidRPr="002E7B18" w:rsidRDefault="00371198">
      <w:pPr>
        <w:pStyle w:val="ReportHead0"/>
        <w:suppressAutoHyphens/>
        <w:rPr>
          <w:b/>
          <w:sz w:val="24"/>
        </w:rPr>
      </w:pPr>
      <w:r w:rsidRPr="002E7B18">
        <w:rPr>
          <w:b/>
          <w:sz w:val="24"/>
        </w:rPr>
        <w:t>«Оренбургский</w:t>
      </w:r>
      <w:r w:rsidR="002E7B18" w:rsidRPr="002E7B18">
        <w:rPr>
          <w:b/>
          <w:sz w:val="24"/>
        </w:rPr>
        <w:t xml:space="preserve"> </w:t>
      </w:r>
      <w:r w:rsidRPr="002E7B18">
        <w:rPr>
          <w:b/>
          <w:sz w:val="24"/>
        </w:rPr>
        <w:t>государственный</w:t>
      </w:r>
      <w:r w:rsidR="002E7B18" w:rsidRPr="002E7B18">
        <w:rPr>
          <w:b/>
          <w:sz w:val="24"/>
        </w:rPr>
        <w:t xml:space="preserve"> </w:t>
      </w:r>
      <w:r w:rsidRPr="002E7B18">
        <w:rPr>
          <w:b/>
          <w:sz w:val="24"/>
        </w:rPr>
        <w:t>университет»</w:t>
      </w:r>
    </w:p>
    <w:p w:rsidR="00371198" w:rsidRPr="002E7B18" w:rsidRDefault="00371198">
      <w:pPr>
        <w:pStyle w:val="ReportHead0"/>
        <w:suppressAutoHyphens/>
        <w:rPr>
          <w:sz w:val="24"/>
        </w:rPr>
      </w:pPr>
    </w:p>
    <w:p w:rsidR="00371198" w:rsidRPr="002E7B18" w:rsidRDefault="00371198">
      <w:pPr>
        <w:pStyle w:val="ReportHead0"/>
        <w:suppressAutoHyphens/>
        <w:rPr>
          <w:sz w:val="24"/>
        </w:rPr>
      </w:pPr>
      <w:r w:rsidRPr="002E7B18">
        <w:rPr>
          <w:sz w:val="24"/>
        </w:rPr>
        <w:t>Кафедра</w:t>
      </w:r>
      <w:r w:rsidR="002E7B18" w:rsidRPr="002E7B18">
        <w:rPr>
          <w:sz w:val="24"/>
        </w:rPr>
        <w:t xml:space="preserve"> </w:t>
      </w:r>
      <w:r w:rsidRPr="002E7B18">
        <w:rPr>
          <w:sz w:val="24"/>
        </w:rPr>
        <w:t>теории</w:t>
      </w:r>
      <w:r w:rsidR="002E7B18" w:rsidRPr="002E7B18">
        <w:rPr>
          <w:sz w:val="24"/>
        </w:rPr>
        <w:t xml:space="preserve"> </w:t>
      </w:r>
      <w:r w:rsidRPr="002E7B18">
        <w:rPr>
          <w:sz w:val="24"/>
        </w:rPr>
        <w:t>и</w:t>
      </w:r>
      <w:r w:rsidR="002E7B18" w:rsidRPr="002E7B18">
        <w:rPr>
          <w:sz w:val="24"/>
        </w:rPr>
        <w:t xml:space="preserve"> </w:t>
      </w:r>
      <w:r w:rsidRPr="002E7B18">
        <w:rPr>
          <w:sz w:val="24"/>
        </w:rPr>
        <w:t>практики</w:t>
      </w:r>
      <w:r w:rsidR="002E7B18" w:rsidRPr="002E7B18">
        <w:rPr>
          <w:sz w:val="24"/>
        </w:rPr>
        <w:t xml:space="preserve"> </w:t>
      </w:r>
      <w:r w:rsidRPr="002E7B18">
        <w:rPr>
          <w:sz w:val="24"/>
        </w:rPr>
        <w:t>перевода</w:t>
      </w:r>
    </w:p>
    <w:p w:rsidR="00371198" w:rsidRPr="002E7B18" w:rsidRDefault="00371198">
      <w:pPr>
        <w:pStyle w:val="ReportHead0"/>
        <w:suppressAutoHyphens/>
        <w:rPr>
          <w:sz w:val="24"/>
        </w:rPr>
      </w:pPr>
    </w:p>
    <w:p w:rsidR="00371198" w:rsidRPr="002E7B18" w:rsidRDefault="00371198">
      <w:pPr>
        <w:pStyle w:val="ReportHead0"/>
        <w:suppressAutoHyphens/>
        <w:jc w:val="left"/>
        <w:rPr>
          <w:sz w:val="24"/>
        </w:rPr>
      </w:pPr>
    </w:p>
    <w:p w:rsidR="00371198" w:rsidRPr="002E7B18" w:rsidRDefault="00371198">
      <w:pPr>
        <w:pStyle w:val="ReportHead0"/>
        <w:suppressAutoHyphens/>
        <w:jc w:val="left"/>
        <w:rPr>
          <w:sz w:val="24"/>
        </w:rPr>
      </w:pPr>
    </w:p>
    <w:p w:rsidR="00371198" w:rsidRPr="002E7B18" w:rsidRDefault="00371198">
      <w:pPr>
        <w:pStyle w:val="ReportHead0"/>
        <w:suppressAutoHyphens/>
        <w:jc w:val="left"/>
        <w:rPr>
          <w:sz w:val="24"/>
        </w:rPr>
      </w:pPr>
    </w:p>
    <w:p w:rsidR="00371198" w:rsidRPr="002E7B18" w:rsidRDefault="00371198">
      <w:pPr>
        <w:pStyle w:val="ReportHead0"/>
        <w:suppressAutoHyphens/>
        <w:jc w:val="left"/>
        <w:rPr>
          <w:sz w:val="24"/>
        </w:rPr>
      </w:pPr>
    </w:p>
    <w:p w:rsidR="00371198" w:rsidRPr="002E7B18" w:rsidRDefault="00371198">
      <w:pPr>
        <w:pStyle w:val="ReportHead0"/>
        <w:suppressAutoHyphens/>
        <w:rPr>
          <w:sz w:val="24"/>
        </w:rPr>
      </w:pPr>
    </w:p>
    <w:p w:rsidR="00371198" w:rsidRPr="002E7B18" w:rsidRDefault="00371198">
      <w:pPr>
        <w:pStyle w:val="ReportHead0"/>
        <w:suppressAutoHyphens/>
        <w:rPr>
          <w:sz w:val="24"/>
        </w:rPr>
      </w:pPr>
    </w:p>
    <w:p w:rsidR="00371198" w:rsidRPr="002E7B18" w:rsidRDefault="00371198">
      <w:pPr>
        <w:pStyle w:val="ReportHead0"/>
        <w:suppressAutoHyphens/>
        <w:rPr>
          <w:sz w:val="24"/>
        </w:rPr>
      </w:pPr>
    </w:p>
    <w:p w:rsidR="00371198" w:rsidRPr="002E7B18" w:rsidRDefault="00371198">
      <w:pPr>
        <w:pStyle w:val="ReportHead0"/>
        <w:suppressAutoHyphens/>
        <w:spacing w:before="120"/>
        <w:rPr>
          <w:sz w:val="24"/>
        </w:rPr>
      </w:pPr>
      <w:r w:rsidRPr="002E7B18">
        <w:rPr>
          <w:rFonts w:ascii="TimesNewRomanPSMT" w:hAnsi="TimesNewRomanPSMT" w:cs="TimesNewRomanPSMT"/>
          <w:szCs w:val="28"/>
        </w:rPr>
        <w:t>Методические</w:t>
      </w:r>
      <w:r w:rsidR="002E7B18" w:rsidRPr="002E7B18">
        <w:rPr>
          <w:rFonts w:ascii="TimesNewRomanPSMT" w:hAnsi="TimesNewRomanPSMT" w:cs="TimesNewRomanPSMT"/>
          <w:szCs w:val="28"/>
        </w:rPr>
        <w:t xml:space="preserve"> </w:t>
      </w:r>
      <w:r w:rsidRPr="002E7B18">
        <w:rPr>
          <w:rFonts w:ascii="TimesNewRomanPSMT" w:hAnsi="TimesNewRomanPSMT" w:cs="TimesNewRomanPSMT"/>
          <w:szCs w:val="28"/>
        </w:rPr>
        <w:t>указания</w:t>
      </w:r>
      <w:r w:rsidR="002E7B18" w:rsidRPr="002E7B18">
        <w:rPr>
          <w:rFonts w:ascii="TimesNewRomanPSMT" w:hAnsi="TimesNewRomanPSMT" w:cs="TimesNewRomanPSMT"/>
          <w:szCs w:val="28"/>
        </w:rPr>
        <w:t xml:space="preserve"> </w:t>
      </w:r>
      <w:r w:rsidRPr="002E7B18">
        <w:rPr>
          <w:rFonts w:ascii="TimesNewRomanPSMT" w:hAnsi="TimesNewRomanPSMT" w:cs="TimesNewRomanPSMT"/>
          <w:szCs w:val="28"/>
        </w:rPr>
        <w:t>для</w:t>
      </w:r>
      <w:r w:rsidR="002E7B18" w:rsidRPr="002E7B18">
        <w:rPr>
          <w:rFonts w:ascii="TimesNewRomanPSMT" w:hAnsi="TimesNewRomanPSMT" w:cs="TimesNewRomanPSMT"/>
          <w:szCs w:val="28"/>
        </w:rPr>
        <w:t xml:space="preserve"> </w:t>
      </w:r>
      <w:proofErr w:type="gramStart"/>
      <w:r w:rsidRPr="002E7B18">
        <w:rPr>
          <w:rFonts w:ascii="TimesNewRomanPSMT" w:hAnsi="TimesNewRomanPSMT" w:cs="TimesNewRomanPSMT"/>
          <w:szCs w:val="28"/>
        </w:rPr>
        <w:t>обучающихся</w:t>
      </w:r>
      <w:proofErr w:type="gramEnd"/>
      <w:r w:rsidR="002E7B18" w:rsidRPr="002E7B18">
        <w:rPr>
          <w:rFonts w:ascii="TimesNewRomanPSMT" w:hAnsi="TimesNewRomanPSMT" w:cs="TimesNewRomanPSMT"/>
          <w:szCs w:val="28"/>
        </w:rPr>
        <w:t xml:space="preserve"> </w:t>
      </w:r>
      <w:r w:rsidRPr="002E7B18">
        <w:rPr>
          <w:rFonts w:ascii="TimesNewRomanPSMT" w:hAnsi="TimesNewRomanPSMT" w:cs="TimesNewRomanPSMT"/>
          <w:szCs w:val="28"/>
        </w:rPr>
        <w:t>по</w:t>
      </w:r>
      <w:r w:rsidR="002E7B18" w:rsidRPr="002E7B18">
        <w:rPr>
          <w:rFonts w:ascii="TimesNewRomanPSMT" w:hAnsi="TimesNewRomanPSMT" w:cs="TimesNewRomanPSMT"/>
          <w:szCs w:val="28"/>
        </w:rPr>
        <w:t xml:space="preserve"> </w:t>
      </w:r>
      <w:r w:rsidRPr="002E7B18">
        <w:rPr>
          <w:rFonts w:ascii="TimesNewRomanPSMT" w:hAnsi="TimesNewRomanPSMT" w:cs="TimesNewRomanPSMT"/>
          <w:szCs w:val="28"/>
        </w:rPr>
        <w:t>освоению</w:t>
      </w:r>
      <w:r w:rsidR="002E7B18" w:rsidRPr="002E7B18">
        <w:rPr>
          <w:rFonts w:ascii="TimesNewRomanPSMT" w:hAnsi="TimesNewRomanPSMT" w:cs="TimesNewRomanPSMT"/>
          <w:szCs w:val="28"/>
        </w:rPr>
        <w:t xml:space="preserve"> </w:t>
      </w:r>
      <w:r w:rsidRPr="002E7B18">
        <w:rPr>
          <w:rFonts w:ascii="TimesNewRomanPSMT" w:hAnsi="TimesNewRomanPSMT" w:cs="TimesNewRomanPSMT"/>
          <w:szCs w:val="28"/>
        </w:rPr>
        <w:t>дисциплины</w:t>
      </w:r>
    </w:p>
    <w:p w:rsidR="00371198" w:rsidRPr="002E7B18" w:rsidRDefault="00371198">
      <w:pPr>
        <w:pStyle w:val="ReportHead0"/>
        <w:suppressAutoHyphens/>
        <w:spacing w:before="120"/>
        <w:rPr>
          <w:i/>
        </w:rPr>
      </w:pPr>
      <w:r w:rsidRPr="002E7B18">
        <w:rPr>
          <w:i/>
        </w:rPr>
        <w:t>«Компьютерные</w:t>
      </w:r>
      <w:r w:rsidR="002E7B18" w:rsidRPr="002E7B18">
        <w:rPr>
          <w:i/>
        </w:rPr>
        <w:t xml:space="preserve"> </w:t>
      </w:r>
      <w:r w:rsidRPr="002E7B18">
        <w:rPr>
          <w:i/>
        </w:rPr>
        <w:t>технологии</w:t>
      </w:r>
      <w:r w:rsidR="002E7B18" w:rsidRPr="002E7B18">
        <w:rPr>
          <w:i/>
        </w:rPr>
        <w:t xml:space="preserve"> </w:t>
      </w:r>
      <w:r w:rsidRPr="002E7B18">
        <w:rPr>
          <w:i/>
        </w:rPr>
        <w:t>в</w:t>
      </w:r>
      <w:r w:rsidR="002E7B18" w:rsidRPr="002E7B18">
        <w:rPr>
          <w:i/>
        </w:rPr>
        <w:t xml:space="preserve"> </w:t>
      </w:r>
      <w:r w:rsidRPr="002E7B18">
        <w:rPr>
          <w:i/>
        </w:rPr>
        <w:t>переводе»</w:t>
      </w:r>
    </w:p>
    <w:p w:rsidR="00371198" w:rsidRPr="002E7B18" w:rsidRDefault="00371198">
      <w:pPr>
        <w:pStyle w:val="ReportHead0"/>
        <w:suppressAutoHyphens/>
        <w:rPr>
          <w:sz w:val="24"/>
        </w:rPr>
      </w:pPr>
    </w:p>
    <w:p w:rsidR="00371198" w:rsidRPr="002E7B18" w:rsidRDefault="00371198">
      <w:pPr>
        <w:pStyle w:val="ReportHead0"/>
        <w:suppressAutoHyphens/>
        <w:spacing w:line="360" w:lineRule="auto"/>
        <w:rPr>
          <w:sz w:val="24"/>
        </w:rPr>
      </w:pPr>
      <w:r w:rsidRPr="002E7B18">
        <w:rPr>
          <w:sz w:val="24"/>
        </w:rPr>
        <w:t>Уровень</w:t>
      </w:r>
      <w:r w:rsidR="002E7B18" w:rsidRPr="002E7B18">
        <w:rPr>
          <w:sz w:val="24"/>
        </w:rPr>
        <w:t xml:space="preserve"> </w:t>
      </w:r>
      <w:r w:rsidRPr="002E7B18">
        <w:rPr>
          <w:sz w:val="24"/>
        </w:rPr>
        <w:t>высшего</w:t>
      </w:r>
      <w:r w:rsidR="002E7B18" w:rsidRPr="002E7B18">
        <w:rPr>
          <w:sz w:val="24"/>
        </w:rPr>
        <w:t xml:space="preserve"> </w:t>
      </w:r>
      <w:r w:rsidRPr="002E7B18">
        <w:rPr>
          <w:sz w:val="24"/>
        </w:rPr>
        <w:t>образования</w:t>
      </w:r>
    </w:p>
    <w:p w:rsidR="00371198" w:rsidRPr="002E7B18" w:rsidRDefault="00371198">
      <w:pPr>
        <w:pStyle w:val="ReportHead0"/>
        <w:suppressAutoHyphens/>
        <w:spacing w:line="360" w:lineRule="auto"/>
        <w:rPr>
          <w:sz w:val="24"/>
        </w:rPr>
      </w:pPr>
      <w:r w:rsidRPr="002E7B18">
        <w:rPr>
          <w:sz w:val="24"/>
        </w:rPr>
        <w:t>БАКАЛАВРИАТ</w:t>
      </w:r>
    </w:p>
    <w:p w:rsidR="00371198" w:rsidRPr="002E7B18" w:rsidRDefault="00371198">
      <w:pPr>
        <w:pStyle w:val="ReportHead0"/>
        <w:suppressAutoHyphens/>
        <w:rPr>
          <w:sz w:val="24"/>
        </w:rPr>
      </w:pPr>
      <w:r w:rsidRPr="002E7B18">
        <w:rPr>
          <w:sz w:val="24"/>
        </w:rPr>
        <w:t>Направление</w:t>
      </w:r>
      <w:r w:rsidR="002E7B18" w:rsidRPr="002E7B18">
        <w:rPr>
          <w:sz w:val="24"/>
        </w:rPr>
        <w:t xml:space="preserve"> </w:t>
      </w:r>
      <w:r w:rsidRPr="002E7B18">
        <w:rPr>
          <w:sz w:val="24"/>
        </w:rPr>
        <w:t>подготовки</w:t>
      </w:r>
    </w:p>
    <w:p w:rsidR="00371198" w:rsidRPr="002E7B18" w:rsidRDefault="00371198">
      <w:pPr>
        <w:pStyle w:val="ReportHead0"/>
        <w:suppressAutoHyphens/>
        <w:rPr>
          <w:i/>
          <w:sz w:val="24"/>
          <w:u w:val="single"/>
        </w:rPr>
      </w:pPr>
      <w:r w:rsidRPr="002E7B18">
        <w:rPr>
          <w:i/>
          <w:sz w:val="24"/>
          <w:u w:val="single"/>
        </w:rPr>
        <w:t>45.03.02Лингвистика</w:t>
      </w:r>
    </w:p>
    <w:p w:rsidR="00371198" w:rsidRPr="002E7B18" w:rsidRDefault="00371198">
      <w:pPr>
        <w:pStyle w:val="ReportHead0"/>
        <w:suppressAutoHyphens/>
        <w:rPr>
          <w:sz w:val="24"/>
          <w:vertAlign w:val="superscript"/>
        </w:rPr>
      </w:pPr>
      <w:r w:rsidRPr="002E7B18">
        <w:rPr>
          <w:sz w:val="24"/>
          <w:vertAlign w:val="superscript"/>
        </w:rPr>
        <w:t>(код</w:t>
      </w:r>
      <w:r w:rsidR="002E7B18" w:rsidRPr="002E7B18">
        <w:rPr>
          <w:sz w:val="24"/>
          <w:vertAlign w:val="superscript"/>
        </w:rPr>
        <w:t xml:space="preserve"> </w:t>
      </w:r>
      <w:r w:rsidRPr="002E7B18">
        <w:rPr>
          <w:sz w:val="24"/>
          <w:vertAlign w:val="superscript"/>
        </w:rPr>
        <w:t>и</w:t>
      </w:r>
      <w:r w:rsidR="002E7B18" w:rsidRPr="002E7B18">
        <w:rPr>
          <w:sz w:val="24"/>
          <w:vertAlign w:val="superscript"/>
        </w:rPr>
        <w:t xml:space="preserve"> </w:t>
      </w:r>
      <w:r w:rsidRPr="002E7B18">
        <w:rPr>
          <w:sz w:val="24"/>
          <w:vertAlign w:val="superscript"/>
        </w:rPr>
        <w:t>наименование</w:t>
      </w:r>
      <w:r w:rsidR="002E7B18" w:rsidRPr="002E7B18">
        <w:rPr>
          <w:sz w:val="24"/>
          <w:vertAlign w:val="superscript"/>
        </w:rPr>
        <w:t xml:space="preserve"> </w:t>
      </w:r>
      <w:r w:rsidRPr="002E7B18">
        <w:rPr>
          <w:sz w:val="24"/>
          <w:vertAlign w:val="superscript"/>
        </w:rPr>
        <w:t>направления</w:t>
      </w:r>
      <w:r w:rsidR="002E7B18" w:rsidRPr="002E7B18">
        <w:rPr>
          <w:sz w:val="24"/>
          <w:vertAlign w:val="superscript"/>
        </w:rPr>
        <w:t xml:space="preserve"> </w:t>
      </w:r>
      <w:r w:rsidRPr="002E7B18">
        <w:rPr>
          <w:sz w:val="24"/>
          <w:vertAlign w:val="superscript"/>
        </w:rPr>
        <w:t>подготовки)</w:t>
      </w:r>
    </w:p>
    <w:p w:rsidR="00371198" w:rsidRPr="002E7B18" w:rsidRDefault="00371198">
      <w:pPr>
        <w:pStyle w:val="ReportHead0"/>
        <w:suppressAutoHyphens/>
        <w:rPr>
          <w:sz w:val="24"/>
          <w:vertAlign w:val="superscript"/>
        </w:rPr>
      </w:pPr>
    </w:p>
    <w:p w:rsidR="00371198" w:rsidRPr="002E7B18" w:rsidRDefault="00371198">
      <w:pPr>
        <w:pStyle w:val="ReportHead0"/>
        <w:suppressAutoHyphens/>
        <w:rPr>
          <w:i/>
          <w:sz w:val="24"/>
          <w:u w:val="single"/>
        </w:rPr>
      </w:pPr>
      <w:r w:rsidRPr="002E7B18">
        <w:rPr>
          <w:i/>
          <w:sz w:val="24"/>
          <w:u w:val="single"/>
        </w:rPr>
        <w:t>Перевод</w:t>
      </w:r>
      <w:r w:rsidR="002E7B18" w:rsidRPr="002E7B18">
        <w:rPr>
          <w:i/>
          <w:sz w:val="24"/>
          <w:u w:val="single"/>
        </w:rPr>
        <w:t xml:space="preserve"> </w:t>
      </w:r>
      <w:r w:rsidRPr="002E7B18">
        <w:rPr>
          <w:i/>
          <w:sz w:val="24"/>
          <w:u w:val="single"/>
        </w:rPr>
        <w:t>и</w:t>
      </w:r>
      <w:r w:rsidR="002E7B18" w:rsidRPr="002E7B18">
        <w:rPr>
          <w:i/>
          <w:sz w:val="24"/>
          <w:u w:val="single"/>
        </w:rPr>
        <w:t xml:space="preserve"> </w:t>
      </w:r>
      <w:r w:rsidRPr="002E7B18">
        <w:rPr>
          <w:i/>
          <w:sz w:val="24"/>
          <w:u w:val="single"/>
        </w:rPr>
        <w:t>переводоведение</w:t>
      </w:r>
      <w:r w:rsidR="002E7B18" w:rsidRPr="002E7B18">
        <w:rPr>
          <w:i/>
          <w:sz w:val="24"/>
          <w:u w:val="single"/>
        </w:rPr>
        <w:t xml:space="preserve"> </w:t>
      </w:r>
      <w:r w:rsidRPr="002E7B18">
        <w:rPr>
          <w:i/>
          <w:sz w:val="24"/>
          <w:u w:val="single"/>
        </w:rPr>
        <w:t>(английский</w:t>
      </w:r>
      <w:r w:rsidR="002E7B18" w:rsidRPr="002E7B18">
        <w:rPr>
          <w:i/>
          <w:sz w:val="24"/>
          <w:u w:val="single"/>
        </w:rPr>
        <w:t xml:space="preserve"> </w:t>
      </w:r>
      <w:r w:rsidRPr="002E7B18">
        <w:rPr>
          <w:i/>
          <w:sz w:val="24"/>
          <w:u w:val="single"/>
        </w:rPr>
        <w:t>язык,</w:t>
      </w:r>
      <w:r w:rsidR="002E7B18" w:rsidRPr="002E7B18">
        <w:rPr>
          <w:i/>
          <w:sz w:val="24"/>
          <w:u w:val="single"/>
        </w:rPr>
        <w:t xml:space="preserve"> </w:t>
      </w:r>
      <w:r w:rsidRPr="002E7B18">
        <w:rPr>
          <w:i/>
          <w:sz w:val="24"/>
          <w:u w:val="single"/>
        </w:rPr>
        <w:t>второй</w:t>
      </w:r>
      <w:r w:rsidR="002E7B18" w:rsidRPr="002E7B18">
        <w:rPr>
          <w:i/>
          <w:sz w:val="24"/>
          <w:u w:val="single"/>
        </w:rPr>
        <w:t xml:space="preserve"> </w:t>
      </w:r>
      <w:r w:rsidRPr="002E7B18">
        <w:rPr>
          <w:i/>
          <w:sz w:val="24"/>
          <w:u w:val="single"/>
        </w:rPr>
        <w:t>иностранный</w:t>
      </w:r>
      <w:r w:rsidR="002E7B18" w:rsidRPr="002E7B18">
        <w:rPr>
          <w:i/>
          <w:sz w:val="24"/>
          <w:u w:val="single"/>
        </w:rPr>
        <w:t xml:space="preserve"> </w:t>
      </w:r>
      <w:r w:rsidRPr="002E7B18">
        <w:rPr>
          <w:i/>
          <w:sz w:val="24"/>
          <w:u w:val="single"/>
        </w:rPr>
        <w:t>язык)</w:t>
      </w:r>
    </w:p>
    <w:p w:rsidR="00371198" w:rsidRPr="002E7B18" w:rsidRDefault="002E7B18">
      <w:pPr>
        <w:pStyle w:val="ReportHead0"/>
        <w:suppressAutoHyphens/>
        <w:rPr>
          <w:szCs w:val="28"/>
          <w:vertAlign w:val="superscript"/>
        </w:rPr>
      </w:pPr>
      <w:r w:rsidRPr="002E7B18">
        <w:rPr>
          <w:szCs w:val="28"/>
          <w:vertAlign w:val="superscript"/>
        </w:rPr>
        <w:t xml:space="preserve"> </w:t>
      </w:r>
      <w:r w:rsidR="00371198" w:rsidRPr="002E7B18">
        <w:rPr>
          <w:szCs w:val="28"/>
          <w:vertAlign w:val="superscript"/>
        </w:rPr>
        <w:t>(наименование</w:t>
      </w:r>
      <w:r w:rsidRPr="002E7B18">
        <w:rPr>
          <w:szCs w:val="28"/>
          <w:vertAlign w:val="superscript"/>
        </w:rPr>
        <w:t xml:space="preserve"> </w:t>
      </w:r>
      <w:r w:rsidR="00371198" w:rsidRPr="002E7B18">
        <w:rPr>
          <w:szCs w:val="28"/>
          <w:vertAlign w:val="superscript"/>
        </w:rPr>
        <w:t>направленности</w:t>
      </w:r>
      <w:r w:rsidRPr="002E7B18">
        <w:rPr>
          <w:szCs w:val="28"/>
          <w:vertAlign w:val="superscript"/>
        </w:rPr>
        <w:t xml:space="preserve"> </w:t>
      </w:r>
      <w:r w:rsidR="00371198" w:rsidRPr="002E7B18">
        <w:rPr>
          <w:szCs w:val="28"/>
          <w:vertAlign w:val="superscript"/>
        </w:rPr>
        <w:t>(профиля)</w:t>
      </w:r>
      <w:r w:rsidRPr="002E7B18">
        <w:rPr>
          <w:szCs w:val="28"/>
          <w:vertAlign w:val="superscript"/>
        </w:rPr>
        <w:t xml:space="preserve"> </w:t>
      </w:r>
      <w:r w:rsidR="00371198" w:rsidRPr="002E7B18">
        <w:rPr>
          <w:szCs w:val="28"/>
          <w:vertAlign w:val="superscript"/>
        </w:rPr>
        <w:t>образовательной</w:t>
      </w:r>
      <w:r w:rsidRPr="002E7B18">
        <w:rPr>
          <w:szCs w:val="28"/>
          <w:vertAlign w:val="superscript"/>
        </w:rPr>
        <w:t xml:space="preserve"> </w:t>
      </w:r>
      <w:r w:rsidR="00371198" w:rsidRPr="002E7B18">
        <w:rPr>
          <w:szCs w:val="28"/>
          <w:vertAlign w:val="superscript"/>
        </w:rPr>
        <w:t>программы)</w:t>
      </w:r>
    </w:p>
    <w:p w:rsidR="00371198" w:rsidRPr="002E7B18" w:rsidRDefault="00371198">
      <w:pPr>
        <w:pStyle w:val="ReportHead0"/>
        <w:suppressAutoHyphens/>
        <w:rPr>
          <w:sz w:val="24"/>
        </w:rPr>
      </w:pPr>
    </w:p>
    <w:p w:rsidR="00371198" w:rsidRPr="002E7B18" w:rsidRDefault="00371198">
      <w:pPr>
        <w:pStyle w:val="ReportHead0"/>
        <w:suppressAutoHyphens/>
        <w:rPr>
          <w:sz w:val="24"/>
        </w:rPr>
      </w:pPr>
      <w:r w:rsidRPr="002E7B18">
        <w:rPr>
          <w:sz w:val="24"/>
        </w:rPr>
        <w:t>Квалификация</w:t>
      </w:r>
    </w:p>
    <w:p w:rsidR="00371198" w:rsidRPr="002E7B18" w:rsidRDefault="00371198">
      <w:pPr>
        <w:pStyle w:val="ReportHead0"/>
        <w:suppressAutoHyphens/>
        <w:rPr>
          <w:i/>
          <w:sz w:val="24"/>
          <w:u w:val="single"/>
        </w:rPr>
      </w:pPr>
      <w:r w:rsidRPr="002E7B18">
        <w:rPr>
          <w:i/>
          <w:sz w:val="24"/>
          <w:u w:val="single"/>
        </w:rPr>
        <w:t>Бакалавр</w:t>
      </w:r>
    </w:p>
    <w:p w:rsidR="00371198" w:rsidRPr="002E7B18" w:rsidRDefault="00371198">
      <w:pPr>
        <w:pStyle w:val="ReportHead0"/>
        <w:suppressAutoHyphens/>
        <w:spacing w:before="120"/>
        <w:rPr>
          <w:sz w:val="24"/>
        </w:rPr>
      </w:pPr>
      <w:r w:rsidRPr="002E7B18">
        <w:rPr>
          <w:sz w:val="24"/>
        </w:rPr>
        <w:t>Форма</w:t>
      </w:r>
      <w:r w:rsidR="002E7B18" w:rsidRPr="002E7B18">
        <w:rPr>
          <w:sz w:val="24"/>
        </w:rPr>
        <w:t xml:space="preserve"> </w:t>
      </w:r>
      <w:r w:rsidRPr="002E7B18">
        <w:rPr>
          <w:sz w:val="24"/>
        </w:rPr>
        <w:t>обучения</w:t>
      </w:r>
    </w:p>
    <w:p w:rsidR="00371198" w:rsidRPr="002E7B18" w:rsidRDefault="00371198">
      <w:pPr>
        <w:pStyle w:val="ReportHead0"/>
        <w:suppressAutoHyphens/>
        <w:rPr>
          <w:i/>
          <w:sz w:val="24"/>
          <w:u w:val="single"/>
        </w:rPr>
      </w:pPr>
      <w:r w:rsidRPr="002E7B18">
        <w:rPr>
          <w:i/>
          <w:sz w:val="24"/>
          <w:u w:val="single"/>
        </w:rPr>
        <w:t>Очная</w:t>
      </w:r>
    </w:p>
    <w:p w:rsidR="00371198" w:rsidRPr="002E7B18" w:rsidRDefault="00371198">
      <w:pPr>
        <w:pStyle w:val="ReportHead0"/>
        <w:suppressAutoHyphens/>
        <w:rPr>
          <w:sz w:val="24"/>
        </w:rPr>
      </w:pPr>
      <w:bookmarkStart w:id="0" w:name="BookmarkWhereDelChr13"/>
      <w:bookmarkEnd w:id="0"/>
    </w:p>
    <w:p w:rsidR="00371198" w:rsidRPr="002E7B18" w:rsidRDefault="00371198">
      <w:pPr>
        <w:pStyle w:val="ReportHead0"/>
        <w:suppressAutoHyphens/>
        <w:rPr>
          <w:sz w:val="24"/>
        </w:rPr>
      </w:pPr>
    </w:p>
    <w:p w:rsidR="00371198" w:rsidRPr="002E7B18" w:rsidRDefault="00371198">
      <w:pPr>
        <w:pStyle w:val="ReportHead0"/>
        <w:suppressAutoHyphens/>
        <w:rPr>
          <w:sz w:val="24"/>
        </w:rPr>
      </w:pPr>
    </w:p>
    <w:p w:rsidR="00371198" w:rsidRPr="002E7B18" w:rsidRDefault="00371198">
      <w:pPr>
        <w:pStyle w:val="ReportHead0"/>
        <w:suppressAutoHyphens/>
        <w:rPr>
          <w:sz w:val="24"/>
        </w:rPr>
      </w:pPr>
    </w:p>
    <w:p w:rsidR="00371198" w:rsidRPr="002E7B18" w:rsidRDefault="00371198">
      <w:pPr>
        <w:pStyle w:val="ReportHead0"/>
        <w:suppressAutoHyphens/>
        <w:rPr>
          <w:sz w:val="24"/>
        </w:rPr>
      </w:pPr>
    </w:p>
    <w:p w:rsidR="00371198" w:rsidRPr="002E7B18" w:rsidRDefault="00371198">
      <w:pPr>
        <w:pStyle w:val="ReportHead0"/>
        <w:suppressAutoHyphens/>
        <w:jc w:val="both"/>
        <w:rPr>
          <w:sz w:val="24"/>
        </w:rPr>
      </w:pPr>
    </w:p>
    <w:p w:rsidR="00371198" w:rsidRPr="002E7B18" w:rsidRDefault="00371198">
      <w:pPr>
        <w:pStyle w:val="ReportHead0"/>
        <w:suppressAutoHyphens/>
        <w:rPr>
          <w:sz w:val="24"/>
        </w:rPr>
      </w:pPr>
    </w:p>
    <w:p w:rsidR="00371198" w:rsidRPr="002E7B18" w:rsidRDefault="00371198">
      <w:pPr>
        <w:pStyle w:val="ReportHead0"/>
        <w:suppressAutoHyphens/>
        <w:rPr>
          <w:sz w:val="24"/>
        </w:rPr>
      </w:pPr>
    </w:p>
    <w:p w:rsidR="00371198" w:rsidRPr="002E7B18" w:rsidRDefault="00371198">
      <w:pPr>
        <w:pStyle w:val="ReportHead0"/>
        <w:suppressAutoHyphens/>
        <w:rPr>
          <w:sz w:val="24"/>
        </w:rPr>
      </w:pPr>
    </w:p>
    <w:p w:rsidR="00371198" w:rsidRPr="002E7B18" w:rsidRDefault="00371198">
      <w:pPr>
        <w:pStyle w:val="ReportHead0"/>
        <w:suppressAutoHyphens/>
        <w:jc w:val="both"/>
        <w:rPr>
          <w:sz w:val="24"/>
        </w:rPr>
      </w:pPr>
    </w:p>
    <w:p w:rsidR="00371198" w:rsidRPr="002E7B18" w:rsidRDefault="00371198">
      <w:pPr>
        <w:pStyle w:val="ReportHead0"/>
        <w:suppressAutoHyphens/>
        <w:rPr>
          <w:sz w:val="24"/>
        </w:rPr>
      </w:pPr>
    </w:p>
    <w:p w:rsidR="00371198" w:rsidRPr="002E7B18" w:rsidRDefault="00371198">
      <w:pPr>
        <w:pStyle w:val="ReportHead0"/>
        <w:suppressAutoHyphens/>
        <w:rPr>
          <w:sz w:val="24"/>
        </w:rPr>
      </w:pPr>
    </w:p>
    <w:p w:rsidR="00371198" w:rsidRPr="002E7B18" w:rsidRDefault="00371198">
      <w:pPr>
        <w:pStyle w:val="ReportHead0"/>
        <w:suppressAutoHyphens/>
        <w:rPr>
          <w:sz w:val="24"/>
        </w:rPr>
        <w:sectPr w:rsidR="00371198" w:rsidRPr="002E7B18">
          <w:pgSz w:w="11906" w:h="16838"/>
          <w:pgMar w:top="510" w:right="567" w:bottom="510" w:left="850" w:header="0" w:footer="510" w:gutter="0"/>
          <w:cols w:space="720"/>
          <w:docGrid w:linePitch="360"/>
        </w:sectPr>
      </w:pPr>
    </w:p>
    <w:p w:rsidR="00371198" w:rsidRPr="002E7B18" w:rsidRDefault="00371198">
      <w:pPr>
        <w:pStyle w:val="ReportHead0"/>
        <w:suppressAutoHyphens/>
        <w:ind w:firstLine="850"/>
        <w:jc w:val="both"/>
        <w:rPr>
          <w:sz w:val="24"/>
        </w:rPr>
      </w:pPr>
      <w:bookmarkStart w:id="1" w:name="BookmarkTestIsMustDelChr13"/>
      <w:bookmarkEnd w:id="1"/>
    </w:p>
    <w:p w:rsidR="00371198" w:rsidRPr="002E7B18" w:rsidRDefault="00371198">
      <w:pPr>
        <w:pStyle w:val="ReportHead0"/>
        <w:suppressAutoHyphens/>
        <w:ind w:firstLine="850"/>
        <w:jc w:val="both"/>
        <w:rPr>
          <w:sz w:val="24"/>
        </w:rPr>
      </w:pPr>
    </w:p>
    <w:p w:rsidR="00371198" w:rsidRPr="002E7B18" w:rsidRDefault="00371198">
      <w:pPr>
        <w:jc w:val="both"/>
        <w:rPr>
          <w:sz w:val="28"/>
          <w:szCs w:val="28"/>
        </w:rPr>
      </w:pPr>
      <w:r w:rsidRPr="002E7B18">
        <w:rPr>
          <w:sz w:val="28"/>
          <w:szCs w:val="28"/>
        </w:rPr>
        <w:t>Составитель</w:t>
      </w:r>
      <w:r w:rsidR="002E7B18" w:rsidRPr="002E7B18">
        <w:rPr>
          <w:sz w:val="28"/>
          <w:szCs w:val="28"/>
        </w:rPr>
        <w:t xml:space="preserve"> </w:t>
      </w:r>
      <w:r w:rsidRPr="002E7B18">
        <w:rPr>
          <w:sz w:val="28"/>
          <w:szCs w:val="28"/>
        </w:rPr>
        <w:t>_____________________</w:t>
      </w:r>
      <w:r w:rsidR="002E7B18" w:rsidRPr="002E7B18">
        <w:rPr>
          <w:sz w:val="28"/>
          <w:szCs w:val="28"/>
        </w:rPr>
        <w:t xml:space="preserve"> </w:t>
      </w:r>
      <w:r w:rsidRPr="002E7B18">
        <w:rPr>
          <w:sz w:val="28"/>
          <w:szCs w:val="28"/>
        </w:rPr>
        <w:t>И.В.</w:t>
      </w:r>
      <w:r w:rsidR="002E7B18" w:rsidRPr="002E7B18">
        <w:rPr>
          <w:sz w:val="28"/>
          <w:szCs w:val="28"/>
        </w:rPr>
        <w:t xml:space="preserve"> </w:t>
      </w:r>
      <w:r w:rsidRPr="002E7B18">
        <w:rPr>
          <w:sz w:val="28"/>
          <w:szCs w:val="28"/>
        </w:rPr>
        <w:t>Вержинская</w:t>
      </w:r>
    </w:p>
    <w:p w:rsidR="00371198" w:rsidRPr="002E7B18" w:rsidRDefault="00371198">
      <w:pPr>
        <w:jc w:val="both"/>
        <w:rPr>
          <w:sz w:val="28"/>
          <w:szCs w:val="28"/>
        </w:rPr>
      </w:pPr>
    </w:p>
    <w:p w:rsidR="00371198" w:rsidRPr="002E7B18" w:rsidRDefault="00371198">
      <w:pPr>
        <w:jc w:val="both"/>
        <w:rPr>
          <w:sz w:val="28"/>
          <w:szCs w:val="28"/>
        </w:rPr>
      </w:pPr>
    </w:p>
    <w:p w:rsidR="00371198" w:rsidRPr="002E7B18" w:rsidRDefault="00371198">
      <w:pPr>
        <w:jc w:val="both"/>
        <w:rPr>
          <w:sz w:val="28"/>
          <w:szCs w:val="28"/>
        </w:rPr>
      </w:pPr>
    </w:p>
    <w:p w:rsidR="00371198" w:rsidRPr="002E7B18" w:rsidRDefault="00371198">
      <w:pPr>
        <w:jc w:val="both"/>
        <w:rPr>
          <w:sz w:val="28"/>
          <w:szCs w:val="28"/>
        </w:rPr>
      </w:pPr>
      <w:r w:rsidRPr="002E7B18">
        <w:rPr>
          <w:sz w:val="28"/>
          <w:szCs w:val="28"/>
        </w:rPr>
        <w:t>Методические</w:t>
      </w:r>
      <w:r w:rsidR="002E7B18" w:rsidRPr="002E7B18">
        <w:rPr>
          <w:sz w:val="28"/>
          <w:szCs w:val="28"/>
        </w:rPr>
        <w:t xml:space="preserve"> </w:t>
      </w:r>
      <w:r w:rsidRPr="002E7B18">
        <w:rPr>
          <w:sz w:val="28"/>
          <w:szCs w:val="28"/>
        </w:rPr>
        <w:t>указания</w:t>
      </w:r>
      <w:r w:rsidR="002E7B18" w:rsidRPr="002E7B18">
        <w:rPr>
          <w:sz w:val="28"/>
          <w:szCs w:val="28"/>
        </w:rPr>
        <w:t xml:space="preserve"> </w:t>
      </w:r>
      <w:proofErr w:type="gramStart"/>
      <w:r w:rsidRPr="002E7B18">
        <w:rPr>
          <w:sz w:val="28"/>
          <w:szCs w:val="28"/>
        </w:rPr>
        <w:t>рассмотрены</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одобрены</w:t>
      </w:r>
      <w:proofErr w:type="gramEnd"/>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заседании</w:t>
      </w:r>
      <w:r w:rsidR="002E7B18" w:rsidRPr="002E7B18">
        <w:rPr>
          <w:sz w:val="28"/>
          <w:szCs w:val="28"/>
        </w:rPr>
        <w:t xml:space="preserve"> </w:t>
      </w:r>
      <w:r w:rsidRPr="002E7B18">
        <w:rPr>
          <w:sz w:val="28"/>
          <w:szCs w:val="28"/>
        </w:rPr>
        <w:t>кафедры</w:t>
      </w:r>
      <w:r w:rsidR="002E7B18" w:rsidRPr="002E7B18">
        <w:rPr>
          <w:sz w:val="28"/>
          <w:szCs w:val="28"/>
        </w:rPr>
        <w:t xml:space="preserve"> </w:t>
      </w:r>
      <w:r w:rsidRPr="002E7B18">
        <w:rPr>
          <w:sz w:val="28"/>
          <w:szCs w:val="28"/>
        </w:rPr>
        <w:t>теории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практики</w:t>
      </w:r>
      <w:r w:rsidR="002E7B18" w:rsidRPr="002E7B18">
        <w:rPr>
          <w:sz w:val="28"/>
          <w:szCs w:val="28"/>
        </w:rPr>
        <w:t xml:space="preserve"> </w:t>
      </w:r>
      <w:r w:rsidRPr="002E7B18">
        <w:rPr>
          <w:sz w:val="28"/>
          <w:szCs w:val="28"/>
        </w:rPr>
        <w:t>перевода</w:t>
      </w:r>
    </w:p>
    <w:p w:rsidR="00371198" w:rsidRPr="002E7B18" w:rsidRDefault="00371198">
      <w:pPr>
        <w:jc w:val="both"/>
        <w:rPr>
          <w:sz w:val="28"/>
          <w:szCs w:val="28"/>
        </w:rPr>
      </w:pPr>
    </w:p>
    <w:p w:rsidR="00371198" w:rsidRPr="002E7B18" w:rsidRDefault="00371198">
      <w:pPr>
        <w:jc w:val="both"/>
        <w:rPr>
          <w:sz w:val="28"/>
          <w:szCs w:val="28"/>
        </w:rPr>
      </w:pPr>
      <w:r w:rsidRPr="002E7B18">
        <w:rPr>
          <w:sz w:val="28"/>
          <w:szCs w:val="28"/>
        </w:rPr>
        <w:t>Заведующий</w:t>
      </w:r>
      <w:r w:rsidR="002E7B18" w:rsidRPr="002E7B18">
        <w:rPr>
          <w:sz w:val="28"/>
          <w:szCs w:val="28"/>
        </w:rPr>
        <w:t xml:space="preserve"> </w:t>
      </w:r>
      <w:r w:rsidRPr="002E7B18">
        <w:rPr>
          <w:sz w:val="28"/>
          <w:szCs w:val="28"/>
        </w:rPr>
        <w:t>кафедрой</w:t>
      </w:r>
      <w:r w:rsidR="002E7B18" w:rsidRPr="002E7B18">
        <w:rPr>
          <w:sz w:val="28"/>
          <w:szCs w:val="28"/>
        </w:rPr>
        <w:t xml:space="preserve"> </w:t>
      </w:r>
      <w:r w:rsidRPr="002E7B18">
        <w:rPr>
          <w:sz w:val="28"/>
          <w:szCs w:val="28"/>
        </w:rPr>
        <w:t>________________________</w:t>
      </w:r>
      <w:r w:rsidR="002462AB">
        <w:rPr>
          <w:sz w:val="28"/>
          <w:szCs w:val="28"/>
        </w:rPr>
        <w:t>Е.Д. Андреева</w:t>
      </w: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jc w:val="both"/>
        <w:rPr>
          <w:snapToGrid w:val="0"/>
          <w:sz w:val="28"/>
          <w:szCs w:val="28"/>
        </w:rPr>
      </w:pPr>
    </w:p>
    <w:p w:rsidR="00371198" w:rsidRPr="002E7B18" w:rsidRDefault="00371198">
      <w:pPr>
        <w:pStyle w:val="ReportHead0"/>
        <w:suppressAutoHyphens/>
        <w:spacing w:before="120"/>
        <w:jc w:val="both"/>
      </w:pPr>
      <w:r w:rsidRPr="002E7B18">
        <w:rPr>
          <w:szCs w:val="28"/>
        </w:rPr>
        <w:t>Методические</w:t>
      </w:r>
      <w:r w:rsidR="002E7B18" w:rsidRPr="002E7B18">
        <w:rPr>
          <w:szCs w:val="28"/>
        </w:rPr>
        <w:t xml:space="preserve"> </w:t>
      </w:r>
      <w:r w:rsidRPr="002E7B18">
        <w:rPr>
          <w:szCs w:val="28"/>
        </w:rPr>
        <w:t>указания</w:t>
      </w:r>
      <w:r w:rsidR="002E7B18" w:rsidRPr="002E7B18">
        <w:rPr>
          <w:szCs w:val="28"/>
        </w:rPr>
        <w:t xml:space="preserve"> </w:t>
      </w:r>
      <w:r w:rsidRPr="002E7B18">
        <w:rPr>
          <w:szCs w:val="28"/>
        </w:rPr>
        <w:t>являются</w:t>
      </w:r>
      <w:r w:rsidR="002E7B18" w:rsidRPr="002E7B18">
        <w:rPr>
          <w:szCs w:val="28"/>
        </w:rPr>
        <w:t xml:space="preserve"> </w:t>
      </w:r>
      <w:r w:rsidRPr="002E7B18">
        <w:rPr>
          <w:szCs w:val="28"/>
        </w:rPr>
        <w:t>приложением</w:t>
      </w:r>
      <w:r w:rsidR="002E7B18" w:rsidRPr="002E7B18">
        <w:rPr>
          <w:szCs w:val="28"/>
        </w:rPr>
        <w:t xml:space="preserve"> </w:t>
      </w:r>
      <w:r w:rsidRPr="002E7B18">
        <w:rPr>
          <w:szCs w:val="28"/>
        </w:rPr>
        <w:t>к</w:t>
      </w:r>
      <w:r w:rsidR="002E7B18" w:rsidRPr="002E7B18">
        <w:rPr>
          <w:szCs w:val="28"/>
        </w:rPr>
        <w:t xml:space="preserve"> </w:t>
      </w:r>
      <w:r w:rsidRPr="002E7B18">
        <w:rPr>
          <w:szCs w:val="28"/>
        </w:rPr>
        <w:t>рабочей</w:t>
      </w:r>
      <w:r w:rsidR="002E7B18" w:rsidRPr="002E7B18">
        <w:rPr>
          <w:szCs w:val="28"/>
        </w:rPr>
        <w:t xml:space="preserve"> </w:t>
      </w:r>
      <w:r w:rsidRPr="002E7B18">
        <w:rPr>
          <w:szCs w:val="28"/>
        </w:rPr>
        <w:t>программе</w:t>
      </w:r>
      <w:r w:rsidR="002E7B18" w:rsidRPr="002E7B18">
        <w:rPr>
          <w:szCs w:val="28"/>
        </w:rPr>
        <w:t xml:space="preserve"> </w:t>
      </w:r>
      <w:r w:rsidRPr="002E7B18">
        <w:rPr>
          <w:szCs w:val="28"/>
        </w:rPr>
        <w:t>по</w:t>
      </w:r>
      <w:r w:rsidR="002E7B18" w:rsidRPr="002E7B18">
        <w:rPr>
          <w:szCs w:val="28"/>
        </w:rPr>
        <w:t xml:space="preserve"> </w:t>
      </w:r>
      <w:r w:rsidRPr="002E7B18">
        <w:rPr>
          <w:szCs w:val="28"/>
        </w:rPr>
        <w:t>дисциплине</w:t>
      </w:r>
      <w:r w:rsidR="002E7B18" w:rsidRPr="002E7B18">
        <w:rPr>
          <w:szCs w:val="28"/>
        </w:rPr>
        <w:t xml:space="preserve"> </w:t>
      </w:r>
      <w:r w:rsidRPr="00976355">
        <w:rPr>
          <w:i/>
        </w:rPr>
        <w:t>«Компьютерные</w:t>
      </w:r>
      <w:r w:rsidR="002E7B18" w:rsidRPr="00976355">
        <w:rPr>
          <w:i/>
        </w:rPr>
        <w:t xml:space="preserve"> </w:t>
      </w:r>
      <w:r w:rsidRPr="00976355">
        <w:rPr>
          <w:i/>
        </w:rPr>
        <w:t>технологии</w:t>
      </w:r>
      <w:r w:rsidR="002E7B18" w:rsidRPr="00976355">
        <w:rPr>
          <w:i/>
        </w:rPr>
        <w:t xml:space="preserve"> </w:t>
      </w:r>
      <w:r w:rsidRPr="00976355">
        <w:rPr>
          <w:i/>
        </w:rPr>
        <w:t>в</w:t>
      </w:r>
      <w:r w:rsidR="002E7B18" w:rsidRPr="00976355">
        <w:rPr>
          <w:i/>
        </w:rPr>
        <w:t xml:space="preserve"> </w:t>
      </w:r>
      <w:r w:rsidRPr="00976355">
        <w:rPr>
          <w:i/>
        </w:rPr>
        <w:t>переводе»</w:t>
      </w:r>
      <w:r w:rsidRPr="00976355">
        <w:t>,</w:t>
      </w:r>
      <w:r w:rsidR="002E7B18" w:rsidRPr="002E7B18">
        <w:rPr>
          <w:i/>
        </w:rPr>
        <w:t xml:space="preserve"> </w:t>
      </w:r>
      <w:r w:rsidRPr="002E7B18">
        <w:rPr>
          <w:szCs w:val="28"/>
        </w:rPr>
        <w:t>зарегистрированной</w:t>
      </w:r>
      <w:r w:rsidR="002E7B18" w:rsidRPr="002E7B18">
        <w:rPr>
          <w:szCs w:val="28"/>
        </w:rPr>
        <w:t xml:space="preserve"> </w:t>
      </w:r>
      <w:r w:rsidRPr="002E7B18">
        <w:rPr>
          <w:szCs w:val="28"/>
        </w:rPr>
        <w:t>в</w:t>
      </w:r>
      <w:r w:rsidR="002E7B18" w:rsidRPr="002E7B18">
        <w:rPr>
          <w:szCs w:val="28"/>
        </w:rPr>
        <w:t xml:space="preserve"> </w:t>
      </w:r>
      <w:r w:rsidRPr="002E7B18">
        <w:rPr>
          <w:szCs w:val="28"/>
        </w:rPr>
        <w:t>ЦИТ</w:t>
      </w:r>
      <w:r w:rsidR="002E7B18" w:rsidRPr="002E7B18">
        <w:rPr>
          <w:szCs w:val="28"/>
        </w:rPr>
        <w:t xml:space="preserve"> </w:t>
      </w:r>
      <w:r w:rsidRPr="002E7B18">
        <w:rPr>
          <w:szCs w:val="28"/>
        </w:rPr>
        <w:t>под</w:t>
      </w:r>
      <w:r w:rsidR="002E7B18" w:rsidRPr="002E7B18">
        <w:rPr>
          <w:szCs w:val="28"/>
        </w:rPr>
        <w:t xml:space="preserve"> </w:t>
      </w:r>
      <w:r w:rsidRPr="002E7B18">
        <w:rPr>
          <w:szCs w:val="28"/>
        </w:rPr>
        <w:t>учетным</w:t>
      </w:r>
      <w:r w:rsidR="002E7B18" w:rsidRPr="002E7B18">
        <w:rPr>
          <w:szCs w:val="28"/>
        </w:rPr>
        <w:t xml:space="preserve"> </w:t>
      </w:r>
      <w:r w:rsidRPr="002E7B18">
        <w:rPr>
          <w:szCs w:val="28"/>
        </w:rPr>
        <w:t>номером</w:t>
      </w:r>
      <w:r w:rsidR="002E7B18" w:rsidRPr="002E7B18">
        <w:rPr>
          <w:szCs w:val="28"/>
        </w:rPr>
        <w:t xml:space="preserve"> </w:t>
      </w:r>
      <w:r w:rsidRPr="002E7B18">
        <w:rPr>
          <w:szCs w:val="28"/>
        </w:rPr>
        <w:t>__________</w:t>
      </w:r>
      <w:bookmarkStart w:id="2" w:name="_GoBack"/>
      <w:bookmarkEnd w:id="2"/>
    </w:p>
    <w:p w:rsidR="00371198" w:rsidRPr="002E7B18" w:rsidRDefault="00371198">
      <w:pPr>
        <w:jc w:val="both"/>
        <w:rPr>
          <w:sz w:val="28"/>
          <w:szCs w:val="28"/>
        </w:rPr>
      </w:pPr>
    </w:p>
    <w:p w:rsidR="00371198" w:rsidRPr="002E7B18" w:rsidRDefault="00371198">
      <w:pPr>
        <w:jc w:val="both"/>
        <w:rPr>
          <w:snapToGrid w:val="0"/>
          <w:sz w:val="28"/>
          <w:szCs w:val="28"/>
        </w:rPr>
      </w:pPr>
    </w:p>
    <w:p w:rsidR="00371198" w:rsidRPr="002E7B18" w:rsidRDefault="00371198">
      <w:pPr>
        <w:rPr>
          <w:snapToGrid w:val="0"/>
          <w:sz w:val="28"/>
          <w:szCs w:val="28"/>
        </w:rPr>
      </w:pPr>
      <w:r w:rsidRPr="002E7B18">
        <w:rPr>
          <w:snapToGrid w:val="0"/>
          <w:sz w:val="28"/>
          <w:szCs w:val="28"/>
        </w:rPr>
        <w:br w:type="page"/>
      </w:r>
    </w:p>
    <w:p w:rsidR="00371198" w:rsidRPr="002E7B18" w:rsidRDefault="00371198">
      <w:pPr>
        <w:shd w:val="clear" w:color="auto" w:fill="FFFFFF"/>
        <w:spacing w:after="480"/>
        <w:jc w:val="center"/>
        <w:rPr>
          <w:b/>
          <w:spacing w:val="7"/>
          <w:sz w:val="32"/>
          <w:szCs w:val="32"/>
        </w:rPr>
      </w:pPr>
      <w:r w:rsidRPr="002E7B18">
        <w:rPr>
          <w:b/>
          <w:spacing w:val="7"/>
          <w:sz w:val="32"/>
          <w:szCs w:val="32"/>
        </w:rPr>
        <w:t>Содержание</w:t>
      </w:r>
    </w:p>
    <w:p w:rsidR="00371198" w:rsidRPr="002E7B18" w:rsidRDefault="00371198">
      <w:pPr>
        <w:pStyle w:val="18"/>
        <w:numPr>
          <w:ilvl w:val="0"/>
          <w:numId w:val="0"/>
        </w:numPr>
        <w:rPr>
          <w:color w:val="auto"/>
        </w:rPr>
      </w:pPr>
    </w:p>
    <w:p w:rsidR="009538A0" w:rsidRPr="00997732" w:rsidRDefault="00371198">
      <w:pPr>
        <w:pStyle w:val="16"/>
        <w:tabs>
          <w:tab w:val="right" w:leader="dot" w:pos="9890"/>
        </w:tabs>
        <w:rPr>
          <w:rFonts w:ascii="Calibri" w:eastAsia="Times New Roman" w:hAnsi="Calibri"/>
          <w:noProof/>
          <w:sz w:val="28"/>
          <w:szCs w:val="28"/>
          <w:lang w:eastAsia="ru-RU"/>
        </w:rPr>
      </w:pPr>
      <w:r w:rsidRPr="009538A0">
        <w:rPr>
          <w:sz w:val="28"/>
          <w:szCs w:val="28"/>
        </w:rPr>
        <w:fldChar w:fldCharType="begin"/>
      </w:r>
      <w:r w:rsidRPr="009538A0">
        <w:rPr>
          <w:sz w:val="28"/>
          <w:szCs w:val="28"/>
        </w:rPr>
        <w:instrText xml:space="preserve"> TOC \o "1-3" \h \z \u </w:instrText>
      </w:r>
      <w:r w:rsidRPr="009538A0">
        <w:rPr>
          <w:sz w:val="28"/>
          <w:szCs w:val="28"/>
        </w:rPr>
        <w:fldChar w:fldCharType="separate"/>
      </w:r>
      <w:hyperlink w:anchor="_Toc19188555" w:history="1">
        <w:r w:rsidR="009538A0" w:rsidRPr="009538A0">
          <w:rPr>
            <w:rStyle w:val="a3"/>
            <w:noProof/>
            <w:sz w:val="28"/>
            <w:szCs w:val="28"/>
            <w:shd w:val="clear" w:color="auto" w:fill="FFFFFF"/>
          </w:rPr>
          <w:t>1 Общие сведения о дисциплине «Компьютерные технологии в переводе»</w:t>
        </w:r>
        <w:r w:rsidR="009538A0" w:rsidRPr="009538A0">
          <w:rPr>
            <w:noProof/>
            <w:webHidden/>
            <w:sz w:val="28"/>
            <w:szCs w:val="28"/>
          </w:rPr>
          <w:tab/>
        </w:r>
        <w:r w:rsidR="009538A0" w:rsidRPr="009538A0">
          <w:rPr>
            <w:noProof/>
            <w:webHidden/>
            <w:sz w:val="28"/>
            <w:szCs w:val="28"/>
          </w:rPr>
          <w:fldChar w:fldCharType="begin"/>
        </w:r>
        <w:r w:rsidR="009538A0" w:rsidRPr="009538A0">
          <w:rPr>
            <w:noProof/>
            <w:webHidden/>
            <w:sz w:val="28"/>
            <w:szCs w:val="28"/>
          </w:rPr>
          <w:instrText xml:space="preserve"> PAGEREF _Toc19188555 \h </w:instrText>
        </w:r>
        <w:r w:rsidR="009538A0" w:rsidRPr="009538A0">
          <w:rPr>
            <w:noProof/>
            <w:webHidden/>
            <w:sz w:val="28"/>
            <w:szCs w:val="28"/>
          </w:rPr>
        </w:r>
        <w:r w:rsidR="009538A0" w:rsidRPr="009538A0">
          <w:rPr>
            <w:noProof/>
            <w:webHidden/>
            <w:sz w:val="28"/>
            <w:szCs w:val="28"/>
          </w:rPr>
          <w:fldChar w:fldCharType="separate"/>
        </w:r>
        <w:r w:rsidR="009538A0" w:rsidRPr="009538A0">
          <w:rPr>
            <w:noProof/>
            <w:webHidden/>
            <w:sz w:val="28"/>
            <w:szCs w:val="28"/>
          </w:rPr>
          <w:t>4</w:t>
        </w:r>
        <w:r w:rsidR="009538A0" w:rsidRPr="009538A0">
          <w:rPr>
            <w:noProof/>
            <w:webHidden/>
            <w:sz w:val="28"/>
            <w:szCs w:val="28"/>
          </w:rPr>
          <w:fldChar w:fldCharType="end"/>
        </w:r>
      </w:hyperlink>
    </w:p>
    <w:p w:rsidR="009538A0" w:rsidRPr="00997732" w:rsidRDefault="009538A0">
      <w:pPr>
        <w:pStyle w:val="16"/>
        <w:tabs>
          <w:tab w:val="right" w:leader="dot" w:pos="9890"/>
        </w:tabs>
        <w:rPr>
          <w:rFonts w:ascii="Calibri" w:eastAsia="Times New Roman" w:hAnsi="Calibri"/>
          <w:noProof/>
          <w:sz w:val="28"/>
          <w:szCs w:val="28"/>
          <w:lang w:eastAsia="ru-RU"/>
        </w:rPr>
      </w:pPr>
      <w:hyperlink w:anchor="_Toc19188556" w:history="1">
        <w:r w:rsidRPr="009538A0">
          <w:rPr>
            <w:rStyle w:val="a3"/>
            <w:noProof/>
            <w:sz w:val="28"/>
            <w:szCs w:val="28"/>
            <w:shd w:val="clear" w:color="auto" w:fill="FFFFFF"/>
          </w:rPr>
          <w:t>2 Методические указания по практическим занятиям</w:t>
        </w:r>
        <w:r w:rsidRPr="009538A0">
          <w:rPr>
            <w:noProof/>
            <w:webHidden/>
            <w:sz w:val="28"/>
            <w:szCs w:val="28"/>
          </w:rPr>
          <w:tab/>
        </w:r>
        <w:r w:rsidRPr="009538A0">
          <w:rPr>
            <w:noProof/>
            <w:webHidden/>
            <w:sz w:val="28"/>
            <w:szCs w:val="28"/>
          </w:rPr>
          <w:fldChar w:fldCharType="begin"/>
        </w:r>
        <w:r w:rsidRPr="009538A0">
          <w:rPr>
            <w:noProof/>
            <w:webHidden/>
            <w:sz w:val="28"/>
            <w:szCs w:val="28"/>
          </w:rPr>
          <w:instrText xml:space="preserve"> PAGEREF _Toc19188556 \h </w:instrText>
        </w:r>
        <w:r w:rsidRPr="009538A0">
          <w:rPr>
            <w:noProof/>
            <w:webHidden/>
            <w:sz w:val="28"/>
            <w:szCs w:val="28"/>
          </w:rPr>
        </w:r>
        <w:r w:rsidRPr="009538A0">
          <w:rPr>
            <w:noProof/>
            <w:webHidden/>
            <w:sz w:val="28"/>
            <w:szCs w:val="28"/>
          </w:rPr>
          <w:fldChar w:fldCharType="separate"/>
        </w:r>
        <w:r w:rsidRPr="009538A0">
          <w:rPr>
            <w:noProof/>
            <w:webHidden/>
            <w:sz w:val="28"/>
            <w:szCs w:val="28"/>
          </w:rPr>
          <w:t>6</w:t>
        </w:r>
        <w:r w:rsidRPr="009538A0">
          <w:rPr>
            <w:noProof/>
            <w:webHidden/>
            <w:sz w:val="28"/>
            <w:szCs w:val="28"/>
          </w:rPr>
          <w:fldChar w:fldCharType="end"/>
        </w:r>
      </w:hyperlink>
    </w:p>
    <w:p w:rsidR="009538A0" w:rsidRPr="00997732" w:rsidRDefault="009538A0">
      <w:pPr>
        <w:pStyle w:val="16"/>
        <w:tabs>
          <w:tab w:val="right" w:leader="dot" w:pos="9890"/>
        </w:tabs>
        <w:rPr>
          <w:rFonts w:ascii="Calibri" w:eastAsia="Times New Roman" w:hAnsi="Calibri"/>
          <w:noProof/>
          <w:sz w:val="28"/>
          <w:szCs w:val="28"/>
          <w:lang w:eastAsia="ru-RU"/>
        </w:rPr>
      </w:pPr>
      <w:hyperlink w:anchor="_Toc19188557" w:history="1">
        <w:r w:rsidRPr="009538A0">
          <w:rPr>
            <w:rStyle w:val="a3"/>
            <w:noProof/>
            <w:sz w:val="28"/>
            <w:szCs w:val="28"/>
            <w:shd w:val="clear" w:color="auto" w:fill="FFFFFF"/>
          </w:rPr>
          <w:t>3 Методические указания по самостоятельной работе</w:t>
        </w:r>
        <w:r w:rsidRPr="009538A0">
          <w:rPr>
            <w:noProof/>
            <w:webHidden/>
            <w:sz w:val="28"/>
            <w:szCs w:val="28"/>
          </w:rPr>
          <w:tab/>
        </w:r>
        <w:r w:rsidRPr="009538A0">
          <w:rPr>
            <w:noProof/>
            <w:webHidden/>
            <w:sz w:val="28"/>
            <w:szCs w:val="28"/>
          </w:rPr>
          <w:fldChar w:fldCharType="begin"/>
        </w:r>
        <w:r w:rsidRPr="009538A0">
          <w:rPr>
            <w:noProof/>
            <w:webHidden/>
            <w:sz w:val="28"/>
            <w:szCs w:val="28"/>
          </w:rPr>
          <w:instrText xml:space="preserve"> PAGEREF _Toc19188557 \h </w:instrText>
        </w:r>
        <w:r w:rsidRPr="009538A0">
          <w:rPr>
            <w:noProof/>
            <w:webHidden/>
            <w:sz w:val="28"/>
            <w:szCs w:val="28"/>
          </w:rPr>
        </w:r>
        <w:r w:rsidRPr="009538A0">
          <w:rPr>
            <w:noProof/>
            <w:webHidden/>
            <w:sz w:val="28"/>
            <w:szCs w:val="28"/>
          </w:rPr>
          <w:fldChar w:fldCharType="separate"/>
        </w:r>
        <w:r w:rsidRPr="009538A0">
          <w:rPr>
            <w:noProof/>
            <w:webHidden/>
            <w:sz w:val="28"/>
            <w:szCs w:val="28"/>
          </w:rPr>
          <w:t>12</w:t>
        </w:r>
        <w:r w:rsidRPr="009538A0">
          <w:rPr>
            <w:noProof/>
            <w:webHidden/>
            <w:sz w:val="28"/>
            <w:szCs w:val="28"/>
          </w:rPr>
          <w:fldChar w:fldCharType="end"/>
        </w:r>
      </w:hyperlink>
    </w:p>
    <w:p w:rsidR="009538A0" w:rsidRPr="00997732" w:rsidRDefault="009538A0">
      <w:pPr>
        <w:pStyle w:val="16"/>
        <w:tabs>
          <w:tab w:val="right" w:leader="dot" w:pos="9890"/>
        </w:tabs>
        <w:rPr>
          <w:rFonts w:ascii="Calibri" w:eastAsia="Times New Roman" w:hAnsi="Calibri"/>
          <w:noProof/>
          <w:sz w:val="28"/>
          <w:szCs w:val="28"/>
          <w:lang w:eastAsia="ru-RU"/>
        </w:rPr>
      </w:pPr>
      <w:hyperlink w:anchor="_Toc19188558" w:history="1">
        <w:r w:rsidRPr="009538A0">
          <w:rPr>
            <w:rStyle w:val="a3"/>
            <w:noProof/>
            <w:spacing w:val="7"/>
            <w:sz w:val="28"/>
            <w:szCs w:val="28"/>
          </w:rPr>
          <w:t>4 Методические указания по выполнению индивидуального задания</w:t>
        </w:r>
        <w:r w:rsidRPr="009538A0">
          <w:rPr>
            <w:noProof/>
            <w:webHidden/>
            <w:sz w:val="28"/>
            <w:szCs w:val="28"/>
          </w:rPr>
          <w:tab/>
        </w:r>
        <w:r w:rsidRPr="009538A0">
          <w:rPr>
            <w:noProof/>
            <w:webHidden/>
            <w:sz w:val="28"/>
            <w:szCs w:val="28"/>
          </w:rPr>
          <w:fldChar w:fldCharType="begin"/>
        </w:r>
        <w:r w:rsidRPr="009538A0">
          <w:rPr>
            <w:noProof/>
            <w:webHidden/>
            <w:sz w:val="28"/>
            <w:szCs w:val="28"/>
          </w:rPr>
          <w:instrText xml:space="preserve"> PAGEREF _Toc19188558 \h </w:instrText>
        </w:r>
        <w:r w:rsidRPr="009538A0">
          <w:rPr>
            <w:noProof/>
            <w:webHidden/>
            <w:sz w:val="28"/>
            <w:szCs w:val="28"/>
          </w:rPr>
        </w:r>
        <w:r w:rsidRPr="009538A0">
          <w:rPr>
            <w:noProof/>
            <w:webHidden/>
            <w:sz w:val="28"/>
            <w:szCs w:val="28"/>
          </w:rPr>
          <w:fldChar w:fldCharType="separate"/>
        </w:r>
        <w:r w:rsidRPr="009538A0">
          <w:rPr>
            <w:noProof/>
            <w:webHidden/>
            <w:sz w:val="28"/>
            <w:szCs w:val="28"/>
          </w:rPr>
          <w:t>15</w:t>
        </w:r>
        <w:r w:rsidRPr="009538A0">
          <w:rPr>
            <w:noProof/>
            <w:webHidden/>
            <w:sz w:val="28"/>
            <w:szCs w:val="28"/>
          </w:rPr>
          <w:fldChar w:fldCharType="end"/>
        </w:r>
      </w:hyperlink>
    </w:p>
    <w:p w:rsidR="009538A0" w:rsidRPr="00997732" w:rsidRDefault="009538A0">
      <w:pPr>
        <w:pStyle w:val="16"/>
        <w:tabs>
          <w:tab w:val="right" w:leader="dot" w:pos="9890"/>
        </w:tabs>
        <w:rPr>
          <w:rFonts w:ascii="Calibri" w:eastAsia="Times New Roman" w:hAnsi="Calibri"/>
          <w:noProof/>
          <w:sz w:val="28"/>
          <w:szCs w:val="28"/>
          <w:lang w:eastAsia="ru-RU"/>
        </w:rPr>
      </w:pPr>
      <w:hyperlink w:anchor="_Toc19188559" w:history="1">
        <w:r w:rsidRPr="009538A0">
          <w:rPr>
            <w:rStyle w:val="a3"/>
            <w:noProof/>
            <w:spacing w:val="7"/>
            <w:sz w:val="28"/>
            <w:szCs w:val="28"/>
          </w:rPr>
          <w:t>5 Методические указания по промежуточной аттестации</w:t>
        </w:r>
        <w:r w:rsidRPr="009538A0">
          <w:rPr>
            <w:noProof/>
            <w:webHidden/>
            <w:sz w:val="28"/>
            <w:szCs w:val="28"/>
          </w:rPr>
          <w:tab/>
        </w:r>
        <w:r w:rsidRPr="009538A0">
          <w:rPr>
            <w:noProof/>
            <w:webHidden/>
            <w:sz w:val="28"/>
            <w:szCs w:val="28"/>
          </w:rPr>
          <w:fldChar w:fldCharType="begin"/>
        </w:r>
        <w:r w:rsidRPr="009538A0">
          <w:rPr>
            <w:noProof/>
            <w:webHidden/>
            <w:sz w:val="28"/>
            <w:szCs w:val="28"/>
          </w:rPr>
          <w:instrText xml:space="preserve"> PAGEREF _Toc19188559 \h </w:instrText>
        </w:r>
        <w:r w:rsidRPr="009538A0">
          <w:rPr>
            <w:noProof/>
            <w:webHidden/>
            <w:sz w:val="28"/>
            <w:szCs w:val="28"/>
          </w:rPr>
        </w:r>
        <w:r w:rsidRPr="009538A0">
          <w:rPr>
            <w:noProof/>
            <w:webHidden/>
            <w:sz w:val="28"/>
            <w:szCs w:val="28"/>
          </w:rPr>
          <w:fldChar w:fldCharType="separate"/>
        </w:r>
        <w:r w:rsidRPr="009538A0">
          <w:rPr>
            <w:noProof/>
            <w:webHidden/>
            <w:sz w:val="28"/>
            <w:szCs w:val="28"/>
          </w:rPr>
          <w:t>16</w:t>
        </w:r>
        <w:r w:rsidRPr="009538A0">
          <w:rPr>
            <w:noProof/>
            <w:webHidden/>
            <w:sz w:val="28"/>
            <w:szCs w:val="28"/>
          </w:rPr>
          <w:fldChar w:fldCharType="end"/>
        </w:r>
      </w:hyperlink>
    </w:p>
    <w:p w:rsidR="00371198" w:rsidRPr="002E7B18" w:rsidRDefault="00371198">
      <w:r w:rsidRPr="009538A0">
        <w:rPr>
          <w:b/>
          <w:bCs/>
          <w:sz w:val="28"/>
          <w:szCs w:val="28"/>
        </w:rPr>
        <w:fldChar w:fldCharType="end"/>
      </w:r>
    </w:p>
    <w:p w:rsidR="00371198" w:rsidRPr="002E7B18" w:rsidRDefault="00371198">
      <w:pPr>
        <w:shd w:val="clear" w:color="auto" w:fill="FFFFFF"/>
        <w:spacing w:after="480"/>
        <w:jc w:val="center"/>
        <w:rPr>
          <w:b/>
          <w:spacing w:val="7"/>
          <w:sz w:val="32"/>
          <w:szCs w:val="32"/>
        </w:rPr>
      </w:pPr>
    </w:p>
    <w:p w:rsidR="00371198" w:rsidRPr="002E7B18" w:rsidRDefault="00371198">
      <w:pPr>
        <w:spacing w:line="360" w:lineRule="auto"/>
        <w:jc w:val="both"/>
        <w:rPr>
          <w:spacing w:val="7"/>
          <w:sz w:val="28"/>
          <w:szCs w:val="28"/>
        </w:rPr>
      </w:pPr>
    </w:p>
    <w:p w:rsidR="00371198" w:rsidRPr="002E7B18" w:rsidRDefault="00371198">
      <w:pPr>
        <w:spacing w:line="360" w:lineRule="auto"/>
        <w:jc w:val="both"/>
        <w:rPr>
          <w:spacing w:val="7"/>
          <w:sz w:val="28"/>
          <w:szCs w:val="28"/>
        </w:rPr>
      </w:pPr>
    </w:p>
    <w:p w:rsidR="00371198" w:rsidRPr="002E7B18" w:rsidRDefault="00371198" w:rsidP="00B32C1E">
      <w:pPr>
        <w:pStyle w:val="1"/>
        <w:numPr>
          <w:ilvl w:val="0"/>
          <w:numId w:val="0"/>
        </w:numPr>
        <w:spacing w:after="480"/>
        <w:ind w:firstLine="709"/>
        <w:jc w:val="both"/>
        <w:rPr>
          <w:color w:val="auto"/>
          <w:shd w:val="clear" w:color="auto" w:fill="FFFFFF"/>
        </w:rPr>
      </w:pPr>
      <w:r w:rsidRPr="002E7B18">
        <w:rPr>
          <w:color w:val="auto"/>
          <w:sz w:val="24"/>
        </w:rPr>
        <w:br w:type="page"/>
      </w:r>
      <w:bookmarkStart w:id="3" w:name="_Toc19188555"/>
      <w:r w:rsidR="00A54EA3" w:rsidRPr="002E7B18">
        <w:rPr>
          <w:color w:val="auto"/>
          <w:shd w:val="clear" w:color="auto" w:fill="FFFFFF"/>
        </w:rPr>
        <w:lastRenderedPageBreak/>
        <w:t>1</w:t>
      </w:r>
      <w:r w:rsidR="002E7B18" w:rsidRPr="002E7B18">
        <w:rPr>
          <w:color w:val="auto"/>
          <w:shd w:val="clear" w:color="auto" w:fill="FFFFFF"/>
        </w:rPr>
        <w:t xml:space="preserve"> </w:t>
      </w:r>
      <w:r w:rsidRPr="002E7B18">
        <w:rPr>
          <w:color w:val="auto"/>
          <w:shd w:val="clear" w:color="auto" w:fill="FFFFFF"/>
        </w:rPr>
        <w:t>Общие</w:t>
      </w:r>
      <w:r w:rsidR="002E7B18" w:rsidRPr="002E7B18">
        <w:rPr>
          <w:color w:val="auto"/>
          <w:shd w:val="clear" w:color="auto" w:fill="FFFFFF"/>
        </w:rPr>
        <w:t xml:space="preserve"> </w:t>
      </w:r>
      <w:r w:rsidRPr="002E7B18">
        <w:rPr>
          <w:color w:val="auto"/>
          <w:shd w:val="clear" w:color="auto" w:fill="FFFFFF"/>
        </w:rPr>
        <w:t>сведения</w:t>
      </w:r>
      <w:r w:rsidR="002E7B18" w:rsidRPr="002E7B18">
        <w:rPr>
          <w:color w:val="auto"/>
          <w:shd w:val="clear" w:color="auto" w:fill="FFFFFF"/>
        </w:rPr>
        <w:t xml:space="preserve"> </w:t>
      </w:r>
      <w:r w:rsidRPr="002E7B18">
        <w:rPr>
          <w:color w:val="auto"/>
          <w:shd w:val="clear" w:color="auto" w:fill="FFFFFF"/>
        </w:rPr>
        <w:t>о</w:t>
      </w:r>
      <w:r w:rsidR="002E7B18" w:rsidRPr="002E7B18">
        <w:rPr>
          <w:color w:val="auto"/>
          <w:shd w:val="clear" w:color="auto" w:fill="FFFFFF"/>
        </w:rPr>
        <w:t xml:space="preserve"> </w:t>
      </w:r>
      <w:r w:rsidRPr="002E7B18">
        <w:rPr>
          <w:color w:val="auto"/>
          <w:shd w:val="clear" w:color="auto" w:fill="FFFFFF"/>
        </w:rPr>
        <w:t>дисциплине</w:t>
      </w:r>
      <w:r w:rsidR="002E7B18" w:rsidRPr="002E7B18">
        <w:rPr>
          <w:color w:val="auto"/>
          <w:shd w:val="clear" w:color="auto" w:fill="FFFFFF"/>
        </w:rPr>
        <w:t xml:space="preserve"> </w:t>
      </w:r>
      <w:r w:rsidRPr="002E7B18">
        <w:rPr>
          <w:color w:val="auto"/>
          <w:shd w:val="clear" w:color="auto" w:fill="FFFFFF"/>
        </w:rPr>
        <w:t>«Компьютерные</w:t>
      </w:r>
      <w:r w:rsidR="002E7B18" w:rsidRPr="002E7B18">
        <w:rPr>
          <w:color w:val="auto"/>
          <w:shd w:val="clear" w:color="auto" w:fill="FFFFFF"/>
        </w:rPr>
        <w:t xml:space="preserve"> </w:t>
      </w:r>
      <w:r w:rsidRPr="002E7B18">
        <w:rPr>
          <w:color w:val="auto"/>
          <w:shd w:val="clear" w:color="auto" w:fill="FFFFFF"/>
        </w:rPr>
        <w:t>технологии</w:t>
      </w:r>
      <w:r w:rsidR="002E7B18" w:rsidRPr="002E7B18">
        <w:rPr>
          <w:color w:val="auto"/>
          <w:shd w:val="clear" w:color="auto" w:fill="FFFFFF"/>
        </w:rPr>
        <w:t xml:space="preserve"> </w:t>
      </w:r>
      <w:r w:rsidRPr="002E7B18">
        <w:rPr>
          <w:color w:val="auto"/>
          <w:shd w:val="clear" w:color="auto" w:fill="FFFFFF"/>
        </w:rPr>
        <w:t>в</w:t>
      </w:r>
      <w:r w:rsidR="002E7B18" w:rsidRPr="002E7B18">
        <w:rPr>
          <w:color w:val="auto"/>
          <w:shd w:val="clear" w:color="auto" w:fill="FFFFFF"/>
        </w:rPr>
        <w:t xml:space="preserve"> </w:t>
      </w:r>
      <w:r w:rsidRPr="002E7B18">
        <w:rPr>
          <w:color w:val="auto"/>
          <w:shd w:val="clear" w:color="auto" w:fill="FFFFFF"/>
        </w:rPr>
        <w:t>переводе»</w:t>
      </w:r>
      <w:bookmarkEnd w:id="3"/>
    </w:p>
    <w:p w:rsidR="00371198" w:rsidRPr="002E7B18" w:rsidRDefault="00371198" w:rsidP="00B32C1E">
      <w:pPr>
        <w:spacing w:after="0" w:line="240" w:lineRule="auto"/>
        <w:ind w:firstLine="709"/>
        <w:jc w:val="both"/>
        <w:rPr>
          <w:sz w:val="28"/>
          <w:szCs w:val="28"/>
        </w:rPr>
      </w:pPr>
      <w:r w:rsidRPr="002E7B18">
        <w:rPr>
          <w:sz w:val="28"/>
          <w:szCs w:val="28"/>
        </w:rPr>
        <w:t>Компьютерные</w:t>
      </w:r>
      <w:r w:rsidR="002E7B18" w:rsidRPr="002E7B18">
        <w:rPr>
          <w:sz w:val="28"/>
          <w:szCs w:val="28"/>
        </w:rPr>
        <w:t xml:space="preserve"> </w:t>
      </w:r>
      <w:r w:rsidRPr="002E7B18">
        <w:rPr>
          <w:sz w:val="28"/>
          <w:szCs w:val="28"/>
        </w:rPr>
        <w:t>технологии</w:t>
      </w:r>
      <w:r w:rsidR="002E7B18" w:rsidRPr="002E7B18">
        <w:rPr>
          <w:sz w:val="28"/>
          <w:szCs w:val="28"/>
        </w:rPr>
        <w:t xml:space="preserve"> </w:t>
      </w:r>
      <w:r w:rsidRPr="002E7B18">
        <w:rPr>
          <w:sz w:val="28"/>
          <w:szCs w:val="28"/>
        </w:rPr>
        <w:t>(КТ)</w:t>
      </w:r>
      <w:r w:rsidR="002E7B18" w:rsidRPr="002E7B18">
        <w:rPr>
          <w:sz w:val="28"/>
          <w:szCs w:val="28"/>
        </w:rPr>
        <w:t xml:space="preserve"> </w:t>
      </w:r>
      <w:proofErr w:type="gramStart"/>
      <w:r w:rsidRPr="002E7B18">
        <w:rPr>
          <w:sz w:val="28"/>
          <w:szCs w:val="28"/>
        </w:rPr>
        <w:t>являются</w:t>
      </w:r>
      <w:r w:rsidR="002E7B18" w:rsidRPr="002E7B18">
        <w:rPr>
          <w:sz w:val="28"/>
          <w:szCs w:val="28"/>
        </w:rPr>
        <w:t xml:space="preserve"> </w:t>
      </w:r>
      <w:r w:rsidRPr="002E7B18">
        <w:rPr>
          <w:sz w:val="28"/>
          <w:szCs w:val="28"/>
        </w:rPr>
        <w:t>частью</w:t>
      </w:r>
      <w:r w:rsidR="002E7B18" w:rsidRPr="002E7B18">
        <w:rPr>
          <w:sz w:val="28"/>
          <w:szCs w:val="28"/>
        </w:rPr>
        <w:t xml:space="preserve"> </w:t>
      </w:r>
      <w:r w:rsidRPr="002E7B18">
        <w:rPr>
          <w:sz w:val="28"/>
          <w:szCs w:val="28"/>
        </w:rPr>
        <w:t>информационных</w:t>
      </w:r>
      <w:r w:rsidR="002E7B18" w:rsidRPr="002E7B18">
        <w:rPr>
          <w:sz w:val="28"/>
          <w:szCs w:val="28"/>
        </w:rPr>
        <w:t xml:space="preserve"> </w:t>
      </w:r>
      <w:r w:rsidRPr="002E7B18">
        <w:rPr>
          <w:sz w:val="28"/>
          <w:szCs w:val="28"/>
        </w:rPr>
        <w:t>технологий</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обеспечивают</w:t>
      </w:r>
      <w:proofErr w:type="gramEnd"/>
      <w:r w:rsidR="002E7B18" w:rsidRPr="002E7B18">
        <w:rPr>
          <w:sz w:val="28"/>
          <w:szCs w:val="28"/>
        </w:rPr>
        <w:t xml:space="preserve"> </w:t>
      </w:r>
      <w:r w:rsidRPr="002E7B18">
        <w:rPr>
          <w:sz w:val="28"/>
          <w:szCs w:val="28"/>
        </w:rPr>
        <w:t>сбор,</w:t>
      </w:r>
      <w:r w:rsidR="002E7B18" w:rsidRPr="002E7B18">
        <w:rPr>
          <w:sz w:val="28"/>
          <w:szCs w:val="28"/>
        </w:rPr>
        <w:t xml:space="preserve"> </w:t>
      </w:r>
      <w:r w:rsidRPr="002E7B18">
        <w:rPr>
          <w:sz w:val="28"/>
          <w:szCs w:val="28"/>
        </w:rPr>
        <w:t>обработку,</w:t>
      </w:r>
      <w:r w:rsidR="002E7B18" w:rsidRPr="002E7B18">
        <w:rPr>
          <w:sz w:val="28"/>
          <w:szCs w:val="28"/>
        </w:rPr>
        <w:t xml:space="preserve"> </w:t>
      </w:r>
      <w:r w:rsidRPr="002E7B18">
        <w:rPr>
          <w:sz w:val="28"/>
          <w:szCs w:val="28"/>
        </w:rPr>
        <w:t>хранение</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передачу</w:t>
      </w:r>
      <w:r w:rsidR="002E7B18" w:rsidRPr="002E7B18">
        <w:rPr>
          <w:sz w:val="28"/>
          <w:szCs w:val="28"/>
        </w:rPr>
        <w:t xml:space="preserve"> </w:t>
      </w:r>
      <w:r w:rsidRPr="002E7B18">
        <w:rPr>
          <w:sz w:val="28"/>
          <w:szCs w:val="28"/>
        </w:rPr>
        <w:t>информации</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помощью</w:t>
      </w:r>
      <w:r w:rsidR="002E7B18" w:rsidRPr="002E7B18">
        <w:rPr>
          <w:sz w:val="28"/>
          <w:szCs w:val="28"/>
        </w:rPr>
        <w:t xml:space="preserve"> </w:t>
      </w:r>
      <w:r w:rsidRPr="002E7B18">
        <w:rPr>
          <w:sz w:val="28"/>
          <w:szCs w:val="28"/>
        </w:rPr>
        <w:t>ЭВМ.</w:t>
      </w:r>
    </w:p>
    <w:p w:rsidR="00371198" w:rsidRPr="002E7B18" w:rsidRDefault="00371198" w:rsidP="00B32C1E">
      <w:pPr>
        <w:spacing w:after="0" w:line="240" w:lineRule="auto"/>
        <w:ind w:firstLine="709"/>
        <w:jc w:val="both"/>
        <w:rPr>
          <w:sz w:val="28"/>
          <w:szCs w:val="28"/>
        </w:rPr>
      </w:pPr>
      <w:r w:rsidRPr="002E7B18">
        <w:rPr>
          <w:sz w:val="28"/>
          <w:szCs w:val="28"/>
        </w:rPr>
        <w:t>Основу</w:t>
      </w:r>
      <w:r w:rsidR="002E7B18" w:rsidRPr="002E7B18">
        <w:rPr>
          <w:sz w:val="28"/>
          <w:szCs w:val="28"/>
        </w:rPr>
        <w:t xml:space="preserve"> </w:t>
      </w:r>
      <w:r w:rsidRPr="002E7B18">
        <w:rPr>
          <w:sz w:val="28"/>
          <w:szCs w:val="28"/>
        </w:rPr>
        <w:t>современных</w:t>
      </w:r>
      <w:r w:rsidR="002E7B18" w:rsidRPr="002E7B18">
        <w:rPr>
          <w:sz w:val="28"/>
          <w:szCs w:val="28"/>
        </w:rPr>
        <w:t xml:space="preserve"> </w:t>
      </w:r>
      <w:r w:rsidRPr="002E7B18">
        <w:rPr>
          <w:sz w:val="28"/>
          <w:szCs w:val="28"/>
        </w:rPr>
        <w:t>КТ</w:t>
      </w:r>
      <w:r w:rsidR="002E7B18" w:rsidRPr="002E7B18">
        <w:rPr>
          <w:sz w:val="28"/>
          <w:szCs w:val="28"/>
        </w:rPr>
        <w:t xml:space="preserve"> </w:t>
      </w:r>
      <w:r w:rsidRPr="002E7B18">
        <w:rPr>
          <w:sz w:val="28"/>
          <w:szCs w:val="28"/>
        </w:rPr>
        <w:t>составляют</w:t>
      </w:r>
      <w:r w:rsidR="002E7B18" w:rsidRPr="002E7B18">
        <w:rPr>
          <w:sz w:val="28"/>
          <w:szCs w:val="28"/>
        </w:rPr>
        <w:t xml:space="preserve"> </w:t>
      </w:r>
      <w:r w:rsidRPr="002E7B18">
        <w:rPr>
          <w:sz w:val="28"/>
          <w:szCs w:val="28"/>
        </w:rPr>
        <w:t>3</w:t>
      </w:r>
      <w:r w:rsidR="002E7B18" w:rsidRPr="002E7B18">
        <w:rPr>
          <w:sz w:val="28"/>
          <w:szCs w:val="28"/>
        </w:rPr>
        <w:t xml:space="preserve"> </w:t>
      </w:r>
      <w:r w:rsidRPr="002E7B18">
        <w:rPr>
          <w:sz w:val="28"/>
          <w:szCs w:val="28"/>
        </w:rPr>
        <w:t>технологических</w:t>
      </w:r>
      <w:r w:rsidR="002E7B18" w:rsidRPr="002E7B18">
        <w:rPr>
          <w:sz w:val="28"/>
          <w:szCs w:val="28"/>
        </w:rPr>
        <w:t xml:space="preserve"> </w:t>
      </w:r>
      <w:r w:rsidRPr="002E7B18">
        <w:rPr>
          <w:sz w:val="28"/>
          <w:szCs w:val="28"/>
        </w:rPr>
        <w:t>достижения:</w:t>
      </w:r>
      <w:r w:rsidR="002E7B18" w:rsidRPr="002E7B18">
        <w:rPr>
          <w:sz w:val="28"/>
          <w:szCs w:val="28"/>
        </w:rPr>
        <w:t xml:space="preserve"> </w:t>
      </w:r>
      <w:r w:rsidRPr="002E7B18">
        <w:rPr>
          <w:sz w:val="28"/>
          <w:szCs w:val="28"/>
        </w:rPr>
        <w:t>возможность</w:t>
      </w:r>
      <w:r w:rsidR="002E7B18" w:rsidRPr="002E7B18">
        <w:rPr>
          <w:sz w:val="28"/>
          <w:szCs w:val="28"/>
        </w:rPr>
        <w:t xml:space="preserve"> </w:t>
      </w:r>
      <w:r w:rsidRPr="002E7B18">
        <w:rPr>
          <w:sz w:val="28"/>
          <w:szCs w:val="28"/>
        </w:rPr>
        <w:t>хранения</w:t>
      </w:r>
      <w:r w:rsidR="002E7B18" w:rsidRPr="002E7B18">
        <w:rPr>
          <w:sz w:val="28"/>
          <w:szCs w:val="28"/>
        </w:rPr>
        <w:t xml:space="preserve"> </w:t>
      </w:r>
      <w:r w:rsidRPr="002E7B18">
        <w:rPr>
          <w:sz w:val="28"/>
          <w:szCs w:val="28"/>
        </w:rPr>
        <w:t>информации</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машинных</w:t>
      </w:r>
      <w:r w:rsidR="002E7B18" w:rsidRPr="002E7B18">
        <w:rPr>
          <w:sz w:val="28"/>
          <w:szCs w:val="28"/>
        </w:rPr>
        <w:t xml:space="preserve"> </w:t>
      </w:r>
      <w:r w:rsidRPr="002E7B18">
        <w:rPr>
          <w:sz w:val="28"/>
          <w:szCs w:val="28"/>
        </w:rPr>
        <w:t>носителях,</w:t>
      </w:r>
      <w:r w:rsidR="002E7B18" w:rsidRPr="002E7B18">
        <w:rPr>
          <w:sz w:val="28"/>
          <w:szCs w:val="28"/>
        </w:rPr>
        <w:t xml:space="preserve"> </w:t>
      </w:r>
      <w:r w:rsidRPr="002E7B18">
        <w:rPr>
          <w:sz w:val="28"/>
          <w:szCs w:val="28"/>
        </w:rPr>
        <w:t>развитие</w:t>
      </w:r>
      <w:r w:rsidR="002E7B18" w:rsidRPr="002E7B18">
        <w:rPr>
          <w:sz w:val="28"/>
          <w:szCs w:val="28"/>
        </w:rPr>
        <w:t xml:space="preserve"> </w:t>
      </w:r>
      <w:r w:rsidRPr="002E7B18">
        <w:rPr>
          <w:sz w:val="28"/>
          <w:szCs w:val="28"/>
        </w:rPr>
        <w:t>сре</w:t>
      </w:r>
      <w:proofErr w:type="gramStart"/>
      <w:r w:rsidRPr="002E7B18">
        <w:rPr>
          <w:sz w:val="28"/>
          <w:szCs w:val="28"/>
        </w:rPr>
        <w:t>дств</w:t>
      </w:r>
      <w:r w:rsidR="002E7B18" w:rsidRPr="002E7B18">
        <w:rPr>
          <w:sz w:val="28"/>
          <w:szCs w:val="28"/>
        </w:rPr>
        <w:t xml:space="preserve"> </w:t>
      </w:r>
      <w:r w:rsidRPr="002E7B18">
        <w:rPr>
          <w:sz w:val="28"/>
          <w:szCs w:val="28"/>
        </w:rPr>
        <w:t>св</w:t>
      </w:r>
      <w:proofErr w:type="gramEnd"/>
      <w:r w:rsidRPr="002E7B18">
        <w:rPr>
          <w:sz w:val="28"/>
          <w:szCs w:val="28"/>
        </w:rPr>
        <w:t>язи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автоматизация</w:t>
      </w:r>
      <w:r w:rsidR="002E7B18" w:rsidRPr="002E7B18">
        <w:rPr>
          <w:sz w:val="28"/>
          <w:szCs w:val="28"/>
        </w:rPr>
        <w:t xml:space="preserve"> </w:t>
      </w:r>
      <w:r w:rsidRPr="002E7B18">
        <w:rPr>
          <w:sz w:val="28"/>
          <w:szCs w:val="28"/>
        </w:rPr>
        <w:t>обработки</w:t>
      </w:r>
      <w:r w:rsidR="002E7B18" w:rsidRPr="002E7B18">
        <w:rPr>
          <w:sz w:val="28"/>
          <w:szCs w:val="28"/>
        </w:rPr>
        <w:t xml:space="preserve"> </w:t>
      </w:r>
      <w:r w:rsidRPr="002E7B18">
        <w:rPr>
          <w:sz w:val="28"/>
          <w:szCs w:val="28"/>
        </w:rPr>
        <w:t>информации</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помощью</w:t>
      </w:r>
      <w:r w:rsidR="002E7B18" w:rsidRPr="002E7B18">
        <w:rPr>
          <w:sz w:val="28"/>
          <w:szCs w:val="28"/>
        </w:rPr>
        <w:t xml:space="preserve"> </w:t>
      </w:r>
      <w:r w:rsidRPr="002E7B18">
        <w:rPr>
          <w:sz w:val="28"/>
          <w:szCs w:val="28"/>
        </w:rPr>
        <w:t>компьютера.</w:t>
      </w:r>
    </w:p>
    <w:p w:rsidR="00371198" w:rsidRPr="002E7B18" w:rsidRDefault="00371198" w:rsidP="00B32C1E">
      <w:pPr>
        <w:spacing w:after="0" w:line="240" w:lineRule="auto"/>
        <w:ind w:firstLine="709"/>
        <w:jc w:val="both"/>
        <w:rPr>
          <w:sz w:val="28"/>
          <w:szCs w:val="28"/>
        </w:rPr>
      </w:pPr>
      <w:r w:rsidRPr="002E7B18">
        <w:rPr>
          <w:sz w:val="28"/>
          <w:szCs w:val="28"/>
        </w:rPr>
        <w:t>Практически</w:t>
      </w:r>
      <w:r w:rsidR="002E7B18" w:rsidRPr="002E7B18">
        <w:rPr>
          <w:sz w:val="28"/>
          <w:szCs w:val="28"/>
        </w:rPr>
        <w:t xml:space="preserve"> </w:t>
      </w:r>
      <w:r w:rsidRPr="002E7B18">
        <w:rPr>
          <w:sz w:val="28"/>
          <w:szCs w:val="28"/>
        </w:rPr>
        <w:t>КТ</w:t>
      </w:r>
      <w:r w:rsidR="002E7B18" w:rsidRPr="002E7B18">
        <w:rPr>
          <w:sz w:val="28"/>
          <w:szCs w:val="28"/>
        </w:rPr>
        <w:t xml:space="preserve"> </w:t>
      </w:r>
      <w:r w:rsidRPr="002E7B18">
        <w:rPr>
          <w:sz w:val="28"/>
          <w:szCs w:val="28"/>
        </w:rPr>
        <w:t>реализуются</w:t>
      </w:r>
      <w:r w:rsidR="002E7B18" w:rsidRPr="002E7B18">
        <w:rPr>
          <w:sz w:val="28"/>
          <w:szCs w:val="28"/>
        </w:rPr>
        <w:t xml:space="preserve"> </w:t>
      </w:r>
      <w:r w:rsidRPr="002E7B18">
        <w:rPr>
          <w:sz w:val="28"/>
          <w:szCs w:val="28"/>
        </w:rPr>
        <w:t>применением</w:t>
      </w:r>
      <w:r w:rsidR="002E7B18" w:rsidRPr="002E7B18">
        <w:rPr>
          <w:sz w:val="28"/>
          <w:szCs w:val="28"/>
        </w:rPr>
        <w:t xml:space="preserve"> </w:t>
      </w:r>
      <w:r w:rsidRPr="002E7B18">
        <w:rPr>
          <w:sz w:val="28"/>
          <w:szCs w:val="28"/>
        </w:rPr>
        <w:t>программно-технических</w:t>
      </w:r>
      <w:r w:rsidR="002E7B18" w:rsidRPr="002E7B18">
        <w:rPr>
          <w:sz w:val="28"/>
          <w:szCs w:val="28"/>
        </w:rPr>
        <w:t xml:space="preserve"> </w:t>
      </w:r>
      <w:r w:rsidRPr="002E7B18">
        <w:rPr>
          <w:sz w:val="28"/>
          <w:szCs w:val="28"/>
        </w:rPr>
        <w:t>комплексов</w:t>
      </w:r>
      <w:r w:rsidR="002E7B18" w:rsidRPr="002E7B18">
        <w:rPr>
          <w:sz w:val="28"/>
          <w:szCs w:val="28"/>
        </w:rPr>
        <w:t xml:space="preserve"> </w:t>
      </w:r>
      <w:r w:rsidRPr="002E7B18">
        <w:rPr>
          <w:sz w:val="28"/>
          <w:szCs w:val="28"/>
        </w:rPr>
        <w:t>(ПТК),</w:t>
      </w:r>
      <w:r w:rsidR="002E7B18" w:rsidRPr="002E7B18">
        <w:rPr>
          <w:sz w:val="28"/>
          <w:szCs w:val="28"/>
        </w:rPr>
        <w:t xml:space="preserve"> </w:t>
      </w:r>
      <w:r w:rsidRPr="002E7B18">
        <w:rPr>
          <w:sz w:val="28"/>
          <w:szCs w:val="28"/>
        </w:rPr>
        <w:t>состоящих</w:t>
      </w:r>
      <w:r w:rsidR="002E7B18" w:rsidRPr="002E7B18">
        <w:rPr>
          <w:sz w:val="28"/>
          <w:szCs w:val="28"/>
        </w:rPr>
        <w:t xml:space="preserve"> </w:t>
      </w:r>
      <w:r w:rsidRPr="002E7B18">
        <w:rPr>
          <w:sz w:val="28"/>
          <w:szCs w:val="28"/>
        </w:rPr>
        <w:t>из</w:t>
      </w:r>
      <w:r w:rsidR="002E7B18" w:rsidRPr="002E7B18">
        <w:rPr>
          <w:sz w:val="28"/>
          <w:szCs w:val="28"/>
        </w:rPr>
        <w:t xml:space="preserve"> </w:t>
      </w:r>
      <w:r w:rsidRPr="002E7B18">
        <w:rPr>
          <w:sz w:val="28"/>
          <w:szCs w:val="28"/>
        </w:rPr>
        <w:t>персональных</w:t>
      </w:r>
      <w:r w:rsidR="002E7B18" w:rsidRPr="002E7B18">
        <w:rPr>
          <w:sz w:val="28"/>
          <w:szCs w:val="28"/>
        </w:rPr>
        <w:t xml:space="preserve"> </w:t>
      </w:r>
      <w:r w:rsidRPr="002E7B18">
        <w:rPr>
          <w:sz w:val="28"/>
          <w:szCs w:val="28"/>
        </w:rPr>
        <w:t>компьютеров</w:t>
      </w:r>
      <w:r w:rsidR="002E7B18" w:rsidRPr="002E7B18">
        <w:rPr>
          <w:sz w:val="28"/>
          <w:szCs w:val="28"/>
        </w:rPr>
        <w:t xml:space="preserve"> </w:t>
      </w:r>
      <w:r w:rsidRPr="002E7B18">
        <w:rPr>
          <w:sz w:val="28"/>
          <w:szCs w:val="28"/>
        </w:rPr>
        <w:t>(ПК)</w:t>
      </w:r>
      <w:r w:rsidR="002E7B18" w:rsidRPr="002E7B18">
        <w:rPr>
          <w:sz w:val="28"/>
          <w:szCs w:val="28"/>
        </w:rPr>
        <w:t xml:space="preserve"> </w:t>
      </w:r>
      <w:r w:rsidRPr="002E7B18">
        <w:rPr>
          <w:sz w:val="28"/>
          <w:szCs w:val="28"/>
        </w:rPr>
        <w:t>или</w:t>
      </w:r>
      <w:r w:rsidR="002E7B18" w:rsidRPr="002E7B18">
        <w:rPr>
          <w:sz w:val="28"/>
          <w:szCs w:val="28"/>
        </w:rPr>
        <w:t xml:space="preserve"> </w:t>
      </w:r>
      <w:r w:rsidRPr="002E7B18">
        <w:rPr>
          <w:sz w:val="28"/>
          <w:szCs w:val="28"/>
        </w:rPr>
        <w:t>рабочих</w:t>
      </w:r>
      <w:r w:rsidR="002E7B18" w:rsidRPr="002E7B18">
        <w:rPr>
          <w:sz w:val="28"/>
          <w:szCs w:val="28"/>
        </w:rPr>
        <w:t xml:space="preserve"> </w:t>
      </w:r>
      <w:r w:rsidRPr="002E7B18">
        <w:rPr>
          <w:sz w:val="28"/>
          <w:szCs w:val="28"/>
        </w:rPr>
        <w:t>станций</w:t>
      </w:r>
      <w:r w:rsidR="002E7B18" w:rsidRPr="002E7B18">
        <w:rPr>
          <w:sz w:val="28"/>
          <w:szCs w:val="28"/>
        </w:rPr>
        <w:t xml:space="preserve"> </w:t>
      </w:r>
      <w:r w:rsidRPr="002E7B18">
        <w:rPr>
          <w:sz w:val="28"/>
          <w:szCs w:val="28"/>
        </w:rPr>
        <w:t>(РС)</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необходимым</w:t>
      </w:r>
      <w:r w:rsidR="002E7B18" w:rsidRPr="002E7B18">
        <w:rPr>
          <w:sz w:val="28"/>
          <w:szCs w:val="28"/>
        </w:rPr>
        <w:t xml:space="preserve"> </w:t>
      </w:r>
      <w:r w:rsidRPr="002E7B18">
        <w:rPr>
          <w:sz w:val="28"/>
          <w:szCs w:val="28"/>
        </w:rPr>
        <w:t>набором</w:t>
      </w:r>
      <w:r w:rsidR="002E7B18" w:rsidRPr="002E7B18">
        <w:rPr>
          <w:sz w:val="28"/>
          <w:szCs w:val="28"/>
        </w:rPr>
        <w:t xml:space="preserve"> </w:t>
      </w:r>
      <w:r w:rsidRPr="002E7B18">
        <w:rPr>
          <w:sz w:val="28"/>
          <w:szCs w:val="28"/>
        </w:rPr>
        <w:t>периферийных</w:t>
      </w:r>
      <w:r w:rsidR="002E7B18" w:rsidRPr="002E7B18">
        <w:rPr>
          <w:sz w:val="28"/>
          <w:szCs w:val="28"/>
        </w:rPr>
        <w:t xml:space="preserve"> </w:t>
      </w:r>
      <w:r w:rsidRPr="002E7B18">
        <w:rPr>
          <w:sz w:val="28"/>
          <w:szCs w:val="28"/>
        </w:rPr>
        <w:t>устройств,</w:t>
      </w:r>
      <w:r w:rsidR="002E7B18" w:rsidRPr="002E7B18">
        <w:rPr>
          <w:sz w:val="28"/>
          <w:szCs w:val="28"/>
        </w:rPr>
        <w:t xml:space="preserve"> </w:t>
      </w:r>
      <w:r w:rsidRPr="002E7B18">
        <w:rPr>
          <w:sz w:val="28"/>
          <w:szCs w:val="28"/>
        </w:rPr>
        <w:t>включенных</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локальные</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глобальные</w:t>
      </w:r>
      <w:r w:rsidR="002E7B18" w:rsidRPr="002E7B18">
        <w:rPr>
          <w:sz w:val="28"/>
          <w:szCs w:val="28"/>
        </w:rPr>
        <w:t xml:space="preserve"> </w:t>
      </w:r>
      <w:r w:rsidRPr="002E7B18">
        <w:rPr>
          <w:sz w:val="28"/>
          <w:szCs w:val="28"/>
        </w:rPr>
        <w:t>вычислительные</w:t>
      </w:r>
      <w:r w:rsidR="002E7B18" w:rsidRPr="002E7B18">
        <w:rPr>
          <w:sz w:val="28"/>
          <w:szCs w:val="28"/>
        </w:rPr>
        <w:t xml:space="preserve"> </w:t>
      </w:r>
      <w:r w:rsidRPr="002E7B18">
        <w:rPr>
          <w:sz w:val="28"/>
          <w:szCs w:val="28"/>
        </w:rPr>
        <w:t>сети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обеспеченных</w:t>
      </w:r>
      <w:r w:rsidR="002E7B18" w:rsidRPr="002E7B18">
        <w:rPr>
          <w:sz w:val="28"/>
          <w:szCs w:val="28"/>
        </w:rPr>
        <w:t xml:space="preserve"> </w:t>
      </w:r>
      <w:r w:rsidRPr="002E7B18">
        <w:rPr>
          <w:sz w:val="28"/>
          <w:szCs w:val="28"/>
        </w:rPr>
        <w:t>необходимыми</w:t>
      </w:r>
      <w:r w:rsidR="002E7B18" w:rsidRPr="002E7B18">
        <w:rPr>
          <w:sz w:val="28"/>
          <w:szCs w:val="28"/>
        </w:rPr>
        <w:t xml:space="preserve"> </w:t>
      </w:r>
      <w:r w:rsidRPr="002E7B18">
        <w:rPr>
          <w:sz w:val="28"/>
          <w:szCs w:val="28"/>
        </w:rPr>
        <w:t>программными</w:t>
      </w:r>
      <w:r w:rsidR="002E7B18" w:rsidRPr="002E7B18">
        <w:rPr>
          <w:sz w:val="28"/>
          <w:szCs w:val="28"/>
        </w:rPr>
        <w:t xml:space="preserve"> </w:t>
      </w:r>
      <w:r w:rsidRPr="002E7B18">
        <w:rPr>
          <w:sz w:val="28"/>
          <w:szCs w:val="28"/>
        </w:rPr>
        <w:t>средствами</w:t>
      </w:r>
      <w:r w:rsidR="002E7B18" w:rsidRPr="002E7B18">
        <w:rPr>
          <w:sz w:val="28"/>
          <w:szCs w:val="28"/>
        </w:rPr>
        <w:t xml:space="preserve"> </w:t>
      </w:r>
      <w:r w:rsidRPr="002E7B18">
        <w:rPr>
          <w:sz w:val="28"/>
          <w:szCs w:val="28"/>
        </w:rPr>
        <w:t>(ПС).</w:t>
      </w:r>
      <w:r w:rsidR="002E7B18" w:rsidRPr="002E7B18">
        <w:rPr>
          <w:sz w:val="28"/>
          <w:szCs w:val="28"/>
        </w:rPr>
        <w:t xml:space="preserve"> </w:t>
      </w:r>
      <w:r w:rsidRPr="002E7B18">
        <w:rPr>
          <w:sz w:val="28"/>
          <w:szCs w:val="28"/>
        </w:rPr>
        <w:t>Использование</w:t>
      </w:r>
      <w:r w:rsidR="002E7B18" w:rsidRPr="002E7B18">
        <w:rPr>
          <w:sz w:val="28"/>
          <w:szCs w:val="28"/>
        </w:rPr>
        <w:t xml:space="preserve"> </w:t>
      </w:r>
      <w:r w:rsidRPr="002E7B18">
        <w:rPr>
          <w:sz w:val="28"/>
          <w:szCs w:val="28"/>
        </w:rPr>
        <w:t>названных</w:t>
      </w:r>
      <w:r w:rsidR="002E7B18" w:rsidRPr="002E7B18">
        <w:rPr>
          <w:sz w:val="28"/>
          <w:szCs w:val="28"/>
        </w:rPr>
        <w:t xml:space="preserve"> </w:t>
      </w:r>
      <w:r w:rsidRPr="002E7B18">
        <w:rPr>
          <w:sz w:val="28"/>
          <w:szCs w:val="28"/>
        </w:rPr>
        <w:t>элементов</w:t>
      </w:r>
      <w:r w:rsidR="002E7B18" w:rsidRPr="002E7B18">
        <w:rPr>
          <w:sz w:val="28"/>
          <w:szCs w:val="28"/>
        </w:rPr>
        <w:t xml:space="preserve"> </w:t>
      </w:r>
      <w:r w:rsidRPr="002E7B18">
        <w:rPr>
          <w:sz w:val="28"/>
          <w:szCs w:val="28"/>
        </w:rPr>
        <w:t>увеличивает</w:t>
      </w:r>
      <w:r w:rsidR="002E7B18" w:rsidRPr="002E7B18">
        <w:rPr>
          <w:sz w:val="28"/>
          <w:szCs w:val="28"/>
        </w:rPr>
        <w:t xml:space="preserve"> </w:t>
      </w:r>
      <w:r w:rsidRPr="002E7B18">
        <w:rPr>
          <w:sz w:val="28"/>
          <w:szCs w:val="28"/>
        </w:rPr>
        <w:t>степень</w:t>
      </w:r>
      <w:r w:rsidR="002E7B18" w:rsidRPr="002E7B18">
        <w:rPr>
          <w:sz w:val="28"/>
          <w:szCs w:val="28"/>
        </w:rPr>
        <w:t xml:space="preserve"> </w:t>
      </w:r>
      <w:r w:rsidRPr="002E7B18">
        <w:rPr>
          <w:sz w:val="28"/>
          <w:szCs w:val="28"/>
        </w:rPr>
        <w:t>автоматизации</w:t>
      </w:r>
      <w:r w:rsidR="002E7B18" w:rsidRPr="002E7B18">
        <w:rPr>
          <w:sz w:val="28"/>
          <w:szCs w:val="28"/>
        </w:rPr>
        <w:t xml:space="preserve"> </w:t>
      </w:r>
      <w:r w:rsidRPr="002E7B18">
        <w:rPr>
          <w:sz w:val="28"/>
          <w:szCs w:val="28"/>
        </w:rPr>
        <w:t>как</w:t>
      </w:r>
      <w:r w:rsidR="002E7B18" w:rsidRPr="002E7B18">
        <w:rPr>
          <w:sz w:val="28"/>
          <w:szCs w:val="28"/>
        </w:rPr>
        <w:t xml:space="preserve"> </w:t>
      </w:r>
      <w:r w:rsidRPr="002E7B18">
        <w:rPr>
          <w:sz w:val="28"/>
          <w:szCs w:val="28"/>
        </w:rPr>
        <w:t>научных</w:t>
      </w:r>
      <w:r w:rsidR="002E7B18" w:rsidRPr="002E7B18">
        <w:rPr>
          <w:sz w:val="28"/>
          <w:szCs w:val="28"/>
        </w:rPr>
        <w:t xml:space="preserve"> </w:t>
      </w:r>
      <w:r w:rsidRPr="002E7B18">
        <w:rPr>
          <w:sz w:val="28"/>
          <w:szCs w:val="28"/>
        </w:rPr>
        <w:t>исследований,</w:t>
      </w:r>
      <w:r w:rsidR="002E7B18" w:rsidRPr="002E7B18">
        <w:rPr>
          <w:sz w:val="28"/>
          <w:szCs w:val="28"/>
        </w:rPr>
        <w:t xml:space="preserve"> </w:t>
      </w:r>
      <w:r w:rsidRPr="002E7B18">
        <w:rPr>
          <w:sz w:val="28"/>
          <w:szCs w:val="28"/>
        </w:rPr>
        <w:t>так</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учебных</w:t>
      </w:r>
      <w:r w:rsidR="002E7B18" w:rsidRPr="002E7B18">
        <w:rPr>
          <w:sz w:val="28"/>
          <w:szCs w:val="28"/>
        </w:rPr>
        <w:t xml:space="preserve"> </w:t>
      </w:r>
      <w:r w:rsidRPr="002E7B18">
        <w:rPr>
          <w:sz w:val="28"/>
          <w:szCs w:val="28"/>
        </w:rPr>
        <w:t>процессов,</w:t>
      </w:r>
      <w:r w:rsidR="002E7B18" w:rsidRPr="002E7B18">
        <w:rPr>
          <w:sz w:val="28"/>
          <w:szCs w:val="28"/>
        </w:rPr>
        <w:t xml:space="preserve"> </w:t>
      </w:r>
      <w:r w:rsidRPr="002E7B18">
        <w:rPr>
          <w:sz w:val="28"/>
          <w:szCs w:val="28"/>
        </w:rPr>
        <w:t>что</w:t>
      </w:r>
      <w:r w:rsidR="002E7B18" w:rsidRPr="002E7B18">
        <w:rPr>
          <w:sz w:val="28"/>
          <w:szCs w:val="28"/>
        </w:rPr>
        <w:t xml:space="preserve"> </w:t>
      </w:r>
      <w:r w:rsidRPr="002E7B18">
        <w:rPr>
          <w:sz w:val="28"/>
          <w:szCs w:val="28"/>
        </w:rPr>
        <w:t>служит</w:t>
      </w:r>
      <w:r w:rsidR="002E7B18" w:rsidRPr="002E7B18">
        <w:rPr>
          <w:sz w:val="28"/>
          <w:szCs w:val="28"/>
        </w:rPr>
        <w:t xml:space="preserve"> </w:t>
      </w:r>
      <w:r w:rsidRPr="002E7B18">
        <w:rPr>
          <w:sz w:val="28"/>
          <w:szCs w:val="28"/>
        </w:rPr>
        <w:t>основой</w:t>
      </w:r>
      <w:r w:rsidR="002E7B18" w:rsidRPr="002E7B18">
        <w:rPr>
          <w:sz w:val="28"/>
          <w:szCs w:val="28"/>
        </w:rPr>
        <w:t xml:space="preserve"> </w:t>
      </w:r>
      <w:r w:rsidRPr="002E7B18">
        <w:rPr>
          <w:sz w:val="28"/>
          <w:szCs w:val="28"/>
        </w:rPr>
        <w:t>их</w:t>
      </w:r>
      <w:r w:rsidR="002E7B18" w:rsidRPr="002E7B18">
        <w:rPr>
          <w:sz w:val="28"/>
          <w:szCs w:val="28"/>
        </w:rPr>
        <w:t xml:space="preserve"> </w:t>
      </w:r>
      <w:r w:rsidRPr="002E7B18">
        <w:rPr>
          <w:sz w:val="28"/>
          <w:szCs w:val="28"/>
        </w:rPr>
        <w:t>совершенствования.</w:t>
      </w:r>
    </w:p>
    <w:p w:rsidR="00371198" w:rsidRPr="002E7B18" w:rsidRDefault="00371198" w:rsidP="00B32C1E">
      <w:pPr>
        <w:spacing w:after="0" w:line="240" w:lineRule="auto"/>
        <w:ind w:firstLine="709"/>
        <w:jc w:val="both"/>
        <w:rPr>
          <w:sz w:val="28"/>
          <w:szCs w:val="28"/>
        </w:rPr>
      </w:pPr>
      <w:r w:rsidRPr="002E7B18">
        <w:rPr>
          <w:sz w:val="28"/>
          <w:szCs w:val="28"/>
        </w:rPr>
        <w:t>КТ</w:t>
      </w:r>
      <w:r w:rsidR="002E7B18" w:rsidRPr="002E7B18">
        <w:rPr>
          <w:sz w:val="28"/>
          <w:szCs w:val="28"/>
        </w:rPr>
        <w:t xml:space="preserve"> </w:t>
      </w:r>
      <w:r w:rsidRPr="002E7B18">
        <w:rPr>
          <w:sz w:val="28"/>
          <w:szCs w:val="28"/>
        </w:rPr>
        <w:t>повышают</w:t>
      </w:r>
      <w:r w:rsidR="002E7B18" w:rsidRPr="002E7B18">
        <w:rPr>
          <w:sz w:val="28"/>
          <w:szCs w:val="28"/>
        </w:rPr>
        <w:t xml:space="preserve"> </w:t>
      </w:r>
      <w:r w:rsidRPr="002E7B18">
        <w:rPr>
          <w:sz w:val="28"/>
          <w:szCs w:val="28"/>
        </w:rPr>
        <w:t>уровень</w:t>
      </w:r>
      <w:r w:rsidR="002E7B18" w:rsidRPr="002E7B18">
        <w:rPr>
          <w:sz w:val="28"/>
          <w:szCs w:val="28"/>
        </w:rPr>
        <w:t xml:space="preserve"> </w:t>
      </w:r>
      <w:r w:rsidRPr="002E7B18">
        <w:rPr>
          <w:sz w:val="28"/>
          <w:szCs w:val="28"/>
        </w:rPr>
        <w:t>эффективности</w:t>
      </w:r>
      <w:r w:rsidR="002E7B18" w:rsidRPr="002E7B18">
        <w:rPr>
          <w:sz w:val="28"/>
          <w:szCs w:val="28"/>
        </w:rPr>
        <w:t xml:space="preserve"> </w:t>
      </w:r>
      <w:r w:rsidRPr="002E7B18">
        <w:rPr>
          <w:sz w:val="28"/>
          <w:szCs w:val="28"/>
        </w:rPr>
        <w:t>работ</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переводческой</w:t>
      </w:r>
      <w:r w:rsidR="002E7B18" w:rsidRPr="002E7B18">
        <w:rPr>
          <w:sz w:val="28"/>
          <w:szCs w:val="28"/>
        </w:rPr>
        <w:t xml:space="preserve"> </w:t>
      </w:r>
      <w:r w:rsidRPr="002E7B18">
        <w:rPr>
          <w:sz w:val="28"/>
          <w:szCs w:val="28"/>
        </w:rPr>
        <w:t>деятельности</w:t>
      </w:r>
      <w:r w:rsidR="002E7B18" w:rsidRPr="002E7B18">
        <w:rPr>
          <w:sz w:val="28"/>
          <w:szCs w:val="28"/>
        </w:rPr>
        <w:t xml:space="preserve"> </w:t>
      </w:r>
      <w:r w:rsidRPr="002E7B18">
        <w:rPr>
          <w:sz w:val="28"/>
          <w:szCs w:val="28"/>
        </w:rPr>
        <w:t>за</w:t>
      </w:r>
      <w:r w:rsidR="002E7B18" w:rsidRPr="002E7B18">
        <w:rPr>
          <w:sz w:val="28"/>
          <w:szCs w:val="28"/>
        </w:rPr>
        <w:t xml:space="preserve"> </w:t>
      </w:r>
      <w:r w:rsidRPr="002E7B18">
        <w:rPr>
          <w:sz w:val="28"/>
          <w:szCs w:val="28"/>
        </w:rPr>
        <w:t>счет</w:t>
      </w:r>
      <w:r w:rsidR="002E7B18" w:rsidRPr="002E7B18">
        <w:rPr>
          <w:sz w:val="28"/>
          <w:szCs w:val="28"/>
        </w:rPr>
        <w:t xml:space="preserve"> </w:t>
      </w:r>
      <w:r w:rsidRPr="002E7B18">
        <w:rPr>
          <w:sz w:val="28"/>
          <w:szCs w:val="28"/>
        </w:rPr>
        <w:t>следующих</w:t>
      </w:r>
      <w:r w:rsidR="002E7B18" w:rsidRPr="002E7B18">
        <w:rPr>
          <w:sz w:val="28"/>
          <w:szCs w:val="28"/>
        </w:rPr>
        <w:t xml:space="preserve"> </w:t>
      </w:r>
      <w:r w:rsidRPr="002E7B18">
        <w:rPr>
          <w:sz w:val="28"/>
          <w:szCs w:val="28"/>
        </w:rPr>
        <w:t>факторов:</w:t>
      </w:r>
    </w:p>
    <w:p w:rsidR="00371198" w:rsidRPr="002E7B18" w:rsidRDefault="00A54EA3" w:rsidP="00B32C1E">
      <w:pPr>
        <w:numPr>
          <w:ilvl w:val="0"/>
          <w:numId w:val="14"/>
        </w:numPr>
        <w:tabs>
          <w:tab w:val="left" w:pos="1134"/>
        </w:tabs>
        <w:spacing w:after="0" w:line="240" w:lineRule="auto"/>
        <w:ind w:left="0" w:firstLine="709"/>
        <w:jc w:val="both"/>
        <w:rPr>
          <w:sz w:val="28"/>
          <w:szCs w:val="28"/>
        </w:rPr>
      </w:pPr>
      <w:r w:rsidRPr="002E7B18">
        <w:rPr>
          <w:sz w:val="28"/>
          <w:szCs w:val="28"/>
        </w:rPr>
        <w:t>у</w:t>
      </w:r>
      <w:r w:rsidR="00371198" w:rsidRPr="002E7B18">
        <w:rPr>
          <w:sz w:val="28"/>
          <w:szCs w:val="28"/>
        </w:rPr>
        <w:t>прощение</w:t>
      </w:r>
      <w:r w:rsidR="002E7B18" w:rsidRPr="002E7B18">
        <w:rPr>
          <w:sz w:val="28"/>
          <w:szCs w:val="28"/>
        </w:rPr>
        <w:t xml:space="preserve"> </w:t>
      </w:r>
      <w:r w:rsidR="00371198" w:rsidRPr="002E7B18">
        <w:rPr>
          <w:sz w:val="28"/>
          <w:szCs w:val="28"/>
        </w:rPr>
        <w:t>и</w:t>
      </w:r>
      <w:r w:rsidR="002E7B18" w:rsidRPr="002E7B18">
        <w:rPr>
          <w:sz w:val="28"/>
          <w:szCs w:val="28"/>
        </w:rPr>
        <w:t xml:space="preserve"> </w:t>
      </w:r>
      <w:r w:rsidR="00371198" w:rsidRPr="002E7B18">
        <w:rPr>
          <w:sz w:val="28"/>
          <w:szCs w:val="28"/>
        </w:rPr>
        <w:t>ускорение</w:t>
      </w:r>
      <w:r w:rsidR="002E7B18" w:rsidRPr="002E7B18">
        <w:rPr>
          <w:sz w:val="28"/>
          <w:szCs w:val="28"/>
        </w:rPr>
        <w:t xml:space="preserve"> </w:t>
      </w:r>
      <w:r w:rsidR="00371198" w:rsidRPr="002E7B18">
        <w:rPr>
          <w:sz w:val="28"/>
          <w:szCs w:val="28"/>
        </w:rPr>
        <w:t>процессов</w:t>
      </w:r>
      <w:r w:rsidR="002E7B18" w:rsidRPr="002E7B18">
        <w:rPr>
          <w:sz w:val="28"/>
          <w:szCs w:val="28"/>
        </w:rPr>
        <w:t xml:space="preserve"> </w:t>
      </w:r>
      <w:r w:rsidR="00371198" w:rsidRPr="002E7B18">
        <w:rPr>
          <w:sz w:val="28"/>
          <w:szCs w:val="28"/>
        </w:rPr>
        <w:t>обработки,</w:t>
      </w:r>
      <w:r w:rsidR="002E7B18" w:rsidRPr="002E7B18">
        <w:rPr>
          <w:sz w:val="28"/>
          <w:szCs w:val="28"/>
        </w:rPr>
        <w:t xml:space="preserve"> </w:t>
      </w:r>
      <w:r w:rsidR="00371198" w:rsidRPr="002E7B18">
        <w:rPr>
          <w:sz w:val="28"/>
          <w:szCs w:val="28"/>
        </w:rPr>
        <w:t>передачи,</w:t>
      </w:r>
      <w:r w:rsidR="002E7B18" w:rsidRPr="002E7B18">
        <w:rPr>
          <w:sz w:val="28"/>
          <w:szCs w:val="28"/>
        </w:rPr>
        <w:t xml:space="preserve"> </w:t>
      </w:r>
      <w:r w:rsidR="00371198" w:rsidRPr="002E7B18">
        <w:rPr>
          <w:sz w:val="28"/>
          <w:szCs w:val="28"/>
        </w:rPr>
        <w:t>пред</w:t>
      </w:r>
      <w:r w:rsidRPr="002E7B18">
        <w:rPr>
          <w:sz w:val="28"/>
          <w:szCs w:val="28"/>
        </w:rPr>
        <w:t>ставления</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хранения</w:t>
      </w:r>
      <w:r w:rsidR="002E7B18" w:rsidRPr="002E7B18">
        <w:rPr>
          <w:sz w:val="28"/>
          <w:szCs w:val="28"/>
        </w:rPr>
        <w:t xml:space="preserve"> </w:t>
      </w:r>
      <w:r w:rsidRPr="002E7B18">
        <w:rPr>
          <w:sz w:val="28"/>
          <w:szCs w:val="28"/>
        </w:rPr>
        <w:t>информации;</w:t>
      </w:r>
    </w:p>
    <w:p w:rsidR="00371198" w:rsidRPr="002E7B18" w:rsidRDefault="00A54EA3" w:rsidP="00B32C1E">
      <w:pPr>
        <w:numPr>
          <w:ilvl w:val="0"/>
          <w:numId w:val="14"/>
        </w:numPr>
        <w:tabs>
          <w:tab w:val="left" w:pos="1134"/>
        </w:tabs>
        <w:spacing w:after="0" w:line="240" w:lineRule="auto"/>
        <w:ind w:left="0" w:firstLine="709"/>
        <w:jc w:val="both"/>
        <w:rPr>
          <w:sz w:val="28"/>
          <w:szCs w:val="28"/>
        </w:rPr>
      </w:pPr>
      <w:r w:rsidRPr="002E7B18">
        <w:rPr>
          <w:sz w:val="28"/>
          <w:szCs w:val="28"/>
        </w:rPr>
        <w:t>у</w:t>
      </w:r>
      <w:r w:rsidR="00371198" w:rsidRPr="002E7B18">
        <w:rPr>
          <w:sz w:val="28"/>
          <w:szCs w:val="28"/>
        </w:rPr>
        <w:t>величение</w:t>
      </w:r>
      <w:r w:rsidR="002E7B18" w:rsidRPr="002E7B18">
        <w:rPr>
          <w:sz w:val="28"/>
          <w:szCs w:val="28"/>
        </w:rPr>
        <w:t xml:space="preserve"> </w:t>
      </w:r>
      <w:r w:rsidR="00371198" w:rsidRPr="002E7B18">
        <w:rPr>
          <w:sz w:val="28"/>
          <w:szCs w:val="28"/>
        </w:rPr>
        <w:t>объема</w:t>
      </w:r>
      <w:r w:rsidR="002E7B18" w:rsidRPr="002E7B18">
        <w:rPr>
          <w:sz w:val="28"/>
          <w:szCs w:val="28"/>
        </w:rPr>
        <w:t xml:space="preserve"> </w:t>
      </w:r>
      <w:r w:rsidR="00371198" w:rsidRPr="002E7B18">
        <w:rPr>
          <w:sz w:val="28"/>
          <w:szCs w:val="28"/>
        </w:rPr>
        <w:t>полезной</w:t>
      </w:r>
      <w:r w:rsidR="002E7B18" w:rsidRPr="002E7B18">
        <w:rPr>
          <w:sz w:val="28"/>
          <w:szCs w:val="28"/>
        </w:rPr>
        <w:t xml:space="preserve"> </w:t>
      </w:r>
      <w:r w:rsidR="00371198" w:rsidRPr="002E7B18">
        <w:rPr>
          <w:sz w:val="28"/>
          <w:szCs w:val="28"/>
        </w:rPr>
        <w:t>информации</w:t>
      </w:r>
      <w:r w:rsidR="002E7B18" w:rsidRPr="002E7B18">
        <w:rPr>
          <w:sz w:val="28"/>
          <w:szCs w:val="28"/>
        </w:rPr>
        <w:t xml:space="preserve"> </w:t>
      </w:r>
      <w:r w:rsidR="00371198" w:rsidRPr="002E7B18">
        <w:rPr>
          <w:sz w:val="28"/>
          <w:szCs w:val="28"/>
        </w:rPr>
        <w:t>с</w:t>
      </w:r>
      <w:r w:rsidR="002E7B18" w:rsidRPr="002E7B18">
        <w:rPr>
          <w:sz w:val="28"/>
          <w:szCs w:val="28"/>
        </w:rPr>
        <w:t xml:space="preserve"> </w:t>
      </w:r>
      <w:r w:rsidR="00371198" w:rsidRPr="002E7B18">
        <w:rPr>
          <w:sz w:val="28"/>
          <w:szCs w:val="28"/>
        </w:rPr>
        <w:t>накопителем</w:t>
      </w:r>
      <w:r w:rsidR="002E7B18" w:rsidRPr="002E7B18">
        <w:rPr>
          <w:sz w:val="28"/>
          <w:szCs w:val="28"/>
        </w:rPr>
        <w:t xml:space="preserve"> </w:t>
      </w:r>
      <w:r w:rsidR="00371198" w:rsidRPr="002E7B18">
        <w:rPr>
          <w:sz w:val="28"/>
          <w:szCs w:val="28"/>
        </w:rPr>
        <w:t>типовых</w:t>
      </w:r>
      <w:r w:rsidR="002E7B18" w:rsidRPr="002E7B18">
        <w:rPr>
          <w:sz w:val="28"/>
          <w:szCs w:val="28"/>
        </w:rPr>
        <w:t xml:space="preserve"> </w:t>
      </w:r>
      <w:r w:rsidR="00371198" w:rsidRPr="002E7B18">
        <w:rPr>
          <w:sz w:val="28"/>
          <w:szCs w:val="28"/>
        </w:rPr>
        <w:t>решений</w:t>
      </w:r>
      <w:r w:rsidR="002E7B18" w:rsidRPr="002E7B18">
        <w:rPr>
          <w:sz w:val="28"/>
          <w:szCs w:val="28"/>
        </w:rPr>
        <w:t xml:space="preserve"> </w:t>
      </w:r>
      <w:r w:rsidR="00371198" w:rsidRPr="002E7B18">
        <w:rPr>
          <w:sz w:val="28"/>
          <w:szCs w:val="28"/>
        </w:rPr>
        <w:t>и</w:t>
      </w:r>
      <w:r w:rsidR="002E7B18" w:rsidRPr="002E7B18">
        <w:rPr>
          <w:sz w:val="28"/>
          <w:szCs w:val="28"/>
        </w:rPr>
        <w:t xml:space="preserve"> </w:t>
      </w:r>
      <w:r w:rsidR="00371198" w:rsidRPr="002E7B18">
        <w:rPr>
          <w:sz w:val="28"/>
          <w:szCs w:val="28"/>
        </w:rPr>
        <w:t>обоб</w:t>
      </w:r>
      <w:r w:rsidRPr="002E7B18">
        <w:rPr>
          <w:sz w:val="28"/>
          <w:szCs w:val="28"/>
        </w:rPr>
        <w:t>щением</w:t>
      </w:r>
      <w:r w:rsidR="002E7B18" w:rsidRPr="002E7B18">
        <w:rPr>
          <w:sz w:val="28"/>
          <w:szCs w:val="28"/>
        </w:rPr>
        <w:t xml:space="preserve"> </w:t>
      </w:r>
      <w:r w:rsidRPr="002E7B18">
        <w:rPr>
          <w:sz w:val="28"/>
          <w:szCs w:val="28"/>
        </w:rPr>
        <w:t>опыта</w:t>
      </w:r>
      <w:r w:rsidR="002E7B18" w:rsidRPr="002E7B18">
        <w:rPr>
          <w:sz w:val="28"/>
          <w:szCs w:val="28"/>
        </w:rPr>
        <w:t xml:space="preserve"> </w:t>
      </w:r>
      <w:r w:rsidRPr="002E7B18">
        <w:rPr>
          <w:sz w:val="28"/>
          <w:szCs w:val="28"/>
        </w:rPr>
        <w:t>научных</w:t>
      </w:r>
      <w:r w:rsidR="002E7B18" w:rsidRPr="002E7B18">
        <w:rPr>
          <w:sz w:val="28"/>
          <w:szCs w:val="28"/>
        </w:rPr>
        <w:t xml:space="preserve"> </w:t>
      </w:r>
      <w:r w:rsidRPr="002E7B18">
        <w:rPr>
          <w:sz w:val="28"/>
          <w:szCs w:val="28"/>
        </w:rPr>
        <w:t>разработок;</w:t>
      </w:r>
    </w:p>
    <w:p w:rsidR="00371198" w:rsidRPr="002E7B18" w:rsidRDefault="00A54EA3" w:rsidP="00B32C1E">
      <w:pPr>
        <w:numPr>
          <w:ilvl w:val="0"/>
          <w:numId w:val="14"/>
        </w:numPr>
        <w:tabs>
          <w:tab w:val="left" w:pos="1134"/>
        </w:tabs>
        <w:spacing w:after="0" w:line="240" w:lineRule="auto"/>
        <w:ind w:left="0" w:firstLine="709"/>
        <w:jc w:val="both"/>
        <w:rPr>
          <w:sz w:val="28"/>
          <w:szCs w:val="28"/>
        </w:rPr>
      </w:pPr>
      <w:r w:rsidRPr="002E7B18">
        <w:rPr>
          <w:sz w:val="28"/>
          <w:szCs w:val="28"/>
        </w:rPr>
        <w:t>о</w:t>
      </w:r>
      <w:r w:rsidR="00371198" w:rsidRPr="002E7B18">
        <w:rPr>
          <w:sz w:val="28"/>
          <w:szCs w:val="28"/>
        </w:rPr>
        <w:t>беспечение</w:t>
      </w:r>
      <w:r w:rsidR="002E7B18" w:rsidRPr="002E7B18">
        <w:rPr>
          <w:sz w:val="28"/>
          <w:szCs w:val="28"/>
        </w:rPr>
        <w:t xml:space="preserve"> </w:t>
      </w:r>
      <w:r w:rsidR="00371198" w:rsidRPr="002E7B18">
        <w:rPr>
          <w:sz w:val="28"/>
          <w:szCs w:val="28"/>
        </w:rPr>
        <w:t>глубины,</w:t>
      </w:r>
      <w:r w:rsidR="002E7B18" w:rsidRPr="002E7B18">
        <w:rPr>
          <w:sz w:val="28"/>
          <w:szCs w:val="28"/>
        </w:rPr>
        <w:t xml:space="preserve"> </w:t>
      </w:r>
      <w:r w:rsidR="00371198" w:rsidRPr="002E7B18">
        <w:rPr>
          <w:sz w:val="28"/>
          <w:szCs w:val="28"/>
        </w:rPr>
        <w:t>точности</w:t>
      </w:r>
      <w:r w:rsidR="002E7B18" w:rsidRPr="002E7B18">
        <w:rPr>
          <w:sz w:val="28"/>
          <w:szCs w:val="28"/>
        </w:rPr>
        <w:t xml:space="preserve"> </w:t>
      </w:r>
      <w:r w:rsidR="00371198" w:rsidRPr="002E7B18">
        <w:rPr>
          <w:sz w:val="28"/>
          <w:szCs w:val="28"/>
        </w:rPr>
        <w:t>и</w:t>
      </w:r>
      <w:r w:rsidR="002E7B18" w:rsidRPr="002E7B18">
        <w:rPr>
          <w:sz w:val="28"/>
          <w:szCs w:val="28"/>
        </w:rPr>
        <w:t xml:space="preserve"> </w:t>
      </w:r>
      <w:r w:rsidR="00371198" w:rsidRPr="002E7B18">
        <w:rPr>
          <w:sz w:val="28"/>
          <w:szCs w:val="28"/>
        </w:rPr>
        <w:t>качества</w:t>
      </w:r>
      <w:r w:rsidR="002E7B18" w:rsidRPr="002E7B18">
        <w:rPr>
          <w:sz w:val="28"/>
          <w:szCs w:val="28"/>
        </w:rPr>
        <w:t xml:space="preserve"> </w:t>
      </w:r>
      <w:r w:rsidR="00371198" w:rsidRPr="002E7B18">
        <w:rPr>
          <w:sz w:val="28"/>
          <w:szCs w:val="28"/>
        </w:rPr>
        <w:t>решаемых</w:t>
      </w:r>
      <w:r w:rsidR="002E7B18" w:rsidRPr="002E7B18">
        <w:rPr>
          <w:sz w:val="28"/>
          <w:szCs w:val="28"/>
        </w:rPr>
        <w:t xml:space="preserve"> </w:t>
      </w:r>
      <w:r w:rsidR="00371198" w:rsidRPr="002E7B18">
        <w:rPr>
          <w:sz w:val="28"/>
          <w:szCs w:val="28"/>
        </w:rPr>
        <w:t>задач.</w:t>
      </w:r>
      <w:r w:rsidR="002E7B18" w:rsidRPr="002E7B18">
        <w:rPr>
          <w:sz w:val="28"/>
          <w:szCs w:val="28"/>
        </w:rPr>
        <w:t xml:space="preserve"> </w:t>
      </w:r>
      <w:r w:rsidR="00371198" w:rsidRPr="002E7B18">
        <w:rPr>
          <w:sz w:val="28"/>
          <w:szCs w:val="28"/>
        </w:rPr>
        <w:t>Возможность</w:t>
      </w:r>
      <w:r w:rsidR="002E7B18" w:rsidRPr="002E7B18">
        <w:rPr>
          <w:sz w:val="28"/>
          <w:szCs w:val="28"/>
        </w:rPr>
        <w:t xml:space="preserve"> </w:t>
      </w:r>
      <w:r w:rsidR="00371198" w:rsidRPr="002E7B18">
        <w:rPr>
          <w:sz w:val="28"/>
          <w:szCs w:val="28"/>
        </w:rPr>
        <w:t>реализации</w:t>
      </w:r>
      <w:r w:rsidR="002E7B18" w:rsidRPr="002E7B18">
        <w:rPr>
          <w:sz w:val="28"/>
          <w:szCs w:val="28"/>
        </w:rPr>
        <w:t xml:space="preserve"> </w:t>
      </w:r>
      <w:r w:rsidR="00371198" w:rsidRPr="002E7B18">
        <w:rPr>
          <w:sz w:val="28"/>
          <w:szCs w:val="28"/>
        </w:rPr>
        <w:t>задач</w:t>
      </w:r>
      <w:r w:rsidR="002E7B18" w:rsidRPr="002E7B18">
        <w:rPr>
          <w:sz w:val="28"/>
          <w:szCs w:val="28"/>
        </w:rPr>
        <w:t xml:space="preserve"> </w:t>
      </w:r>
      <w:r w:rsidR="00371198" w:rsidRPr="002E7B18">
        <w:rPr>
          <w:sz w:val="28"/>
          <w:szCs w:val="28"/>
        </w:rPr>
        <w:t>ранее</w:t>
      </w:r>
      <w:r w:rsidR="002E7B18" w:rsidRPr="002E7B18">
        <w:rPr>
          <w:sz w:val="28"/>
          <w:szCs w:val="28"/>
        </w:rPr>
        <w:t xml:space="preserve"> </w:t>
      </w:r>
      <w:r w:rsidR="00371198" w:rsidRPr="002E7B18">
        <w:rPr>
          <w:sz w:val="28"/>
          <w:szCs w:val="28"/>
        </w:rPr>
        <w:t>не</w:t>
      </w:r>
      <w:r w:rsidR="002E7B18" w:rsidRPr="002E7B18">
        <w:rPr>
          <w:sz w:val="28"/>
          <w:szCs w:val="28"/>
        </w:rPr>
        <w:t xml:space="preserve"> </w:t>
      </w:r>
      <w:r w:rsidR="00371198" w:rsidRPr="002E7B18">
        <w:rPr>
          <w:sz w:val="28"/>
          <w:szCs w:val="28"/>
        </w:rPr>
        <w:t>решаемых.</w:t>
      </w:r>
      <w:r w:rsidR="002E7B18" w:rsidRPr="002E7B18">
        <w:rPr>
          <w:sz w:val="28"/>
          <w:szCs w:val="28"/>
        </w:rPr>
        <w:t xml:space="preserve"> </w:t>
      </w:r>
      <w:r w:rsidR="00371198" w:rsidRPr="002E7B18">
        <w:rPr>
          <w:sz w:val="28"/>
          <w:szCs w:val="28"/>
        </w:rPr>
        <w:t>Постановка</w:t>
      </w:r>
      <w:r w:rsidR="002E7B18" w:rsidRPr="002E7B18">
        <w:rPr>
          <w:sz w:val="28"/>
          <w:szCs w:val="28"/>
        </w:rPr>
        <w:t xml:space="preserve"> </w:t>
      </w:r>
      <w:r w:rsidR="00371198" w:rsidRPr="002E7B18">
        <w:rPr>
          <w:sz w:val="28"/>
          <w:szCs w:val="28"/>
        </w:rPr>
        <w:t>исследований</w:t>
      </w:r>
      <w:r w:rsidR="002E7B18" w:rsidRPr="002E7B18">
        <w:rPr>
          <w:sz w:val="28"/>
          <w:szCs w:val="28"/>
        </w:rPr>
        <w:t xml:space="preserve"> </w:t>
      </w:r>
      <w:r w:rsidR="00371198" w:rsidRPr="002E7B18">
        <w:rPr>
          <w:sz w:val="28"/>
          <w:szCs w:val="28"/>
        </w:rPr>
        <w:t>и</w:t>
      </w:r>
      <w:r w:rsidR="002E7B18" w:rsidRPr="002E7B18">
        <w:rPr>
          <w:sz w:val="28"/>
          <w:szCs w:val="28"/>
        </w:rPr>
        <w:t xml:space="preserve"> </w:t>
      </w:r>
      <w:r w:rsidR="00371198" w:rsidRPr="002E7B18">
        <w:rPr>
          <w:sz w:val="28"/>
          <w:szCs w:val="28"/>
        </w:rPr>
        <w:t>получение</w:t>
      </w:r>
      <w:r w:rsidR="002E7B18" w:rsidRPr="002E7B18">
        <w:rPr>
          <w:sz w:val="28"/>
          <w:szCs w:val="28"/>
        </w:rPr>
        <w:t xml:space="preserve"> </w:t>
      </w:r>
      <w:r w:rsidR="00371198" w:rsidRPr="002E7B18">
        <w:rPr>
          <w:sz w:val="28"/>
          <w:szCs w:val="28"/>
        </w:rPr>
        <w:t>результатов,</w:t>
      </w:r>
      <w:r w:rsidR="002E7B18" w:rsidRPr="002E7B18">
        <w:rPr>
          <w:sz w:val="28"/>
          <w:szCs w:val="28"/>
        </w:rPr>
        <w:t xml:space="preserve"> </w:t>
      </w:r>
      <w:r w:rsidRPr="002E7B18">
        <w:rPr>
          <w:sz w:val="28"/>
          <w:szCs w:val="28"/>
        </w:rPr>
        <w:t>недостижимых</w:t>
      </w:r>
      <w:r w:rsidR="002E7B18" w:rsidRPr="002E7B18">
        <w:rPr>
          <w:sz w:val="28"/>
          <w:szCs w:val="28"/>
        </w:rPr>
        <w:t xml:space="preserve"> </w:t>
      </w:r>
      <w:r w:rsidRPr="002E7B18">
        <w:rPr>
          <w:sz w:val="28"/>
          <w:szCs w:val="28"/>
        </w:rPr>
        <w:t>другими</w:t>
      </w:r>
      <w:r w:rsidR="002E7B18" w:rsidRPr="002E7B18">
        <w:rPr>
          <w:sz w:val="28"/>
          <w:szCs w:val="28"/>
        </w:rPr>
        <w:t xml:space="preserve"> </w:t>
      </w:r>
      <w:r w:rsidRPr="002E7B18">
        <w:rPr>
          <w:sz w:val="28"/>
          <w:szCs w:val="28"/>
        </w:rPr>
        <w:t>средствами;</w:t>
      </w:r>
    </w:p>
    <w:p w:rsidR="00371198" w:rsidRPr="002E7B18" w:rsidRDefault="00A54EA3" w:rsidP="00B32C1E">
      <w:pPr>
        <w:numPr>
          <w:ilvl w:val="0"/>
          <w:numId w:val="14"/>
        </w:numPr>
        <w:tabs>
          <w:tab w:val="left" w:pos="1134"/>
        </w:tabs>
        <w:spacing w:after="0" w:line="240" w:lineRule="auto"/>
        <w:ind w:left="0" w:firstLine="709"/>
        <w:jc w:val="both"/>
        <w:rPr>
          <w:sz w:val="28"/>
          <w:szCs w:val="28"/>
        </w:rPr>
      </w:pPr>
      <w:r w:rsidRPr="002E7B18">
        <w:rPr>
          <w:sz w:val="28"/>
          <w:szCs w:val="28"/>
        </w:rPr>
        <w:t>в</w:t>
      </w:r>
      <w:r w:rsidR="00371198" w:rsidRPr="002E7B18">
        <w:rPr>
          <w:sz w:val="28"/>
          <w:szCs w:val="28"/>
        </w:rPr>
        <w:t>озможность</w:t>
      </w:r>
      <w:r w:rsidR="002E7B18" w:rsidRPr="002E7B18">
        <w:rPr>
          <w:sz w:val="28"/>
          <w:szCs w:val="28"/>
        </w:rPr>
        <w:t xml:space="preserve"> </w:t>
      </w:r>
      <w:r w:rsidR="00371198" w:rsidRPr="002E7B18">
        <w:rPr>
          <w:sz w:val="28"/>
          <w:szCs w:val="28"/>
        </w:rPr>
        <w:t>анализа</w:t>
      </w:r>
      <w:r w:rsidR="002E7B18" w:rsidRPr="002E7B18">
        <w:rPr>
          <w:sz w:val="28"/>
          <w:szCs w:val="28"/>
        </w:rPr>
        <w:t xml:space="preserve"> </w:t>
      </w:r>
      <w:r w:rsidR="00371198" w:rsidRPr="002E7B18">
        <w:rPr>
          <w:sz w:val="28"/>
          <w:szCs w:val="28"/>
        </w:rPr>
        <w:t>большого</w:t>
      </w:r>
      <w:r w:rsidR="002E7B18" w:rsidRPr="002E7B18">
        <w:rPr>
          <w:sz w:val="28"/>
          <w:szCs w:val="28"/>
        </w:rPr>
        <w:t xml:space="preserve"> </w:t>
      </w:r>
      <w:r w:rsidR="00371198" w:rsidRPr="002E7B18">
        <w:rPr>
          <w:sz w:val="28"/>
          <w:szCs w:val="28"/>
        </w:rPr>
        <w:t>числа</w:t>
      </w:r>
      <w:r w:rsidR="002E7B18" w:rsidRPr="002E7B18">
        <w:rPr>
          <w:sz w:val="28"/>
          <w:szCs w:val="28"/>
        </w:rPr>
        <w:t xml:space="preserve"> </w:t>
      </w:r>
      <w:r w:rsidR="00371198" w:rsidRPr="002E7B18">
        <w:rPr>
          <w:sz w:val="28"/>
          <w:szCs w:val="28"/>
        </w:rPr>
        <w:t>вариантов</w:t>
      </w:r>
      <w:r w:rsidR="002E7B18" w:rsidRPr="002E7B18">
        <w:rPr>
          <w:sz w:val="28"/>
          <w:szCs w:val="28"/>
        </w:rPr>
        <w:t xml:space="preserve"> </w:t>
      </w:r>
      <w:r w:rsidR="00371198" w:rsidRPr="002E7B18">
        <w:rPr>
          <w:sz w:val="28"/>
          <w:szCs w:val="28"/>
        </w:rPr>
        <w:t>синтеза</w:t>
      </w:r>
      <w:r w:rsidR="002E7B18" w:rsidRPr="002E7B18">
        <w:rPr>
          <w:sz w:val="28"/>
          <w:szCs w:val="28"/>
        </w:rPr>
        <w:t xml:space="preserve"> </w:t>
      </w:r>
      <w:r w:rsidR="00371198" w:rsidRPr="002E7B18">
        <w:rPr>
          <w:sz w:val="28"/>
          <w:szCs w:val="28"/>
        </w:rPr>
        <w:t>объектов</w:t>
      </w:r>
      <w:r w:rsidR="002E7B18" w:rsidRPr="002E7B18">
        <w:rPr>
          <w:sz w:val="28"/>
          <w:szCs w:val="28"/>
        </w:rPr>
        <w:t xml:space="preserve"> </w:t>
      </w:r>
      <w:r w:rsidR="00371198" w:rsidRPr="002E7B18">
        <w:rPr>
          <w:sz w:val="28"/>
          <w:szCs w:val="28"/>
        </w:rPr>
        <w:t>(текстов</w:t>
      </w:r>
      <w:r w:rsidR="002E7B18" w:rsidRPr="002E7B18">
        <w:rPr>
          <w:sz w:val="28"/>
          <w:szCs w:val="28"/>
        </w:rPr>
        <w:t xml:space="preserve"> </w:t>
      </w:r>
      <w:r w:rsidR="00371198" w:rsidRPr="002E7B18">
        <w:rPr>
          <w:sz w:val="28"/>
          <w:szCs w:val="28"/>
        </w:rPr>
        <w:t>перевода)</w:t>
      </w:r>
      <w:r w:rsidR="002E7B18" w:rsidRPr="002E7B18">
        <w:rPr>
          <w:sz w:val="28"/>
          <w:szCs w:val="28"/>
        </w:rPr>
        <w:t xml:space="preserve"> </w:t>
      </w:r>
      <w:r w:rsidR="00371198" w:rsidRPr="002E7B18">
        <w:rPr>
          <w:sz w:val="28"/>
          <w:szCs w:val="28"/>
        </w:rPr>
        <w:t>и</w:t>
      </w:r>
      <w:r w:rsidR="002E7B18" w:rsidRPr="002E7B18">
        <w:rPr>
          <w:sz w:val="28"/>
          <w:szCs w:val="28"/>
        </w:rPr>
        <w:t xml:space="preserve"> </w:t>
      </w:r>
      <w:r w:rsidR="00371198" w:rsidRPr="002E7B18">
        <w:rPr>
          <w:sz w:val="28"/>
          <w:szCs w:val="28"/>
        </w:rPr>
        <w:t>принятия</w:t>
      </w:r>
      <w:r w:rsidR="002E7B18" w:rsidRPr="002E7B18">
        <w:rPr>
          <w:sz w:val="28"/>
          <w:szCs w:val="28"/>
        </w:rPr>
        <w:t xml:space="preserve"> </w:t>
      </w:r>
      <w:r w:rsidR="00371198" w:rsidRPr="002E7B18">
        <w:rPr>
          <w:sz w:val="28"/>
          <w:szCs w:val="28"/>
        </w:rPr>
        <w:t>решений.</w:t>
      </w:r>
    </w:p>
    <w:p w:rsidR="00371198" w:rsidRPr="002E7B18" w:rsidRDefault="00371198" w:rsidP="00B32C1E">
      <w:pPr>
        <w:spacing w:after="0" w:line="240" w:lineRule="auto"/>
        <w:ind w:firstLine="709"/>
        <w:jc w:val="both"/>
        <w:rPr>
          <w:sz w:val="28"/>
          <w:szCs w:val="28"/>
        </w:rPr>
      </w:pPr>
      <w:r w:rsidRPr="002E7B18">
        <w:rPr>
          <w:sz w:val="28"/>
          <w:szCs w:val="28"/>
        </w:rPr>
        <w:t>КТ</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настоящее</w:t>
      </w:r>
      <w:r w:rsidR="002E7B18" w:rsidRPr="002E7B18">
        <w:rPr>
          <w:sz w:val="28"/>
          <w:szCs w:val="28"/>
        </w:rPr>
        <w:t xml:space="preserve"> </w:t>
      </w:r>
      <w:r w:rsidRPr="002E7B18">
        <w:rPr>
          <w:sz w:val="28"/>
          <w:szCs w:val="28"/>
        </w:rPr>
        <w:t>время</w:t>
      </w:r>
      <w:r w:rsidR="002E7B18" w:rsidRPr="002E7B18">
        <w:rPr>
          <w:sz w:val="28"/>
          <w:szCs w:val="28"/>
        </w:rPr>
        <w:t xml:space="preserve"> </w:t>
      </w:r>
      <w:r w:rsidRPr="002E7B18">
        <w:rPr>
          <w:sz w:val="28"/>
          <w:szCs w:val="28"/>
        </w:rPr>
        <w:t>используется</w:t>
      </w:r>
      <w:r w:rsidR="002E7B18" w:rsidRPr="002E7B18">
        <w:rPr>
          <w:sz w:val="28"/>
          <w:szCs w:val="28"/>
        </w:rPr>
        <w:t xml:space="preserve"> </w:t>
      </w:r>
      <w:r w:rsidRPr="002E7B18">
        <w:rPr>
          <w:sz w:val="28"/>
          <w:szCs w:val="28"/>
        </w:rPr>
        <w:t>практически</w:t>
      </w:r>
      <w:r w:rsidR="002E7B18" w:rsidRPr="002E7B18">
        <w:rPr>
          <w:sz w:val="28"/>
          <w:szCs w:val="28"/>
        </w:rPr>
        <w:t xml:space="preserve"> </w:t>
      </w:r>
      <w:r w:rsidRPr="002E7B18">
        <w:rPr>
          <w:sz w:val="28"/>
          <w:szCs w:val="28"/>
        </w:rPr>
        <w:t>во</w:t>
      </w:r>
      <w:r w:rsidR="002E7B18" w:rsidRPr="002E7B18">
        <w:rPr>
          <w:sz w:val="28"/>
          <w:szCs w:val="28"/>
        </w:rPr>
        <w:t xml:space="preserve"> </w:t>
      </w:r>
      <w:r w:rsidRPr="002E7B18">
        <w:rPr>
          <w:sz w:val="28"/>
          <w:szCs w:val="28"/>
        </w:rPr>
        <w:t>всех</w:t>
      </w:r>
      <w:r w:rsidR="002E7B18" w:rsidRPr="002E7B18">
        <w:rPr>
          <w:sz w:val="28"/>
          <w:szCs w:val="28"/>
        </w:rPr>
        <w:t xml:space="preserve"> </w:t>
      </w:r>
      <w:r w:rsidRPr="002E7B18">
        <w:rPr>
          <w:sz w:val="28"/>
          <w:szCs w:val="28"/>
        </w:rPr>
        <w:t>сферах</w:t>
      </w:r>
      <w:r w:rsidR="002E7B18" w:rsidRPr="002E7B18">
        <w:rPr>
          <w:sz w:val="28"/>
          <w:szCs w:val="28"/>
        </w:rPr>
        <w:t xml:space="preserve"> </w:t>
      </w:r>
      <w:r w:rsidRPr="002E7B18">
        <w:rPr>
          <w:sz w:val="28"/>
          <w:szCs w:val="28"/>
        </w:rPr>
        <w:t>деятельности</w:t>
      </w:r>
      <w:r w:rsidR="002E7B18" w:rsidRPr="002E7B18">
        <w:rPr>
          <w:sz w:val="28"/>
          <w:szCs w:val="28"/>
        </w:rPr>
        <w:t xml:space="preserve"> </w:t>
      </w:r>
      <w:r w:rsidRPr="002E7B18">
        <w:rPr>
          <w:sz w:val="28"/>
          <w:szCs w:val="28"/>
        </w:rPr>
        <w:t>человека.</w:t>
      </w:r>
      <w:r w:rsidR="002E7B18" w:rsidRPr="002E7B18">
        <w:rPr>
          <w:sz w:val="28"/>
          <w:szCs w:val="28"/>
        </w:rPr>
        <w:t xml:space="preserve"> </w:t>
      </w:r>
      <w:r w:rsidRPr="002E7B18">
        <w:rPr>
          <w:sz w:val="28"/>
          <w:szCs w:val="28"/>
        </w:rPr>
        <w:t>Задача</w:t>
      </w:r>
      <w:r w:rsidR="002E7B18" w:rsidRPr="002E7B18">
        <w:rPr>
          <w:sz w:val="28"/>
          <w:szCs w:val="28"/>
        </w:rPr>
        <w:t xml:space="preserve"> </w:t>
      </w:r>
      <w:r w:rsidRPr="002E7B18">
        <w:rPr>
          <w:sz w:val="28"/>
          <w:szCs w:val="28"/>
        </w:rPr>
        <w:t>дисциплины</w:t>
      </w:r>
      <w:r w:rsidR="002E7B18" w:rsidRPr="002E7B18">
        <w:rPr>
          <w:sz w:val="28"/>
          <w:szCs w:val="28"/>
        </w:rPr>
        <w:t xml:space="preserve"> </w:t>
      </w:r>
      <w:r w:rsidRPr="002E7B18">
        <w:rPr>
          <w:sz w:val="28"/>
          <w:szCs w:val="28"/>
        </w:rPr>
        <w:t>–</w:t>
      </w:r>
      <w:r w:rsidR="002E7B18" w:rsidRPr="002E7B18">
        <w:rPr>
          <w:sz w:val="28"/>
          <w:szCs w:val="28"/>
        </w:rPr>
        <w:t xml:space="preserve"> </w:t>
      </w:r>
      <w:r w:rsidRPr="002E7B18">
        <w:rPr>
          <w:sz w:val="28"/>
          <w:szCs w:val="28"/>
        </w:rPr>
        <w:t>обобщить</w:t>
      </w:r>
      <w:r w:rsidR="002E7B18" w:rsidRPr="002E7B18">
        <w:rPr>
          <w:sz w:val="28"/>
          <w:szCs w:val="28"/>
        </w:rPr>
        <w:t xml:space="preserve"> </w:t>
      </w:r>
      <w:r w:rsidRPr="002E7B18">
        <w:rPr>
          <w:sz w:val="28"/>
          <w:szCs w:val="28"/>
        </w:rPr>
        <w:t>знания</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КТ</w:t>
      </w:r>
      <w:r w:rsidR="002E7B18" w:rsidRPr="002E7B18">
        <w:rPr>
          <w:sz w:val="28"/>
          <w:szCs w:val="28"/>
        </w:rPr>
        <w:t xml:space="preserve"> </w:t>
      </w:r>
      <w:r w:rsidRPr="002E7B18">
        <w:rPr>
          <w:sz w:val="28"/>
          <w:szCs w:val="28"/>
        </w:rPr>
        <w:t>применительно</w:t>
      </w:r>
      <w:r w:rsidR="002E7B18" w:rsidRPr="002E7B18">
        <w:rPr>
          <w:sz w:val="28"/>
          <w:szCs w:val="28"/>
        </w:rPr>
        <w:t xml:space="preserve"> </w:t>
      </w:r>
      <w:r w:rsidRPr="002E7B18">
        <w:rPr>
          <w:sz w:val="28"/>
          <w:szCs w:val="28"/>
        </w:rPr>
        <w:t>к</w:t>
      </w:r>
      <w:r w:rsidR="002E7B18" w:rsidRPr="002E7B18">
        <w:rPr>
          <w:sz w:val="28"/>
          <w:szCs w:val="28"/>
        </w:rPr>
        <w:t xml:space="preserve"> </w:t>
      </w:r>
      <w:r w:rsidRPr="002E7B18">
        <w:rPr>
          <w:sz w:val="28"/>
          <w:szCs w:val="28"/>
        </w:rPr>
        <w:t>переводческой</w:t>
      </w:r>
      <w:r w:rsidR="002E7B18" w:rsidRPr="002E7B18">
        <w:rPr>
          <w:sz w:val="28"/>
          <w:szCs w:val="28"/>
        </w:rPr>
        <w:t xml:space="preserve"> </w:t>
      </w:r>
      <w:r w:rsidRPr="002E7B18">
        <w:rPr>
          <w:sz w:val="28"/>
          <w:szCs w:val="28"/>
        </w:rPr>
        <w:t>деятельности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конечному</w:t>
      </w:r>
      <w:r w:rsidR="002E7B18" w:rsidRPr="002E7B18">
        <w:rPr>
          <w:sz w:val="28"/>
          <w:szCs w:val="28"/>
        </w:rPr>
        <w:t xml:space="preserve"> </w:t>
      </w:r>
      <w:r w:rsidRPr="002E7B18">
        <w:rPr>
          <w:sz w:val="28"/>
          <w:szCs w:val="28"/>
        </w:rPr>
        <w:t>продукту</w:t>
      </w:r>
      <w:r w:rsidR="002E7B18" w:rsidRPr="002E7B18">
        <w:rPr>
          <w:sz w:val="28"/>
          <w:szCs w:val="28"/>
        </w:rPr>
        <w:t xml:space="preserve"> </w:t>
      </w:r>
      <w:r w:rsidRPr="002E7B18">
        <w:rPr>
          <w:sz w:val="28"/>
          <w:szCs w:val="28"/>
        </w:rPr>
        <w:t>объекта</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w:t>
      </w:r>
      <w:r w:rsidR="002E7B18" w:rsidRPr="002E7B18">
        <w:rPr>
          <w:sz w:val="28"/>
          <w:szCs w:val="28"/>
        </w:rPr>
        <w:t xml:space="preserve"> </w:t>
      </w:r>
      <w:r w:rsidRPr="002E7B18">
        <w:rPr>
          <w:sz w:val="28"/>
          <w:szCs w:val="28"/>
        </w:rPr>
        <w:t>тексту.</w:t>
      </w:r>
    </w:p>
    <w:p w:rsidR="00371198" w:rsidRPr="002E7B18" w:rsidRDefault="00371198" w:rsidP="00B32C1E">
      <w:pPr>
        <w:autoSpaceDE w:val="0"/>
        <w:autoSpaceDN w:val="0"/>
        <w:adjustRightInd w:val="0"/>
        <w:spacing w:after="0" w:line="240" w:lineRule="auto"/>
        <w:ind w:firstLine="709"/>
        <w:jc w:val="both"/>
        <w:rPr>
          <w:bCs/>
          <w:sz w:val="28"/>
          <w:szCs w:val="28"/>
        </w:rPr>
      </w:pPr>
      <w:r w:rsidRPr="002E7B18">
        <w:rPr>
          <w:bCs/>
          <w:sz w:val="28"/>
          <w:szCs w:val="28"/>
        </w:rPr>
        <w:t>Дисциплина</w:t>
      </w:r>
      <w:r w:rsidR="002E7B18" w:rsidRPr="002E7B18">
        <w:rPr>
          <w:bCs/>
          <w:sz w:val="28"/>
          <w:szCs w:val="28"/>
        </w:rPr>
        <w:t xml:space="preserve"> </w:t>
      </w:r>
      <w:r w:rsidRPr="002E7B18">
        <w:rPr>
          <w:bCs/>
          <w:sz w:val="28"/>
          <w:szCs w:val="28"/>
        </w:rPr>
        <w:t>«</w:t>
      </w:r>
      <w:r w:rsidRPr="002E7B18">
        <w:rPr>
          <w:sz w:val="28"/>
          <w:szCs w:val="28"/>
        </w:rPr>
        <w:t>Компьютерные</w:t>
      </w:r>
      <w:r w:rsidR="002E7B18" w:rsidRPr="002E7B18">
        <w:rPr>
          <w:sz w:val="28"/>
          <w:szCs w:val="28"/>
        </w:rPr>
        <w:t xml:space="preserve"> </w:t>
      </w:r>
      <w:r w:rsidRPr="002E7B18">
        <w:rPr>
          <w:sz w:val="28"/>
          <w:szCs w:val="28"/>
        </w:rPr>
        <w:t>технологии</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переводе</w:t>
      </w:r>
      <w:r w:rsidRPr="002E7B18">
        <w:rPr>
          <w:bCs/>
          <w:sz w:val="28"/>
          <w:szCs w:val="28"/>
        </w:rPr>
        <w:t>»</w:t>
      </w:r>
      <w:r w:rsidR="002E7B18" w:rsidRPr="002E7B18">
        <w:rPr>
          <w:bCs/>
          <w:sz w:val="28"/>
          <w:szCs w:val="28"/>
        </w:rPr>
        <w:t xml:space="preserve"> </w:t>
      </w:r>
      <w:r w:rsidRPr="002E7B18">
        <w:rPr>
          <w:bCs/>
          <w:sz w:val="28"/>
          <w:szCs w:val="28"/>
        </w:rPr>
        <w:t>осваивается</w:t>
      </w:r>
      <w:r w:rsidR="002E7B18" w:rsidRPr="002E7B18">
        <w:rPr>
          <w:bCs/>
          <w:sz w:val="28"/>
          <w:szCs w:val="28"/>
        </w:rPr>
        <w:t xml:space="preserve"> </w:t>
      </w:r>
      <w:r w:rsidRPr="002E7B18">
        <w:rPr>
          <w:bCs/>
          <w:sz w:val="28"/>
          <w:szCs w:val="28"/>
        </w:rPr>
        <w:t>практически</w:t>
      </w:r>
      <w:r w:rsidR="002E7B18" w:rsidRPr="002E7B18">
        <w:rPr>
          <w:bCs/>
          <w:sz w:val="28"/>
          <w:szCs w:val="28"/>
        </w:rPr>
        <w:t xml:space="preserve"> </w:t>
      </w:r>
      <w:r w:rsidRPr="002E7B18">
        <w:rPr>
          <w:bCs/>
          <w:sz w:val="28"/>
          <w:szCs w:val="28"/>
        </w:rPr>
        <w:t>на</w:t>
      </w:r>
      <w:r w:rsidR="002E7B18" w:rsidRPr="002E7B18">
        <w:rPr>
          <w:bCs/>
          <w:sz w:val="28"/>
          <w:szCs w:val="28"/>
        </w:rPr>
        <w:t xml:space="preserve"> </w:t>
      </w:r>
      <w:r w:rsidRPr="002E7B18">
        <w:rPr>
          <w:bCs/>
          <w:sz w:val="28"/>
          <w:szCs w:val="28"/>
        </w:rPr>
        <w:t>примерах</w:t>
      </w:r>
      <w:r w:rsidR="002E7B18" w:rsidRPr="002E7B18">
        <w:rPr>
          <w:bCs/>
          <w:sz w:val="28"/>
          <w:szCs w:val="28"/>
        </w:rPr>
        <w:t xml:space="preserve"> </w:t>
      </w:r>
      <w:r w:rsidRPr="002E7B18">
        <w:rPr>
          <w:bCs/>
          <w:sz w:val="28"/>
          <w:szCs w:val="28"/>
        </w:rPr>
        <w:t>и</w:t>
      </w:r>
      <w:r w:rsidR="002E7B18" w:rsidRPr="002E7B18">
        <w:rPr>
          <w:bCs/>
          <w:sz w:val="28"/>
          <w:szCs w:val="28"/>
        </w:rPr>
        <w:t xml:space="preserve"> </w:t>
      </w:r>
      <w:r w:rsidRPr="002E7B18">
        <w:rPr>
          <w:bCs/>
          <w:sz w:val="28"/>
          <w:szCs w:val="28"/>
        </w:rPr>
        <w:t>заданиях,</w:t>
      </w:r>
      <w:r w:rsidR="002E7B18" w:rsidRPr="002E7B18">
        <w:rPr>
          <w:bCs/>
          <w:sz w:val="28"/>
          <w:szCs w:val="28"/>
        </w:rPr>
        <w:t xml:space="preserve"> </w:t>
      </w:r>
      <w:r w:rsidRPr="002E7B18">
        <w:rPr>
          <w:bCs/>
          <w:sz w:val="28"/>
          <w:szCs w:val="28"/>
        </w:rPr>
        <w:t>ориентированных</w:t>
      </w:r>
      <w:r w:rsidR="002E7B18" w:rsidRPr="002E7B18">
        <w:rPr>
          <w:bCs/>
          <w:sz w:val="28"/>
          <w:szCs w:val="28"/>
        </w:rPr>
        <w:t xml:space="preserve"> </w:t>
      </w:r>
      <w:r w:rsidRPr="002E7B18">
        <w:rPr>
          <w:bCs/>
          <w:sz w:val="28"/>
          <w:szCs w:val="28"/>
        </w:rPr>
        <w:t>на</w:t>
      </w:r>
      <w:r w:rsidR="002E7B18" w:rsidRPr="002E7B18">
        <w:rPr>
          <w:bCs/>
          <w:sz w:val="28"/>
          <w:szCs w:val="28"/>
        </w:rPr>
        <w:t xml:space="preserve"> </w:t>
      </w:r>
      <w:r w:rsidRPr="002E7B18">
        <w:rPr>
          <w:bCs/>
          <w:sz w:val="28"/>
          <w:szCs w:val="28"/>
        </w:rPr>
        <w:t>решение</w:t>
      </w:r>
      <w:r w:rsidR="002E7B18" w:rsidRPr="002E7B18">
        <w:rPr>
          <w:bCs/>
          <w:sz w:val="28"/>
          <w:szCs w:val="28"/>
        </w:rPr>
        <w:t xml:space="preserve"> </w:t>
      </w:r>
      <w:r w:rsidRPr="002E7B18">
        <w:rPr>
          <w:bCs/>
          <w:sz w:val="28"/>
          <w:szCs w:val="28"/>
        </w:rPr>
        <w:t>творческих</w:t>
      </w:r>
      <w:r w:rsidR="002E7B18" w:rsidRPr="002E7B18">
        <w:rPr>
          <w:bCs/>
          <w:sz w:val="28"/>
          <w:szCs w:val="28"/>
        </w:rPr>
        <w:t xml:space="preserve"> </w:t>
      </w:r>
      <w:r w:rsidRPr="002E7B18">
        <w:rPr>
          <w:bCs/>
          <w:sz w:val="28"/>
          <w:szCs w:val="28"/>
        </w:rPr>
        <w:t>задач</w:t>
      </w:r>
      <w:r w:rsidR="002E7B18" w:rsidRPr="002E7B18">
        <w:rPr>
          <w:bCs/>
          <w:sz w:val="28"/>
          <w:szCs w:val="28"/>
        </w:rPr>
        <w:t xml:space="preserve"> </w:t>
      </w:r>
      <w:r w:rsidRPr="002E7B18">
        <w:rPr>
          <w:bCs/>
          <w:sz w:val="28"/>
          <w:szCs w:val="28"/>
        </w:rPr>
        <w:t>по</w:t>
      </w:r>
      <w:r w:rsidR="002E7B18" w:rsidRPr="002E7B18">
        <w:rPr>
          <w:bCs/>
          <w:sz w:val="28"/>
          <w:szCs w:val="28"/>
        </w:rPr>
        <w:t xml:space="preserve"> </w:t>
      </w:r>
      <w:r w:rsidRPr="002E7B18">
        <w:rPr>
          <w:bCs/>
          <w:sz w:val="28"/>
          <w:szCs w:val="28"/>
        </w:rPr>
        <w:t>компьютерному</w:t>
      </w:r>
      <w:r w:rsidR="002E7B18" w:rsidRPr="002E7B18">
        <w:rPr>
          <w:bCs/>
          <w:sz w:val="28"/>
          <w:szCs w:val="28"/>
        </w:rPr>
        <w:t xml:space="preserve"> </w:t>
      </w:r>
      <w:r w:rsidRPr="002E7B18">
        <w:rPr>
          <w:bCs/>
          <w:sz w:val="28"/>
          <w:szCs w:val="28"/>
        </w:rPr>
        <w:t>переводу.</w:t>
      </w:r>
      <w:r w:rsidR="002E7B18" w:rsidRPr="002E7B18">
        <w:rPr>
          <w:bCs/>
          <w:sz w:val="28"/>
          <w:szCs w:val="28"/>
        </w:rPr>
        <w:t xml:space="preserve"> </w:t>
      </w:r>
      <w:r w:rsidRPr="002E7B18">
        <w:rPr>
          <w:bCs/>
          <w:sz w:val="28"/>
          <w:szCs w:val="28"/>
        </w:rPr>
        <w:t>Моделируя</w:t>
      </w:r>
      <w:r w:rsidR="002E7B18" w:rsidRPr="002E7B18">
        <w:rPr>
          <w:bCs/>
          <w:sz w:val="28"/>
          <w:szCs w:val="28"/>
        </w:rPr>
        <w:t xml:space="preserve"> </w:t>
      </w:r>
      <w:r w:rsidRPr="002E7B18">
        <w:rPr>
          <w:bCs/>
          <w:sz w:val="28"/>
          <w:szCs w:val="28"/>
        </w:rPr>
        <w:t>текст</w:t>
      </w:r>
      <w:r w:rsidR="002E7B18" w:rsidRPr="002E7B18">
        <w:rPr>
          <w:bCs/>
          <w:sz w:val="28"/>
          <w:szCs w:val="28"/>
        </w:rPr>
        <w:t xml:space="preserve"> </w:t>
      </w:r>
      <w:r w:rsidRPr="002E7B18">
        <w:rPr>
          <w:bCs/>
          <w:sz w:val="28"/>
          <w:szCs w:val="28"/>
        </w:rPr>
        <w:t>перевода</w:t>
      </w:r>
      <w:r w:rsidR="002E7B18" w:rsidRPr="002E7B18">
        <w:rPr>
          <w:bCs/>
          <w:sz w:val="28"/>
          <w:szCs w:val="28"/>
        </w:rPr>
        <w:t xml:space="preserve"> </w:t>
      </w:r>
      <w:r w:rsidRPr="002E7B18">
        <w:rPr>
          <w:bCs/>
          <w:sz w:val="28"/>
          <w:szCs w:val="28"/>
        </w:rPr>
        <w:t>с</w:t>
      </w:r>
      <w:r w:rsidR="002E7B18" w:rsidRPr="002E7B18">
        <w:rPr>
          <w:bCs/>
          <w:sz w:val="28"/>
          <w:szCs w:val="28"/>
        </w:rPr>
        <w:t xml:space="preserve"> </w:t>
      </w:r>
      <w:r w:rsidRPr="002E7B18">
        <w:rPr>
          <w:bCs/>
          <w:sz w:val="28"/>
          <w:szCs w:val="28"/>
        </w:rPr>
        <w:t>помощью</w:t>
      </w:r>
      <w:r w:rsidR="002E7B18" w:rsidRPr="002E7B18">
        <w:rPr>
          <w:bCs/>
          <w:sz w:val="28"/>
          <w:szCs w:val="28"/>
        </w:rPr>
        <w:t xml:space="preserve"> </w:t>
      </w:r>
      <w:r w:rsidRPr="002E7B18">
        <w:rPr>
          <w:bCs/>
          <w:sz w:val="28"/>
          <w:szCs w:val="28"/>
        </w:rPr>
        <w:t>компьютерного</w:t>
      </w:r>
      <w:r w:rsidR="002E7B18" w:rsidRPr="002E7B18">
        <w:rPr>
          <w:bCs/>
          <w:sz w:val="28"/>
          <w:szCs w:val="28"/>
        </w:rPr>
        <w:t xml:space="preserve"> </w:t>
      </w:r>
      <w:r w:rsidRPr="002E7B18">
        <w:rPr>
          <w:bCs/>
          <w:sz w:val="28"/>
          <w:szCs w:val="28"/>
        </w:rPr>
        <w:t>редактора,</w:t>
      </w:r>
      <w:r w:rsidR="002E7B18" w:rsidRPr="002E7B18">
        <w:rPr>
          <w:bCs/>
          <w:sz w:val="28"/>
          <w:szCs w:val="28"/>
        </w:rPr>
        <w:t xml:space="preserve"> </w:t>
      </w:r>
      <w:r w:rsidRPr="002E7B18">
        <w:rPr>
          <w:bCs/>
          <w:sz w:val="28"/>
          <w:szCs w:val="28"/>
        </w:rPr>
        <w:t>студент</w:t>
      </w:r>
      <w:r w:rsidR="002E7B18" w:rsidRPr="002E7B18">
        <w:rPr>
          <w:bCs/>
          <w:sz w:val="28"/>
          <w:szCs w:val="28"/>
        </w:rPr>
        <w:t xml:space="preserve"> </w:t>
      </w:r>
      <w:r w:rsidRPr="002E7B18">
        <w:rPr>
          <w:bCs/>
          <w:sz w:val="28"/>
          <w:szCs w:val="28"/>
        </w:rPr>
        <w:t>должен</w:t>
      </w:r>
      <w:r w:rsidR="002E7B18" w:rsidRPr="002E7B18">
        <w:rPr>
          <w:bCs/>
          <w:sz w:val="28"/>
          <w:szCs w:val="28"/>
        </w:rPr>
        <w:t xml:space="preserve"> </w:t>
      </w:r>
      <w:r w:rsidRPr="002E7B18">
        <w:rPr>
          <w:bCs/>
          <w:sz w:val="28"/>
          <w:szCs w:val="28"/>
        </w:rPr>
        <w:t>знать</w:t>
      </w:r>
      <w:r w:rsidR="002E7B18" w:rsidRPr="002E7B18">
        <w:rPr>
          <w:bCs/>
          <w:sz w:val="28"/>
          <w:szCs w:val="28"/>
        </w:rPr>
        <w:t xml:space="preserve"> </w:t>
      </w:r>
      <w:r w:rsidRPr="002E7B18">
        <w:rPr>
          <w:bCs/>
          <w:sz w:val="28"/>
          <w:szCs w:val="28"/>
        </w:rPr>
        <w:t>специфику</w:t>
      </w:r>
      <w:r w:rsidR="002E7B18" w:rsidRPr="002E7B18">
        <w:rPr>
          <w:bCs/>
          <w:sz w:val="28"/>
          <w:szCs w:val="28"/>
        </w:rPr>
        <w:t xml:space="preserve"> </w:t>
      </w:r>
      <w:r w:rsidRPr="002E7B18">
        <w:rPr>
          <w:bCs/>
          <w:sz w:val="28"/>
          <w:szCs w:val="28"/>
        </w:rPr>
        <w:t>и</w:t>
      </w:r>
      <w:r w:rsidR="002E7B18" w:rsidRPr="002E7B18">
        <w:rPr>
          <w:bCs/>
          <w:sz w:val="28"/>
          <w:szCs w:val="28"/>
        </w:rPr>
        <w:t xml:space="preserve"> </w:t>
      </w:r>
      <w:r w:rsidRPr="002E7B18">
        <w:rPr>
          <w:bCs/>
          <w:sz w:val="28"/>
          <w:szCs w:val="28"/>
        </w:rPr>
        <w:t>методологию</w:t>
      </w:r>
      <w:r w:rsidR="002E7B18" w:rsidRPr="002E7B18">
        <w:rPr>
          <w:bCs/>
          <w:sz w:val="28"/>
          <w:szCs w:val="28"/>
        </w:rPr>
        <w:t xml:space="preserve"> </w:t>
      </w:r>
      <w:r w:rsidRPr="002E7B18">
        <w:rPr>
          <w:bCs/>
          <w:sz w:val="28"/>
          <w:szCs w:val="28"/>
        </w:rPr>
        <w:t>формообразования</w:t>
      </w:r>
      <w:r w:rsidR="002E7B18" w:rsidRPr="002E7B18">
        <w:rPr>
          <w:bCs/>
          <w:sz w:val="28"/>
          <w:szCs w:val="28"/>
        </w:rPr>
        <w:t xml:space="preserve"> </w:t>
      </w:r>
      <w:r w:rsidRPr="002E7B18">
        <w:rPr>
          <w:bCs/>
          <w:sz w:val="28"/>
          <w:szCs w:val="28"/>
        </w:rPr>
        <w:t>и</w:t>
      </w:r>
      <w:r w:rsidR="002E7B18" w:rsidRPr="002E7B18">
        <w:rPr>
          <w:bCs/>
          <w:sz w:val="28"/>
          <w:szCs w:val="28"/>
        </w:rPr>
        <w:t xml:space="preserve"> </w:t>
      </w:r>
      <w:r w:rsidRPr="002E7B18">
        <w:rPr>
          <w:bCs/>
          <w:sz w:val="28"/>
          <w:szCs w:val="28"/>
        </w:rPr>
        <w:t>структурные</w:t>
      </w:r>
      <w:r w:rsidR="002E7B18" w:rsidRPr="002E7B18">
        <w:rPr>
          <w:bCs/>
          <w:sz w:val="28"/>
          <w:szCs w:val="28"/>
        </w:rPr>
        <w:t xml:space="preserve"> </w:t>
      </w:r>
      <w:r w:rsidRPr="002E7B18">
        <w:rPr>
          <w:bCs/>
          <w:sz w:val="28"/>
          <w:szCs w:val="28"/>
        </w:rPr>
        <w:t>факторы</w:t>
      </w:r>
      <w:r w:rsidR="002E7B18" w:rsidRPr="002E7B18">
        <w:rPr>
          <w:bCs/>
          <w:sz w:val="28"/>
          <w:szCs w:val="28"/>
        </w:rPr>
        <w:t xml:space="preserve"> </w:t>
      </w:r>
      <w:r w:rsidRPr="002E7B18">
        <w:rPr>
          <w:bCs/>
          <w:sz w:val="28"/>
          <w:szCs w:val="28"/>
        </w:rPr>
        <w:t>инструментального</w:t>
      </w:r>
      <w:r w:rsidR="002E7B18" w:rsidRPr="002E7B18">
        <w:rPr>
          <w:bCs/>
          <w:sz w:val="28"/>
          <w:szCs w:val="28"/>
        </w:rPr>
        <w:t xml:space="preserve"> </w:t>
      </w:r>
      <w:r w:rsidRPr="002E7B18">
        <w:rPr>
          <w:bCs/>
          <w:sz w:val="28"/>
          <w:szCs w:val="28"/>
        </w:rPr>
        <w:t>арсенала</w:t>
      </w:r>
      <w:r w:rsidR="002E7B18" w:rsidRPr="002E7B18">
        <w:rPr>
          <w:bCs/>
          <w:sz w:val="28"/>
          <w:szCs w:val="28"/>
        </w:rPr>
        <w:t xml:space="preserve"> </w:t>
      </w:r>
      <w:r w:rsidRPr="002E7B18">
        <w:rPr>
          <w:bCs/>
          <w:sz w:val="28"/>
          <w:szCs w:val="28"/>
        </w:rPr>
        <w:t>компьютерной</w:t>
      </w:r>
      <w:r w:rsidR="002E7B18" w:rsidRPr="002E7B18">
        <w:rPr>
          <w:bCs/>
          <w:sz w:val="28"/>
          <w:szCs w:val="28"/>
        </w:rPr>
        <w:t xml:space="preserve"> </w:t>
      </w:r>
      <w:r w:rsidRPr="002E7B18">
        <w:rPr>
          <w:bCs/>
          <w:sz w:val="28"/>
          <w:szCs w:val="28"/>
        </w:rPr>
        <w:t>программы.</w:t>
      </w:r>
      <w:r w:rsidR="002E7B18" w:rsidRPr="002E7B18">
        <w:rPr>
          <w:bCs/>
          <w:sz w:val="28"/>
          <w:szCs w:val="28"/>
        </w:rPr>
        <w:t xml:space="preserve"> </w:t>
      </w:r>
      <w:r w:rsidRPr="002E7B18">
        <w:rPr>
          <w:bCs/>
          <w:sz w:val="28"/>
          <w:szCs w:val="28"/>
        </w:rPr>
        <w:t>Выдаваемые</w:t>
      </w:r>
      <w:r w:rsidR="002E7B18" w:rsidRPr="002E7B18">
        <w:rPr>
          <w:bCs/>
          <w:sz w:val="28"/>
          <w:szCs w:val="28"/>
        </w:rPr>
        <w:t xml:space="preserve"> </w:t>
      </w:r>
      <w:r w:rsidRPr="002E7B18">
        <w:rPr>
          <w:bCs/>
          <w:sz w:val="28"/>
          <w:szCs w:val="28"/>
        </w:rPr>
        <w:t>на</w:t>
      </w:r>
      <w:r w:rsidR="002E7B18" w:rsidRPr="002E7B18">
        <w:rPr>
          <w:bCs/>
          <w:sz w:val="28"/>
          <w:szCs w:val="28"/>
        </w:rPr>
        <w:t xml:space="preserve"> </w:t>
      </w:r>
      <w:r w:rsidRPr="002E7B18">
        <w:rPr>
          <w:bCs/>
          <w:sz w:val="28"/>
          <w:szCs w:val="28"/>
        </w:rPr>
        <w:t>занятиях</w:t>
      </w:r>
      <w:r w:rsidR="002E7B18" w:rsidRPr="002E7B18">
        <w:rPr>
          <w:bCs/>
          <w:sz w:val="28"/>
          <w:szCs w:val="28"/>
        </w:rPr>
        <w:t xml:space="preserve"> </w:t>
      </w:r>
      <w:r w:rsidRPr="002E7B18">
        <w:rPr>
          <w:bCs/>
          <w:sz w:val="28"/>
          <w:szCs w:val="28"/>
        </w:rPr>
        <w:t>задания</w:t>
      </w:r>
      <w:r w:rsidR="002E7B18" w:rsidRPr="002E7B18">
        <w:rPr>
          <w:bCs/>
          <w:sz w:val="28"/>
          <w:szCs w:val="28"/>
        </w:rPr>
        <w:t xml:space="preserve"> </w:t>
      </w:r>
      <w:r w:rsidRPr="002E7B18">
        <w:rPr>
          <w:bCs/>
          <w:sz w:val="28"/>
          <w:szCs w:val="28"/>
        </w:rPr>
        <w:t>сопровождаются</w:t>
      </w:r>
      <w:r w:rsidR="002E7B18" w:rsidRPr="002E7B18">
        <w:rPr>
          <w:bCs/>
          <w:sz w:val="28"/>
          <w:szCs w:val="28"/>
        </w:rPr>
        <w:t xml:space="preserve"> </w:t>
      </w:r>
      <w:r w:rsidRPr="002E7B18">
        <w:rPr>
          <w:bCs/>
          <w:sz w:val="28"/>
          <w:szCs w:val="28"/>
        </w:rPr>
        <w:t>вводными</w:t>
      </w:r>
      <w:r w:rsidR="002E7B18" w:rsidRPr="002E7B18">
        <w:rPr>
          <w:bCs/>
          <w:sz w:val="28"/>
          <w:szCs w:val="28"/>
        </w:rPr>
        <w:t xml:space="preserve"> </w:t>
      </w:r>
      <w:r w:rsidRPr="002E7B18">
        <w:rPr>
          <w:bCs/>
          <w:sz w:val="28"/>
          <w:szCs w:val="28"/>
        </w:rPr>
        <w:t>инструкциями,</w:t>
      </w:r>
      <w:r w:rsidR="002E7B18" w:rsidRPr="002E7B18">
        <w:rPr>
          <w:bCs/>
          <w:sz w:val="28"/>
          <w:szCs w:val="28"/>
        </w:rPr>
        <w:t xml:space="preserve"> </w:t>
      </w:r>
      <w:r w:rsidRPr="002E7B18">
        <w:rPr>
          <w:bCs/>
          <w:sz w:val="28"/>
          <w:szCs w:val="28"/>
        </w:rPr>
        <w:t>в</w:t>
      </w:r>
      <w:r w:rsidR="002E7B18" w:rsidRPr="002E7B18">
        <w:rPr>
          <w:bCs/>
          <w:sz w:val="28"/>
          <w:szCs w:val="28"/>
        </w:rPr>
        <w:t xml:space="preserve"> </w:t>
      </w:r>
      <w:r w:rsidRPr="002E7B18">
        <w:rPr>
          <w:bCs/>
          <w:sz w:val="28"/>
          <w:szCs w:val="28"/>
        </w:rPr>
        <w:t>которых</w:t>
      </w:r>
      <w:r w:rsidR="002E7B18" w:rsidRPr="002E7B18">
        <w:rPr>
          <w:bCs/>
          <w:sz w:val="28"/>
          <w:szCs w:val="28"/>
        </w:rPr>
        <w:t xml:space="preserve"> </w:t>
      </w:r>
      <w:r w:rsidRPr="002E7B18">
        <w:rPr>
          <w:bCs/>
          <w:sz w:val="28"/>
          <w:szCs w:val="28"/>
        </w:rPr>
        <w:t>излагаются</w:t>
      </w:r>
      <w:r w:rsidR="002E7B18" w:rsidRPr="002E7B18">
        <w:rPr>
          <w:bCs/>
          <w:sz w:val="28"/>
          <w:szCs w:val="28"/>
        </w:rPr>
        <w:t xml:space="preserve"> </w:t>
      </w:r>
      <w:r w:rsidRPr="002E7B18">
        <w:rPr>
          <w:bCs/>
          <w:sz w:val="28"/>
          <w:szCs w:val="28"/>
        </w:rPr>
        <w:t>сведения</w:t>
      </w:r>
      <w:r w:rsidR="002E7B18" w:rsidRPr="002E7B18">
        <w:rPr>
          <w:bCs/>
          <w:sz w:val="28"/>
          <w:szCs w:val="28"/>
        </w:rPr>
        <w:t xml:space="preserve"> </w:t>
      </w:r>
      <w:r w:rsidRPr="002E7B18">
        <w:rPr>
          <w:bCs/>
          <w:sz w:val="28"/>
          <w:szCs w:val="28"/>
        </w:rPr>
        <w:t>об</w:t>
      </w:r>
      <w:r w:rsidR="002E7B18" w:rsidRPr="002E7B18">
        <w:rPr>
          <w:bCs/>
          <w:sz w:val="28"/>
          <w:szCs w:val="28"/>
        </w:rPr>
        <w:t xml:space="preserve"> </w:t>
      </w:r>
      <w:r w:rsidRPr="002E7B18">
        <w:rPr>
          <w:bCs/>
          <w:sz w:val="28"/>
          <w:szCs w:val="28"/>
        </w:rPr>
        <w:t>эффективных</w:t>
      </w:r>
      <w:r w:rsidR="002E7B18" w:rsidRPr="002E7B18">
        <w:rPr>
          <w:bCs/>
          <w:sz w:val="28"/>
          <w:szCs w:val="28"/>
        </w:rPr>
        <w:t xml:space="preserve"> </w:t>
      </w:r>
      <w:r w:rsidRPr="002E7B18">
        <w:rPr>
          <w:bCs/>
          <w:sz w:val="28"/>
          <w:szCs w:val="28"/>
        </w:rPr>
        <w:t>приемах</w:t>
      </w:r>
      <w:r w:rsidR="002E7B18" w:rsidRPr="002E7B18">
        <w:rPr>
          <w:bCs/>
          <w:sz w:val="28"/>
          <w:szCs w:val="28"/>
        </w:rPr>
        <w:t xml:space="preserve"> </w:t>
      </w:r>
      <w:r w:rsidRPr="002E7B18">
        <w:rPr>
          <w:bCs/>
          <w:sz w:val="28"/>
          <w:szCs w:val="28"/>
        </w:rPr>
        <w:t>компьютерного</w:t>
      </w:r>
      <w:r w:rsidR="002E7B18" w:rsidRPr="002E7B18">
        <w:rPr>
          <w:bCs/>
          <w:sz w:val="28"/>
          <w:szCs w:val="28"/>
        </w:rPr>
        <w:t xml:space="preserve"> </w:t>
      </w:r>
      <w:r w:rsidRPr="002E7B18">
        <w:rPr>
          <w:bCs/>
          <w:sz w:val="28"/>
          <w:szCs w:val="28"/>
        </w:rPr>
        <w:t>перевода,</w:t>
      </w:r>
      <w:r w:rsidR="002E7B18" w:rsidRPr="002E7B18">
        <w:rPr>
          <w:bCs/>
          <w:sz w:val="28"/>
          <w:szCs w:val="28"/>
        </w:rPr>
        <w:t xml:space="preserve"> </w:t>
      </w:r>
      <w:r w:rsidRPr="002E7B18">
        <w:rPr>
          <w:bCs/>
          <w:sz w:val="28"/>
          <w:szCs w:val="28"/>
        </w:rPr>
        <w:t>наиболее</w:t>
      </w:r>
      <w:r w:rsidR="002E7B18" w:rsidRPr="002E7B18">
        <w:rPr>
          <w:bCs/>
          <w:sz w:val="28"/>
          <w:szCs w:val="28"/>
        </w:rPr>
        <w:t xml:space="preserve"> </w:t>
      </w:r>
      <w:r w:rsidRPr="002E7B18">
        <w:rPr>
          <w:bCs/>
          <w:sz w:val="28"/>
          <w:szCs w:val="28"/>
        </w:rPr>
        <w:t>эффективных</w:t>
      </w:r>
      <w:r w:rsidR="002E7B18" w:rsidRPr="002E7B18">
        <w:rPr>
          <w:bCs/>
          <w:sz w:val="28"/>
          <w:szCs w:val="28"/>
        </w:rPr>
        <w:t xml:space="preserve"> </w:t>
      </w:r>
      <w:r w:rsidRPr="002E7B18">
        <w:rPr>
          <w:bCs/>
          <w:sz w:val="28"/>
          <w:szCs w:val="28"/>
        </w:rPr>
        <w:t>практических</w:t>
      </w:r>
      <w:r w:rsidR="002E7B18" w:rsidRPr="002E7B18">
        <w:rPr>
          <w:bCs/>
          <w:sz w:val="28"/>
          <w:szCs w:val="28"/>
        </w:rPr>
        <w:t xml:space="preserve"> </w:t>
      </w:r>
      <w:r w:rsidRPr="002E7B18">
        <w:rPr>
          <w:bCs/>
          <w:sz w:val="28"/>
          <w:szCs w:val="28"/>
        </w:rPr>
        <w:t>алгоритмах</w:t>
      </w:r>
      <w:r w:rsidR="002E7B18" w:rsidRPr="002E7B18">
        <w:rPr>
          <w:bCs/>
          <w:sz w:val="28"/>
          <w:szCs w:val="28"/>
        </w:rPr>
        <w:t xml:space="preserve"> </w:t>
      </w:r>
      <w:r w:rsidRPr="002E7B18">
        <w:rPr>
          <w:bCs/>
          <w:sz w:val="28"/>
          <w:szCs w:val="28"/>
        </w:rPr>
        <w:t>в</w:t>
      </w:r>
      <w:r w:rsidR="002E7B18" w:rsidRPr="002E7B18">
        <w:rPr>
          <w:bCs/>
          <w:sz w:val="28"/>
          <w:szCs w:val="28"/>
        </w:rPr>
        <w:t xml:space="preserve"> </w:t>
      </w:r>
      <w:r w:rsidRPr="002E7B18">
        <w:rPr>
          <w:bCs/>
          <w:sz w:val="28"/>
          <w:szCs w:val="28"/>
        </w:rPr>
        <w:t>этой</w:t>
      </w:r>
      <w:r w:rsidR="002E7B18" w:rsidRPr="002E7B18">
        <w:rPr>
          <w:bCs/>
          <w:sz w:val="28"/>
          <w:szCs w:val="28"/>
        </w:rPr>
        <w:t xml:space="preserve"> </w:t>
      </w:r>
      <w:r w:rsidRPr="002E7B18">
        <w:rPr>
          <w:bCs/>
          <w:sz w:val="28"/>
          <w:szCs w:val="28"/>
        </w:rPr>
        <w:t>сфере.</w:t>
      </w:r>
      <w:r w:rsidR="002E7B18" w:rsidRPr="002E7B18">
        <w:rPr>
          <w:bCs/>
          <w:sz w:val="28"/>
          <w:szCs w:val="28"/>
        </w:rPr>
        <w:t xml:space="preserve"> </w:t>
      </w:r>
      <w:r w:rsidRPr="002E7B18">
        <w:rPr>
          <w:bCs/>
          <w:sz w:val="28"/>
          <w:szCs w:val="28"/>
        </w:rPr>
        <w:t>В</w:t>
      </w:r>
      <w:r w:rsidR="002E7B18" w:rsidRPr="002E7B18">
        <w:rPr>
          <w:bCs/>
          <w:sz w:val="28"/>
          <w:szCs w:val="28"/>
        </w:rPr>
        <w:t xml:space="preserve"> </w:t>
      </w:r>
      <w:r w:rsidRPr="002E7B18">
        <w:rPr>
          <w:bCs/>
          <w:sz w:val="28"/>
          <w:szCs w:val="28"/>
        </w:rPr>
        <w:t>начале</w:t>
      </w:r>
      <w:r w:rsidR="002E7B18" w:rsidRPr="002E7B18">
        <w:rPr>
          <w:bCs/>
          <w:sz w:val="28"/>
          <w:szCs w:val="28"/>
        </w:rPr>
        <w:t xml:space="preserve"> </w:t>
      </w:r>
      <w:r w:rsidRPr="002E7B18">
        <w:rPr>
          <w:bCs/>
          <w:sz w:val="28"/>
          <w:szCs w:val="28"/>
        </w:rPr>
        <w:t>работы</w:t>
      </w:r>
      <w:r w:rsidR="002E7B18" w:rsidRPr="002E7B18">
        <w:rPr>
          <w:bCs/>
          <w:sz w:val="28"/>
          <w:szCs w:val="28"/>
        </w:rPr>
        <w:t xml:space="preserve"> </w:t>
      </w:r>
      <w:r w:rsidRPr="002E7B18">
        <w:rPr>
          <w:bCs/>
          <w:sz w:val="28"/>
          <w:szCs w:val="28"/>
        </w:rPr>
        <w:t>над</w:t>
      </w:r>
      <w:r w:rsidR="002E7B18" w:rsidRPr="002E7B18">
        <w:rPr>
          <w:bCs/>
          <w:sz w:val="28"/>
          <w:szCs w:val="28"/>
        </w:rPr>
        <w:t xml:space="preserve"> </w:t>
      </w:r>
      <w:r w:rsidRPr="002E7B18">
        <w:rPr>
          <w:bCs/>
          <w:sz w:val="28"/>
          <w:szCs w:val="28"/>
        </w:rPr>
        <w:t>заданием</w:t>
      </w:r>
      <w:r w:rsidR="002E7B18" w:rsidRPr="002E7B18">
        <w:rPr>
          <w:bCs/>
          <w:sz w:val="28"/>
          <w:szCs w:val="28"/>
        </w:rPr>
        <w:t xml:space="preserve"> </w:t>
      </w:r>
      <w:r w:rsidRPr="002E7B18">
        <w:rPr>
          <w:bCs/>
          <w:sz w:val="28"/>
          <w:szCs w:val="28"/>
        </w:rPr>
        <w:t>студенты</w:t>
      </w:r>
      <w:r w:rsidR="002E7B18" w:rsidRPr="002E7B18">
        <w:rPr>
          <w:bCs/>
          <w:sz w:val="28"/>
          <w:szCs w:val="28"/>
        </w:rPr>
        <w:t xml:space="preserve"> </w:t>
      </w:r>
      <w:r w:rsidRPr="002E7B18">
        <w:rPr>
          <w:bCs/>
          <w:sz w:val="28"/>
          <w:szCs w:val="28"/>
        </w:rPr>
        <w:t>знакомятся</w:t>
      </w:r>
      <w:r w:rsidR="002E7B18" w:rsidRPr="002E7B18">
        <w:rPr>
          <w:bCs/>
          <w:sz w:val="28"/>
          <w:szCs w:val="28"/>
        </w:rPr>
        <w:t xml:space="preserve"> </w:t>
      </w:r>
      <w:r w:rsidRPr="002E7B18">
        <w:rPr>
          <w:bCs/>
          <w:sz w:val="28"/>
          <w:szCs w:val="28"/>
        </w:rPr>
        <w:t>с</w:t>
      </w:r>
      <w:r w:rsidR="002E7B18" w:rsidRPr="002E7B18">
        <w:rPr>
          <w:bCs/>
          <w:sz w:val="28"/>
          <w:szCs w:val="28"/>
        </w:rPr>
        <w:t xml:space="preserve"> </w:t>
      </w:r>
      <w:r w:rsidRPr="002E7B18">
        <w:rPr>
          <w:bCs/>
          <w:sz w:val="28"/>
          <w:szCs w:val="28"/>
        </w:rPr>
        <w:t>основными</w:t>
      </w:r>
      <w:r w:rsidR="002E7B18" w:rsidRPr="002E7B18">
        <w:rPr>
          <w:bCs/>
          <w:sz w:val="28"/>
          <w:szCs w:val="28"/>
        </w:rPr>
        <w:t xml:space="preserve"> </w:t>
      </w:r>
      <w:r w:rsidRPr="002E7B18">
        <w:rPr>
          <w:bCs/>
          <w:sz w:val="28"/>
          <w:szCs w:val="28"/>
        </w:rPr>
        <w:t>инструментами</w:t>
      </w:r>
      <w:r w:rsidR="002E7B18" w:rsidRPr="002E7B18">
        <w:rPr>
          <w:bCs/>
          <w:sz w:val="28"/>
          <w:szCs w:val="28"/>
        </w:rPr>
        <w:t xml:space="preserve"> </w:t>
      </w:r>
      <w:r w:rsidRPr="002E7B18">
        <w:rPr>
          <w:bCs/>
          <w:sz w:val="28"/>
          <w:szCs w:val="28"/>
        </w:rPr>
        <w:t>и</w:t>
      </w:r>
      <w:r w:rsidR="002E7B18" w:rsidRPr="002E7B18">
        <w:rPr>
          <w:bCs/>
          <w:sz w:val="28"/>
          <w:szCs w:val="28"/>
        </w:rPr>
        <w:t xml:space="preserve"> </w:t>
      </w:r>
      <w:r w:rsidRPr="002E7B18">
        <w:rPr>
          <w:bCs/>
          <w:sz w:val="28"/>
          <w:szCs w:val="28"/>
        </w:rPr>
        <w:t>возможностями</w:t>
      </w:r>
      <w:r w:rsidR="002E7B18" w:rsidRPr="002E7B18">
        <w:rPr>
          <w:bCs/>
          <w:sz w:val="28"/>
          <w:szCs w:val="28"/>
        </w:rPr>
        <w:t xml:space="preserve"> </w:t>
      </w:r>
      <w:r w:rsidRPr="002E7B18">
        <w:rPr>
          <w:bCs/>
          <w:sz w:val="28"/>
          <w:szCs w:val="28"/>
        </w:rPr>
        <w:t>интерфейса</w:t>
      </w:r>
      <w:r w:rsidR="002E7B18" w:rsidRPr="002E7B18">
        <w:rPr>
          <w:bCs/>
          <w:sz w:val="28"/>
          <w:szCs w:val="28"/>
        </w:rPr>
        <w:t xml:space="preserve"> </w:t>
      </w:r>
      <w:r w:rsidRPr="002E7B18">
        <w:rPr>
          <w:bCs/>
          <w:sz w:val="28"/>
          <w:szCs w:val="28"/>
        </w:rPr>
        <w:t>программы,</w:t>
      </w:r>
      <w:r w:rsidR="002E7B18" w:rsidRPr="002E7B18">
        <w:rPr>
          <w:bCs/>
          <w:sz w:val="28"/>
          <w:szCs w:val="28"/>
        </w:rPr>
        <w:t xml:space="preserve"> </w:t>
      </w:r>
      <w:r w:rsidRPr="002E7B18">
        <w:rPr>
          <w:bCs/>
          <w:sz w:val="28"/>
          <w:szCs w:val="28"/>
        </w:rPr>
        <w:t>ограничениями</w:t>
      </w:r>
      <w:r w:rsidR="002E7B18" w:rsidRPr="002E7B18">
        <w:rPr>
          <w:bCs/>
          <w:sz w:val="28"/>
          <w:szCs w:val="28"/>
        </w:rPr>
        <w:t xml:space="preserve"> </w:t>
      </w:r>
      <w:r w:rsidRPr="002E7B18">
        <w:rPr>
          <w:bCs/>
          <w:sz w:val="28"/>
          <w:szCs w:val="28"/>
        </w:rPr>
        <w:t>и</w:t>
      </w:r>
      <w:r w:rsidR="002E7B18" w:rsidRPr="002E7B18">
        <w:rPr>
          <w:bCs/>
          <w:sz w:val="28"/>
          <w:szCs w:val="28"/>
        </w:rPr>
        <w:t xml:space="preserve"> </w:t>
      </w:r>
      <w:r w:rsidRPr="002E7B18">
        <w:rPr>
          <w:bCs/>
          <w:sz w:val="28"/>
          <w:szCs w:val="28"/>
        </w:rPr>
        <w:t>возможными</w:t>
      </w:r>
      <w:r w:rsidR="002E7B18" w:rsidRPr="002E7B18">
        <w:rPr>
          <w:bCs/>
          <w:sz w:val="28"/>
          <w:szCs w:val="28"/>
        </w:rPr>
        <w:t xml:space="preserve"> </w:t>
      </w:r>
      <w:r w:rsidRPr="002E7B18">
        <w:rPr>
          <w:bCs/>
          <w:sz w:val="28"/>
          <w:szCs w:val="28"/>
        </w:rPr>
        <w:t>затруднениями</w:t>
      </w:r>
      <w:r w:rsidR="002E7B18" w:rsidRPr="002E7B18">
        <w:rPr>
          <w:bCs/>
          <w:sz w:val="28"/>
          <w:szCs w:val="28"/>
        </w:rPr>
        <w:t xml:space="preserve"> </w:t>
      </w:r>
      <w:r w:rsidRPr="002E7B18">
        <w:rPr>
          <w:bCs/>
          <w:sz w:val="28"/>
          <w:szCs w:val="28"/>
        </w:rPr>
        <w:t>в</w:t>
      </w:r>
      <w:r w:rsidR="002E7B18" w:rsidRPr="002E7B18">
        <w:rPr>
          <w:bCs/>
          <w:sz w:val="28"/>
          <w:szCs w:val="28"/>
        </w:rPr>
        <w:t xml:space="preserve"> </w:t>
      </w:r>
      <w:r w:rsidRPr="002E7B18">
        <w:rPr>
          <w:bCs/>
          <w:sz w:val="28"/>
          <w:szCs w:val="28"/>
        </w:rPr>
        <w:t>процессе</w:t>
      </w:r>
      <w:r w:rsidR="002E7B18" w:rsidRPr="002E7B18">
        <w:rPr>
          <w:bCs/>
          <w:sz w:val="28"/>
          <w:szCs w:val="28"/>
        </w:rPr>
        <w:t xml:space="preserve"> </w:t>
      </w:r>
      <w:r w:rsidRPr="002E7B18">
        <w:rPr>
          <w:bCs/>
          <w:sz w:val="28"/>
          <w:szCs w:val="28"/>
        </w:rPr>
        <w:t>выполнения</w:t>
      </w:r>
      <w:r w:rsidR="002E7B18" w:rsidRPr="002E7B18">
        <w:rPr>
          <w:bCs/>
          <w:sz w:val="28"/>
          <w:szCs w:val="28"/>
        </w:rPr>
        <w:t xml:space="preserve"> </w:t>
      </w:r>
      <w:r w:rsidRPr="002E7B18">
        <w:rPr>
          <w:bCs/>
          <w:sz w:val="28"/>
          <w:szCs w:val="28"/>
        </w:rPr>
        <w:t>практического</w:t>
      </w:r>
      <w:r w:rsidR="002E7B18" w:rsidRPr="002E7B18">
        <w:rPr>
          <w:bCs/>
          <w:sz w:val="28"/>
          <w:szCs w:val="28"/>
        </w:rPr>
        <w:t xml:space="preserve"> </w:t>
      </w:r>
      <w:r w:rsidRPr="002E7B18">
        <w:rPr>
          <w:bCs/>
          <w:sz w:val="28"/>
          <w:szCs w:val="28"/>
        </w:rPr>
        <w:t>задания.</w:t>
      </w:r>
      <w:r w:rsidR="002E7B18" w:rsidRPr="002E7B18">
        <w:rPr>
          <w:bCs/>
          <w:sz w:val="28"/>
          <w:szCs w:val="28"/>
        </w:rPr>
        <w:t xml:space="preserve"> </w:t>
      </w:r>
    </w:p>
    <w:p w:rsidR="00371198" w:rsidRPr="002E7B18" w:rsidRDefault="00371198" w:rsidP="00B32C1E">
      <w:pPr>
        <w:spacing w:after="0" w:line="240" w:lineRule="auto"/>
        <w:ind w:firstLine="709"/>
        <w:jc w:val="both"/>
        <w:rPr>
          <w:sz w:val="28"/>
          <w:szCs w:val="28"/>
        </w:rPr>
      </w:pPr>
      <w:r w:rsidRPr="002E7B18">
        <w:rPr>
          <w:sz w:val="28"/>
          <w:szCs w:val="28"/>
        </w:rPr>
        <w:t>По</w:t>
      </w:r>
      <w:r w:rsidR="002E7B18" w:rsidRPr="002E7B18">
        <w:rPr>
          <w:sz w:val="28"/>
          <w:szCs w:val="28"/>
        </w:rPr>
        <w:t xml:space="preserve"> </w:t>
      </w:r>
      <w:r w:rsidRPr="002E7B18">
        <w:rPr>
          <w:sz w:val="28"/>
          <w:szCs w:val="28"/>
        </w:rPr>
        <w:t>ходу</w:t>
      </w:r>
      <w:r w:rsidR="002E7B18" w:rsidRPr="002E7B18">
        <w:rPr>
          <w:sz w:val="28"/>
          <w:szCs w:val="28"/>
        </w:rPr>
        <w:t xml:space="preserve"> </w:t>
      </w:r>
      <w:r w:rsidRPr="002E7B18">
        <w:rPr>
          <w:sz w:val="28"/>
          <w:szCs w:val="28"/>
        </w:rPr>
        <w:t>выполнения</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результатам</w:t>
      </w:r>
      <w:r w:rsidR="002E7B18" w:rsidRPr="002E7B18">
        <w:rPr>
          <w:sz w:val="28"/>
          <w:szCs w:val="28"/>
        </w:rPr>
        <w:t xml:space="preserve"> </w:t>
      </w:r>
      <w:r w:rsidRPr="002E7B18">
        <w:rPr>
          <w:sz w:val="28"/>
          <w:szCs w:val="28"/>
        </w:rPr>
        <w:t>практических</w:t>
      </w:r>
      <w:r w:rsidR="002E7B18" w:rsidRPr="002E7B18">
        <w:rPr>
          <w:sz w:val="28"/>
          <w:szCs w:val="28"/>
        </w:rPr>
        <w:t xml:space="preserve"> </w:t>
      </w:r>
      <w:r w:rsidRPr="002E7B18">
        <w:rPr>
          <w:sz w:val="28"/>
          <w:szCs w:val="28"/>
        </w:rPr>
        <w:t>заданий</w:t>
      </w:r>
      <w:r w:rsidR="002E7B18" w:rsidRPr="002E7B18">
        <w:rPr>
          <w:sz w:val="28"/>
          <w:szCs w:val="28"/>
        </w:rPr>
        <w:t xml:space="preserve"> </w:t>
      </w:r>
      <w:r w:rsidRPr="002E7B18">
        <w:rPr>
          <w:sz w:val="28"/>
          <w:szCs w:val="28"/>
        </w:rPr>
        <w:t>проводится</w:t>
      </w:r>
      <w:r w:rsidR="002E7B18" w:rsidRPr="002E7B18">
        <w:rPr>
          <w:sz w:val="28"/>
          <w:szCs w:val="28"/>
        </w:rPr>
        <w:t xml:space="preserve"> </w:t>
      </w:r>
      <w:r w:rsidRPr="002E7B18">
        <w:rPr>
          <w:sz w:val="28"/>
          <w:szCs w:val="28"/>
        </w:rPr>
        <w:t>просмотр</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обязательным</w:t>
      </w:r>
      <w:r w:rsidR="002E7B18" w:rsidRPr="002E7B18">
        <w:rPr>
          <w:sz w:val="28"/>
          <w:szCs w:val="28"/>
        </w:rPr>
        <w:t xml:space="preserve"> </w:t>
      </w:r>
      <w:r w:rsidRPr="002E7B18">
        <w:rPr>
          <w:sz w:val="28"/>
          <w:szCs w:val="28"/>
        </w:rPr>
        <w:t>обсуждением</w:t>
      </w:r>
      <w:r w:rsidR="002E7B18" w:rsidRPr="002E7B18">
        <w:rPr>
          <w:sz w:val="28"/>
          <w:szCs w:val="28"/>
        </w:rPr>
        <w:t xml:space="preserve"> </w:t>
      </w:r>
      <w:r w:rsidRPr="002E7B18">
        <w:rPr>
          <w:sz w:val="28"/>
          <w:szCs w:val="28"/>
        </w:rPr>
        <w:t>качеств</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указанием</w:t>
      </w:r>
      <w:r w:rsidR="002E7B18" w:rsidRPr="002E7B18">
        <w:rPr>
          <w:sz w:val="28"/>
          <w:szCs w:val="28"/>
        </w:rPr>
        <w:t xml:space="preserve"> </w:t>
      </w:r>
      <w:r w:rsidRPr="002E7B18">
        <w:rPr>
          <w:sz w:val="28"/>
          <w:szCs w:val="28"/>
        </w:rPr>
        <w:t>достоинств</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недостатков</w:t>
      </w:r>
      <w:r w:rsidR="002E7B18" w:rsidRPr="002E7B18">
        <w:rPr>
          <w:sz w:val="28"/>
          <w:szCs w:val="28"/>
        </w:rPr>
        <w:t xml:space="preserve"> </w:t>
      </w:r>
      <w:r w:rsidRPr="002E7B18">
        <w:rPr>
          <w:sz w:val="28"/>
          <w:szCs w:val="28"/>
        </w:rPr>
        <w:t>выполненных</w:t>
      </w:r>
      <w:r w:rsidR="002E7B18" w:rsidRPr="002E7B18">
        <w:rPr>
          <w:sz w:val="28"/>
          <w:szCs w:val="28"/>
        </w:rPr>
        <w:t xml:space="preserve"> </w:t>
      </w:r>
      <w:r w:rsidRPr="002E7B18">
        <w:rPr>
          <w:sz w:val="28"/>
          <w:szCs w:val="28"/>
        </w:rPr>
        <w:t>заданий.</w:t>
      </w:r>
      <w:r w:rsidR="002E7B18" w:rsidRPr="002E7B18">
        <w:rPr>
          <w:sz w:val="28"/>
          <w:szCs w:val="28"/>
        </w:rPr>
        <w:t xml:space="preserve"> </w:t>
      </w:r>
      <w:r w:rsidRPr="002E7B18">
        <w:rPr>
          <w:sz w:val="28"/>
          <w:szCs w:val="28"/>
        </w:rPr>
        <w:t>Обсуждение</w:t>
      </w:r>
      <w:r w:rsidR="002E7B18" w:rsidRPr="002E7B18">
        <w:rPr>
          <w:sz w:val="28"/>
          <w:szCs w:val="28"/>
        </w:rPr>
        <w:t xml:space="preserve"> </w:t>
      </w:r>
      <w:r w:rsidRPr="002E7B18">
        <w:rPr>
          <w:sz w:val="28"/>
          <w:szCs w:val="28"/>
        </w:rPr>
        <w:t>результатов</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над</w:t>
      </w:r>
      <w:r w:rsidR="002E7B18" w:rsidRPr="002E7B18">
        <w:rPr>
          <w:sz w:val="28"/>
          <w:szCs w:val="28"/>
        </w:rPr>
        <w:t xml:space="preserve"> </w:t>
      </w:r>
      <w:r w:rsidRPr="002E7B18">
        <w:rPr>
          <w:sz w:val="28"/>
          <w:szCs w:val="28"/>
        </w:rPr>
        <w:lastRenderedPageBreak/>
        <w:t>учебными</w:t>
      </w:r>
      <w:r w:rsidR="002E7B18" w:rsidRPr="002E7B18">
        <w:rPr>
          <w:sz w:val="28"/>
          <w:szCs w:val="28"/>
        </w:rPr>
        <w:t xml:space="preserve"> </w:t>
      </w:r>
      <w:r w:rsidRPr="002E7B18">
        <w:rPr>
          <w:sz w:val="28"/>
          <w:szCs w:val="28"/>
        </w:rPr>
        <w:t>заданиями</w:t>
      </w:r>
      <w:r w:rsidR="002E7B18" w:rsidRPr="002E7B18">
        <w:rPr>
          <w:sz w:val="28"/>
          <w:szCs w:val="28"/>
        </w:rPr>
        <w:t xml:space="preserve"> </w:t>
      </w:r>
      <w:proofErr w:type="gramStart"/>
      <w:r w:rsidRPr="002E7B18">
        <w:rPr>
          <w:sz w:val="28"/>
          <w:szCs w:val="28"/>
        </w:rPr>
        <w:t>формирует</w:t>
      </w:r>
      <w:r w:rsidR="002E7B18" w:rsidRPr="002E7B18">
        <w:rPr>
          <w:sz w:val="28"/>
          <w:szCs w:val="28"/>
        </w:rPr>
        <w:t xml:space="preserve"> </w:t>
      </w:r>
      <w:r w:rsidRPr="002E7B18">
        <w:rPr>
          <w:sz w:val="28"/>
          <w:szCs w:val="28"/>
        </w:rPr>
        <w:t>у</w:t>
      </w:r>
      <w:r w:rsidR="002E7B18" w:rsidRPr="002E7B18">
        <w:rPr>
          <w:sz w:val="28"/>
          <w:szCs w:val="28"/>
        </w:rPr>
        <w:t xml:space="preserve"> </w:t>
      </w:r>
      <w:r w:rsidRPr="002E7B18">
        <w:rPr>
          <w:sz w:val="28"/>
          <w:szCs w:val="28"/>
        </w:rPr>
        <w:t>студентов</w:t>
      </w:r>
      <w:r w:rsidR="002E7B18" w:rsidRPr="002E7B18">
        <w:rPr>
          <w:sz w:val="28"/>
          <w:szCs w:val="28"/>
        </w:rPr>
        <w:t xml:space="preserve"> </w:t>
      </w:r>
      <w:r w:rsidRPr="002E7B18">
        <w:rPr>
          <w:sz w:val="28"/>
          <w:szCs w:val="28"/>
        </w:rPr>
        <w:t>навыки</w:t>
      </w:r>
      <w:r w:rsidR="002E7B18" w:rsidRPr="002E7B18">
        <w:rPr>
          <w:sz w:val="28"/>
          <w:szCs w:val="28"/>
        </w:rPr>
        <w:t xml:space="preserve"> </w:t>
      </w:r>
      <w:r w:rsidRPr="002E7B18">
        <w:rPr>
          <w:sz w:val="28"/>
          <w:szCs w:val="28"/>
        </w:rPr>
        <w:t>аргументации</w:t>
      </w:r>
      <w:r w:rsidR="002E7B18" w:rsidRPr="002E7B18">
        <w:rPr>
          <w:sz w:val="28"/>
          <w:szCs w:val="28"/>
        </w:rPr>
        <w:t xml:space="preserve"> </w:t>
      </w:r>
      <w:r w:rsidRPr="002E7B18">
        <w:rPr>
          <w:sz w:val="28"/>
          <w:szCs w:val="28"/>
        </w:rPr>
        <w:t>своих</w:t>
      </w:r>
      <w:r w:rsidR="002E7B18" w:rsidRPr="002E7B18">
        <w:rPr>
          <w:sz w:val="28"/>
          <w:szCs w:val="28"/>
        </w:rPr>
        <w:t xml:space="preserve"> </w:t>
      </w:r>
      <w:r w:rsidRPr="002E7B18">
        <w:rPr>
          <w:sz w:val="28"/>
          <w:szCs w:val="28"/>
        </w:rPr>
        <w:t>решений</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воспитывает</w:t>
      </w:r>
      <w:proofErr w:type="gramEnd"/>
      <w:r w:rsidR="002E7B18" w:rsidRPr="002E7B18">
        <w:rPr>
          <w:sz w:val="28"/>
          <w:szCs w:val="28"/>
        </w:rPr>
        <w:t xml:space="preserve"> </w:t>
      </w:r>
      <w:r w:rsidRPr="002E7B18">
        <w:rPr>
          <w:sz w:val="28"/>
          <w:szCs w:val="28"/>
        </w:rPr>
        <w:t>ответственность</w:t>
      </w:r>
      <w:r w:rsidR="002E7B18" w:rsidRPr="002E7B18">
        <w:rPr>
          <w:sz w:val="28"/>
          <w:szCs w:val="28"/>
        </w:rPr>
        <w:t xml:space="preserve"> </w:t>
      </w:r>
      <w:r w:rsidRPr="002E7B18">
        <w:rPr>
          <w:sz w:val="28"/>
          <w:szCs w:val="28"/>
        </w:rPr>
        <w:t>за</w:t>
      </w:r>
      <w:r w:rsidR="002E7B18" w:rsidRPr="002E7B18">
        <w:rPr>
          <w:sz w:val="28"/>
          <w:szCs w:val="28"/>
        </w:rPr>
        <w:t xml:space="preserve"> </w:t>
      </w:r>
      <w:r w:rsidRPr="002E7B18">
        <w:rPr>
          <w:sz w:val="28"/>
          <w:szCs w:val="28"/>
        </w:rPr>
        <w:t>результаты</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Кроме</w:t>
      </w:r>
      <w:r w:rsidR="002E7B18" w:rsidRPr="002E7B18">
        <w:rPr>
          <w:sz w:val="28"/>
          <w:szCs w:val="28"/>
        </w:rPr>
        <w:t xml:space="preserve"> </w:t>
      </w:r>
      <w:r w:rsidRPr="002E7B18">
        <w:rPr>
          <w:sz w:val="28"/>
          <w:szCs w:val="28"/>
        </w:rPr>
        <w:t>того</w:t>
      </w:r>
      <w:r w:rsidR="002E7B18" w:rsidRPr="002E7B18">
        <w:rPr>
          <w:sz w:val="28"/>
          <w:szCs w:val="28"/>
        </w:rPr>
        <w:t xml:space="preserve"> </w:t>
      </w:r>
      <w:r w:rsidRPr="002E7B18">
        <w:rPr>
          <w:sz w:val="28"/>
          <w:szCs w:val="28"/>
        </w:rPr>
        <w:t>участие</w:t>
      </w:r>
      <w:r w:rsidR="002E7B18" w:rsidRPr="002E7B18">
        <w:rPr>
          <w:sz w:val="28"/>
          <w:szCs w:val="28"/>
        </w:rPr>
        <w:t xml:space="preserve"> </w:t>
      </w:r>
      <w:r w:rsidRPr="002E7B18">
        <w:rPr>
          <w:sz w:val="28"/>
          <w:szCs w:val="28"/>
        </w:rPr>
        <w:t>студентов</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устном</w:t>
      </w:r>
      <w:r w:rsidR="002E7B18" w:rsidRPr="002E7B18">
        <w:rPr>
          <w:sz w:val="28"/>
          <w:szCs w:val="28"/>
        </w:rPr>
        <w:t xml:space="preserve"> </w:t>
      </w:r>
      <w:r w:rsidRPr="002E7B18">
        <w:rPr>
          <w:sz w:val="28"/>
          <w:szCs w:val="28"/>
        </w:rPr>
        <w:t>обсуждении</w:t>
      </w:r>
      <w:r w:rsidR="002E7B18" w:rsidRPr="002E7B18">
        <w:rPr>
          <w:sz w:val="28"/>
          <w:szCs w:val="28"/>
        </w:rPr>
        <w:t xml:space="preserve"> </w:t>
      </w:r>
      <w:r w:rsidRPr="002E7B18">
        <w:rPr>
          <w:sz w:val="28"/>
          <w:szCs w:val="28"/>
        </w:rPr>
        <w:t>развивает</w:t>
      </w:r>
      <w:r w:rsidR="002E7B18" w:rsidRPr="002E7B18">
        <w:rPr>
          <w:sz w:val="28"/>
          <w:szCs w:val="28"/>
        </w:rPr>
        <w:t xml:space="preserve"> </w:t>
      </w:r>
      <w:r w:rsidRPr="002E7B18">
        <w:rPr>
          <w:sz w:val="28"/>
          <w:szCs w:val="28"/>
        </w:rPr>
        <w:t>навыки</w:t>
      </w:r>
      <w:r w:rsidR="002E7B18" w:rsidRPr="002E7B18">
        <w:rPr>
          <w:sz w:val="28"/>
          <w:szCs w:val="28"/>
        </w:rPr>
        <w:t xml:space="preserve"> </w:t>
      </w:r>
      <w:r w:rsidRPr="002E7B18">
        <w:rPr>
          <w:sz w:val="28"/>
          <w:szCs w:val="28"/>
        </w:rPr>
        <w:t>убедительной</w:t>
      </w:r>
      <w:r w:rsidR="002E7B18" w:rsidRPr="002E7B18">
        <w:rPr>
          <w:sz w:val="28"/>
          <w:szCs w:val="28"/>
        </w:rPr>
        <w:t xml:space="preserve"> </w:t>
      </w:r>
      <w:r w:rsidRPr="002E7B18">
        <w:rPr>
          <w:sz w:val="28"/>
          <w:szCs w:val="28"/>
        </w:rPr>
        <w:t>устной</w:t>
      </w:r>
      <w:r w:rsidR="002E7B18" w:rsidRPr="002E7B18">
        <w:rPr>
          <w:sz w:val="28"/>
          <w:szCs w:val="28"/>
        </w:rPr>
        <w:t xml:space="preserve"> </w:t>
      </w:r>
      <w:r w:rsidRPr="002E7B18">
        <w:rPr>
          <w:sz w:val="28"/>
          <w:szCs w:val="28"/>
        </w:rPr>
        <w:t>речи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оперирование</w:t>
      </w:r>
      <w:r w:rsidR="002E7B18" w:rsidRPr="002E7B18">
        <w:rPr>
          <w:sz w:val="28"/>
          <w:szCs w:val="28"/>
        </w:rPr>
        <w:t xml:space="preserve"> </w:t>
      </w:r>
      <w:r w:rsidRPr="002E7B18">
        <w:rPr>
          <w:sz w:val="28"/>
          <w:szCs w:val="28"/>
        </w:rPr>
        <w:t>профессиональным</w:t>
      </w:r>
      <w:r w:rsidR="002E7B18" w:rsidRPr="002E7B18">
        <w:rPr>
          <w:sz w:val="28"/>
          <w:szCs w:val="28"/>
        </w:rPr>
        <w:t xml:space="preserve"> </w:t>
      </w:r>
      <w:r w:rsidRPr="002E7B18">
        <w:rPr>
          <w:sz w:val="28"/>
          <w:szCs w:val="28"/>
        </w:rPr>
        <w:t>тезаурусом.</w:t>
      </w:r>
    </w:p>
    <w:p w:rsidR="00371198" w:rsidRPr="002E7B18" w:rsidRDefault="00371198" w:rsidP="00B32C1E">
      <w:pPr>
        <w:spacing w:after="0" w:line="240" w:lineRule="auto"/>
        <w:ind w:firstLine="709"/>
        <w:jc w:val="both"/>
        <w:rPr>
          <w:sz w:val="28"/>
          <w:szCs w:val="28"/>
        </w:rPr>
      </w:pPr>
      <w:r w:rsidRPr="002E7B18">
        <w:rPr>
          <w:sz w:val="28"/>
          <w:szCs w:val="28"/>
        </w:rPr>
        <w:t>Целью</w:t>
      </w:r>
      <w:r w:rsidR="002E7B18" w:rsidRPr="002E7B18">
        <w:rPr>
          <w:sz w:val="28"/>
          <w:szCs w:val="28"/>
        </w:rPr>
        <w:t xml:space="preserve"> </w:t>
      </w:r>
      <w:r w:rsidRPr="002E7B18">
        <w:rPr>
          <w:sz w:val="28"/>
          <w:szCs w:val="28"/>
        </w:rPr>
        <w:t>дисциплины</w:t>
      </w:r>
      <w:r w:rsidR="002E7B18" w:rsidRPr="002E7B18">
        <w:rPr>
          <w:sz w:val="28"/>
          <w:szCs w:val="28"/>
        </w:rPr>
        <w:t xml:space="preserve"> </w:t>
      </w:r>
      <w:r w:rsidRPr="002E7B18">
        <w:rPr>
          <w:sz w:val="28"/>
          <w:szCs w:val="28"/>
        </w:rPr>
        <w:t>является</w:t>
      </w:r>
      <w:r w:rsidR="002E7B18" w:rsidRPr="002E7B18">
        <w:rPr>
          <w:sz w:val="28"/>
          <w:szCs w:val="28"/>
        </w:rPr>
        <w:t xml:space="preserve"> </w:t>
      </w:r>
      <w:r w:rsidRPr="002E7B18">
        <w:rPr>
          <w:sz w:val="28"/>
          <w:szCs w:val="28"/>
        </w:rPr>
        <w:t>развить</w:t>
      </w:r>
      <w:r w:rsidR="002E7B18" w:rsidRPr="002E7B18">
        <w:rPr>
          <w:sz w:val="28"/>
          <w:szCs w:val="28"/>
        </w:rPr>
        <w:t xml:space="preserve"> </w:t>
      </w:r>
      <w:r w:rsidRPr="002E7B18">
        <w:rPr>
          <w:sz w:val="28"/>
          <w:szCs w:val="28"/>
        </w:rPr>
        <w:t>способности</w:t>
      </w:r>
      <w:r w:rsidR="002E7B18" w:rsidRPr="002E7B18">
        <w:rPr>
          <w:sz w:val="28"/>
          <w:szCs w:val="28"/>
        </w:rPr>
        <w:t xml:space="preserve"> </w:t>
      </w:r>
      <w:r w:rsidRPr="002E7B18">
        <w:rPr>
          <w:sz w:val="28"/>
          <w:szCs w:val="28"/>
        </w:rPr>
        <w:t>применять</w:t>
      </w:r>
      <w:r w:rsidR="002E7B18" w:rsidRPr="002E7B18">
        <w:rPr>
          <w:sz w:val="28"/>
          <w:szCs w:val="28"/>
        </w:rPr>
        <w:t xml:space="preserve"> </w:t>
      </w:r>
      <w:r w:rsidRPr="002E7B18">
        <w:rPr>
          <w:sz w:val="28"/>
          <w:szCs w:val="28"/>
        </w:rPr>
        <w:t>компьютерные</w:t>
      </w:r>
      <w:r w:rsidR="002E7B18" w:rsidRPr="002E7B18">
        <w:rPr>
          <w:sz w:val="28"/>
          <w:szCs w:val="28"/>
        </w:rPr>
        <w:t xml:space="preserve"> </w:t>
      </w:r>
      <w:r w:rsidRPr="002E7B18">
        <w:rPr>
          <w:sz w:val="28"/>
          <w:szCs w:val="28"/>
        </w:rPr>
        <w:t>технологии</w:t>
      </w:r>
      <w:r w:rsidR="002E7B18" w:rsidRPr="002E7B18">
        <w:rPr>
          <w:sz w:val="28"/>
          <w:szCs w:val="28"/>
        </w:rPr>
        <w:t xml:space="preserve"> </w:t>
      </w:r>
      <w:r w:rsidRPr="002E7B18">
        <w:rPr>
          <w:sz w:val="28"/>
          <w:szCs w:val="28"/>
        </w:rPr>
        <w:t>при</w:t>
      </w:r>
      <w:r w:rsidR="002E7B18" w:rsidRPr="002E7B18">
        <w:rPr>
          <w:sz w:val="28"/>
          <w:szCs w:val="28"/>
        </w:rPr>
        <w:t xml:space="preserve"> </w:t>
      </w:r>
      <w:r w:rsidRPr="002E7B18">
        <w:rPr>
          <w:sz w:val="28"/>
          <w:szCs w:val="28"/>
        </w:rPr>
        <w:t>осуществлении</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основе</w:t>
      </w:r>
      <w:r w:rsidR="002E7B18" w:rsidRPr="002E7B18">
        <w:rPr>
          <w:sz w:val="28"/>
          <w:szCs w:val="28"/>
        </w:rPr>
        <w:t xml:space="preserve"> </w:t>
      </w:r>
      <w:r w:rsidRPr="002E7B18">
        <w:rPr>
          <w:sz w:val="28"/>
          <w:szCs w:val="28"/>
        </w:rPr>
        <w:t>сформированных</w:t>
      </w:r>
      <w:r w:rsidR="002E7B18" w:rsidRPr="002E7B18">
        <w:rPr>
          <w:sz w:val="28"/>
          <w:szCs w:val="28"/>
        </w:rPr>
        <w:t xml:space="preserve"> </w:t>
      </w:r>
      <w:r w:rsidRPr="002E7B18">
        <w:rPr>
          <w:sz w:val="28"/>
          <w:szCs w:val="28"/>
        </w:rPr>
        <w:t>представлений</w:t>
      </w:r>
      <w:r w:rsidR="002E7B18" w:rsidRPr="002E7B18">
        <w:rPr>
          <w:sz w:val="28"/>
          <w:szCs w:val="28"/>
        </w:rPr>
        <w:t xml:space="preserve"> </w:t>
      </w:r>
      <w:r w:rsidRPr="002E7B18">
        <w:rPr>
          <w:sz w:val="28"/>
          <w:szCs w:val="28"/>
        </w:rPr>
        <w:t>о</w:t>
      </w:r>
      <w:r w:rsidR="002E7B18" w:rsidRPr="002E7B18">
        <w:rPr>
          <w:sz w:val="28"/>
          <w:szCs w:val="28"/>
        </w:rPr>
        <w:t xml:space="preserve"> </w:t>
      </w:r>
      <w:r w:rsidRPr="002E7B18">
        <w:rPr>
          <w:sz w:val="28"/>
          <w:szCs w:val="28"/>
        </w:rPr>
        <w:t>современных</w:t>
      </w:r>
      <w:r w:rsidR="002E7B18" w:rsidRPr="002E7B18">
        <w:rPr>
          <w:sz w:val="28"/>
          <w:szCs w:val="28"/>
        </w:rPr>
        <w:t xml:space="preserve"> </w:t>
      </w:r>
      <w:r w:rsidRPr="002E7B18">
        <w:rPr>
          <w:sz w:val="28"/>
          <w:szCs w:val="28"/>
        </w:rPr>
        <w:t>методах</w:t>
      </w:r>
      <w:r w:rsidR="002E7B18" w:rsidRPr="002E7B18">
        <w:rPr>
          <w:sz w:val="28"/>
          <w:szCs w:val="28"/>
        </w:rPr>
        <w:t xml:space="preserve"> </w:t>
      </w:r>
      <w:r w:rsidRPr="002E7B18">
        <w:rPr>
          <w:sz w:val="28"/>
          <w:szCs w:val="28"/>
        </w:rPr>
        <w:t>получения,</w:t>
      </w:r>
      <w:r w:rsidR="002E7B18" w:rsidRPr="002E7B18">
        <w:rPr>
          <w:sz w:val="28"/>
          <w:szCs w:val="28"/>
        </w:rPr>
        <w:t xml:space="preserve"> </w:t>
      </w:r>
      <w:r w:rsidRPr="002E7B18">
        <w:rPr>
          <w:sz w:val="28"/>
          <w:szCs w:val="28"/>
        </w:rPr>
        <w:t>обработки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хранения</w:t>
      </w:r>
      <w:r w:rsidR="002E7B18" w:rsidRPr="002E7B18">
        <w:rPr>
          <w:sz w:val="28"/>
          <w:szCs w:val="28"/>
        </w:rPr>
        <w:t xml:space="preserve"> </w:t>
      </w:r>
      <w:r w:rsidRPr="002E7B18">
        <w:rPr>
          <w:sz w:val="28"/>
          <w:szCs w:val="28"/>
        </w:rPr>
        <w:t>информации.</w:t>
      </w:r>
    </w:p>
    <w:p w:rsidR="00371198" w:rsidRPr="002E7B18" w:rsidRDefault="00371198" w:rsidP="00B32C1E">
      <w:pPr>
        <w:spacing w:after="0" w:line="240" w:lineRule="auto"/>
        <w:ind w:firstLine="709"/>
        <w:jc w:val="both"/>
        <w:rPr>
          <w:sz w:val="28"/>
          <w:szCs w:val="28"/>
        </w:rPr>
      </w:pPr>
      <w:r w:rsidRPr="002E7B18">
        <w:rPr>
          <w:sz w:val="28"/>
          <w:szCs w:val="28"/>
        </w:rPr>
        <w:t>Задачи</w:t>
      </w:r>
      <w:r w:rsidR="002E7B18" w:rsidRPr="002E7B18">
        <w:rPr>
          <w:sz w:val="28"/>
          <w:szCs w:val="28"/>
        </w:rPr>
        <w:t xml:space="preserve"> </w:t>
      </w:r>
      <w:r w:rsidRPr="002E7B18">
        <w:rPr>
          <w:sz w:val="28"/>
          <w:szCs w:val="28"/>
        </w:rPr>
        <w:t>дисциплины:</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совершенствовать</w:t>
      </w:r>
      <w:r w:rsidR="002E7B18" w:rsidRPr="002E7B18">
        <w:rPr>
          <w:sz w:val="28"/>
          <w:szCs w:val="28"/>
        </w:rPr>
        <w:t xml:space="preserve"> </w:t>
      </w:r>
      <w:r w:rsidRPr="002E7B18">
        <w:rPr>
          <w:sz w:val="28"/>
          <w:szCs w:val="28"/>
        </w:rPr>
        <w:t>навыки</w:t>
      </w:r>
      <w:r w:rsidR="002E7B18" w:rsidRPr="002E7B18">
        <w:rPr>
          <w:sz w:val="28"/>
          <w:szCs w:val="28"/>
        </w:rPr>
        <w:t xml:space="preserve"> </w:t>
      </w:r>
      <w:r w:rsidRPr="002E7B18">
        <w:rPr>
          <w:sz w:val="28"/>
          <w:szCs w:val="28"/>
        </w:rPr>
        <w:t>поиска,</w:t>
      </w:r>
      <w:r w:rsidR="002E7B18" w:rsidRPr="002E7B18">
        <w:rPr>
          <w:sz w:val="28"/>
          <w:szCs w:val="28"/>
        </w:rPr>
        <w:t xml:space="preserve"> </w:t>
      </w:r>
      <w:r w:rsidRPr="002E7B18">
        <w:rPr>
          <w:sz w:val="28"/>
          <w:szCs w:val="28"/>
        </w:rPr>
        <w:t>обработки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управления</w:t>
      </w:r>
      <w:r w:rsidR="002E7B18" w:rsidRPr="002E7B18">
        <w:rPr>
          <w:sz w:val="28"/>
          <w:szCs w:val="28"/>
        </w:rPr>
        <w:t xml:space="preserve"> </w:t>
      </w:r>
      <w:r w:rsidRPr="002E7B18">
        <w:rPr>
          <w:sz w:val="28"/>
          <w:szCs w:val="28"/>
        </w:rPr>
        <w:t>необходимой</w:t>
      </w:r>
      <w:r w:rsidR="002E7B18" w:rsidRPr="002E7B18">
        <w:rPr>
          <w:sz w:val="28"/>
          <w:szCs w:val="28"/>
        </w:rPr>
        <w:t xml:space="preserve"> </w:t>
      </w:r>
      <w:r w:rsidRPr="002E7B18">
        <w:rPr>
          <w:sz w:val="28"/>
          <w:szCs w:val="28"/>
        </w:rPr>
        <w:t>информацией</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помощью</w:t>
      </w:r>
      <w:r w:rsidR="002E7B18" w:rsidRPr="002E7B18">
        <w:rPr>
          <w:sz w:val="28"/>
          <w:szCs w:val="28"/>
        </w:rPr>
        <w:t xml:space="preserve"> </w:t>
      </w:r>
      <w:r w:rsidRPr="002E7B18">
        <w:rPr>
          <w:sz w:val="28"/>
          <w:szCs w:val="28"/>
        </w:rPr>
        <w:t>компьютерных</w:t>
      </w:r>
      <w:r w:rsidR="002E7B18" w:rsidRPr="002E7B18">
        <w:rPr>
          <w:sz w:val="28"/>
          <w:szCs w:val="28"/>
        </w:rPr>
        <w:t xml:space="preserve"> </w:t>
      </w:r>
      <w:r w:rsidRPr="002E7B18">
        <w:rPr>
          <w:sz w:val="28"/>
          <w:szCs w:val="28"/>
        </w:rPr>
        <w:t>технологий;</w:t>
      </w:r>
      <w:r w:rsidR="002E7B18" w:rsidRPr="002E7B18">
        <w:rPr>
          <w:sz w:val="28"/>
          <w:szCs w:val="28"/>
        </w:rPr>
        <w:t xml:space="preserve"> </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овладеть</w:t>
      </w:r>
      <w:r w:rsidR="002E7B18" w:rsidRPr="002E7B18">
        <w:rPr>
          <w:sz w:val="28"/>
          <w:szCs w:val="28"/>
        </w:rPr>
        <w:t xml:space="preserve"> </w:t>
      </w:r>
      <w:r w:rsidRPr="002E7B18">
        <w:rPr>
          <w:sz w:val="28"/>
          <w:szCs w:val="28"/>
        </w:rPr>
        <w:t>основами</w:t>
      </w:r>
      <w:r w:rsidR="002E7B18" w:rsidRPr="002E7B18">
        <w:rPr>
          <w:sz w:val="28"/>
          <w:szCs w:val="28"/>
        </w:rPr>
        <w:t xml:space="preserve"> </w:t>
      </w:r>
      <w:r w:rsidRPr="002E7B18">
        <w:rPr>
          <w:sz w:val="28"/>
          <w:szCs w:val="28"/>
        </w:rPr>
        <w:t>современной</w:t>
      </w:r>
      <w:r w:rsidR="002E7B18" w:rsidRPr="002E7B18">
        <w:rPr>
          <w:sz w:val="28"/>
          <w:szCs w:val="28"/>
        </w:rPr>
        <w:t xml:space="preserve"> </w:t>
      </w:r>
      <w:r w:rsidRPr="002E7B18">
        <w:rPr>
          <w:sz w:val="28"/>
          <w:szCs w:val="28"/>
        </w:rPr>
        <w:t>информационной</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библиографической</w:t>
      </w:r>
      <w:r w:rsidR="002E7B18" w:rsidRPr="002E7B18">
        <w:rPr>
          <w:sz w:val="28"/>
          <w:szCs w:val="28"/>
        </w:rPr>
        <w:t xml:space="preserve"> </w:t>
      </w:r>
      <w:r w:rsidRPr="002E7B18">
        <w:rPr>
          <w:sz w:val="28"/>
          <w:szCs w:val="28"/>
        </w:rPr>
        <w:t>культуры</w:t>
      </w:r>
      <w:r w:rsidR="002E7B18" w:rsidRPr="002E7B18">
        <w:rPr>
          <w:sz w:val="28"/>
          <w:szCs w:val="28"/>
        </w:rPr>
        <w:t xml:space="preserve"> </w:t>
      </w:r>
      <w:r w:rsidRPr="002E7B18">
        <w:rPr>
          <w:sz w:val="28"/>
          <w:szCs w:val="28"/>
        </w:rPr>
        <w:t>при</w:t>
      </w:r>
      <w:r w:rsidR="002E7B18" w:rsidRPr="002E7B18">
        <w:rPr>
          <w:sz w:val="28"/>
          <w:szCs w:val="28"/>
        </w:rPr>
        <w:t xml:space="preserve"> </w:t>
      </w:r>
      <w:r w:rsidRPr="002E7B18">
        <w:rPr>
          <w:sz w:val="28"/>
          <w:szCs w:val="28"/>
        </w:rPr>
        <w:t>подготовке</w:t>
      </w:r>
      <w:r w:rsidR="002E7B18" w:rsidRPr="002E7B18">
        <w:rPr>
          <w:sz w:val="28"/>
          <w:szCs w:val="28"/>
        </w:rPr>
        <w:t xml:space="preserve"> </w:t>
      </w:r>
      <w:r w:rsidRPr="002E7B18">
        <w:rPr>
          <w:sz w:val="28"/>
          <w:szCs w:val="28"/>
        </w:rPr>
        <w:t>к</w:t>
      </w:r>
      <w:r w:rsidR="002E7B18" w:rsidRPr="002E7B18">
        <w:rPr>
          <w:sz w:val="28"/>
          <w:szCs w:val="28"/>
        </w:rPr>
        <w:t xml:space="preserve"> </w:t>
      </w:r>
      <w:r w:rsidRPr="002E7B18">
        <w:rPr>
          <w:sz w:val="28"/>
          <w:szCs w:val="28"/>
        </w:rPr>
        <w:t>выполнению</w:t>
      </w:r>
      <w:r w:rsidR="002E7B18" w:rsidRPr="002E7B18">
        <w:rPr>
          <w:sz w:val="28"/>
          <w:szCs w:val="28"/>
        </w:rPr>
        <w:t xml:space="preserve"> </w:t>
      </w:r>
      <w:r w:rsidRPr="002E7B18">
        <w:rPr>
          <w:sz w:val="28"/>
          <w:szCs w:val="28"/>
        </w:rPr>
        <w:t>перевода;</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овладеть</w:t>
      </w:r>
      <w:r w:rsidR="002E7B18" w:rsidRPr="002E7B18">
        <w:rPr>
          <w:sz w:val="28"/>
          <w:szCs w:val="28"/>
        </w:rPr>
        <w:t xml:space="preserve"> </w:t>
      </w:r>
      <w:r w:rsidRPr="002E7B18">
        <w:rPr>
          <w:sz w:val="28"/>
          <w:szCs w:val="28"/>
        </w:rPr>
        <w:t>стандартными</w:t>
      </w:r>
      <w:r w:rsidR="002E7B18" w:rsidRPr="002E7B18">
        <w:rPr>
          <w:sz w:val="28"/>
          <w:szCs w:val="28"/>
        </w:rPr>
        <w:t xml:space="preserve"> </w:t>
      </w:r>
      <w:r w:rsidRPr="002E7B18">
        <w:rPr>
          <w:sz w:val="28"/>
          <w:szCs w:val="28"/>
        </w:rPr>
        <w:t>методиками</w:t>
      </w:r>
      <w:r w:rsidR="002E7B18" w:rsidRPr="002E7B18">
        <w:rPr>
          <w:sz w:val="28"/>
          <w:szCs w:val="28"/>
        </w:rPr>
        <w:t xml:space="preserve"> </w:t>
      </w:r>
      <w:r w:rsidRPr="002E7B18">
        <w:rPr>
          <w:sz w:val="28"/>
          <w:szCs w:val="28"/>
        </w:rPr>
        <w:t>поиска,</w:t>
      </w:r>
      <w:r w:rsidR="002E7B18" w:rsidRPr="002E7B18">
        <w:rPr>
          <w:sz w:val="28"/>
          <w:szCs w:val="28"/>
        </w:rPr>
        <w:t xml:space="preserve"> </w:t>
      </w:r>
      <w:r w:rsidRPr="002E7B18">
        <w:rPr>
          <w:sz w:val="28"/>
          <w:szCs w:val="28"/>
        </w:rPr>
        <w:t>анализа</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обработки</w:t>
      </w:r>
      <w:r w:rsidR="002E7B18" w:rsidRPr="002E7B18">
        <w:rPr>
          <w:sz w:val="28"/>
          <w:szCs w:val="28"/>
        </w:rPr>
        <w:t xml:space="preserve"> </w:t>
      </w:r>
      <w:r w:rsidRPr="002E7B18">
        <w:rPr>
          <w:sz w:val="28"/>
          <w:szCs w:val="28"/>
        </w:rPr>
        <w:t>предпереводческого</w:t>
      </w:r>
      <w:r w:rsidR="002E7B18" w:rsidRPr="002E7B18">
        <w:rPr>
          <w:sz w:val="28"/>
          <w:szCs w:val="28"/>
        </w:rPr>
        <w:t xml:space="preserve"> </w:t>
      </w:r>
      <w:r w:rsidRPr="002E7B18">
        <w:rPr>
          <w:sz w:val="28"/>
          <w:szCs w:val="28"/>
        </w:rPr>
        <w:t>материала;</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совершенствовать</w:t>
      </w:r>
      <w:r w:rsidR="002E7B18" w:rsidRPr="002E7B18">
        <w:rPr>
          <w:sz w:val="28"/>
          <w:szCs w:val="28"/>
        </w:rPr>
        <w:t xml:space="preserve"> </w:t>
      </w:r>
      <w:r w:rsidRPr="002E7B18">
        <w:rPr>
          <w:sz w:val="28"/>
          <w:szCs w:val="28"/>
        </w:rPr>
        <w:t>навыки</w:t>
      </w:r>
      <w:r w:rsidR="002E7B18" w:rsidRPr="002E7B18">
        <w:rPr>
          <w:sz w:val="28"/>
          <w:szCs w:val="28"/>
        </w:rPr>
        <w:t xml:space="preserve"> </w:t>
      </w:r>
      <w:r w:rsidRPr="002E7B18">
        <w:rPr>
          <w:sz w:val="28"/>
          <w:szCs w:val="28"/>
        </w:rPr>
        <w:t>оформления</w:t>
      </w:r>
      <w:r w:rsidR="002E7B18" w:rsidRPr="002E7B18">
        <w:rPr>
          <w:sz w:val="28"/>
          <w:szCs w:val="28"/>
        </w:rPr>
        <w:t xml:space="preserve"> </w:t>
      </w:r>
      <w:r w:rsidRPr="002E7B18">
        <w:rPr>
          <w:sz w:val="28"/>
          <w:szCs w:val="28"/>
        </w:rPr>
        <w:t>текста</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компьютерном</w:t>
      </w:r>
      <w:r w:rsidR="002E7B18" w:rsidRPr="002E7B18">
        <w:rPr>
          <w:sz w:val="28"/>
          <w:szCs w:val="28"/>
        </w:rPr>
        <w:t xml:space="preserve"> </w:t>
      </w:r>
      <w:r w:rsidRPr="002E7B18">
        <w:rPr>
          <w:sz w:val="28"/>
          <w:szCs w:val="28"/>
        </w:rPr>
        <w:t>редакторе</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соответствии</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базовыми</w:t>
      </w:r>
      <w:r w:rsidR="002E7B18" w:rsidRPr="002E7B18">
        <w:rPr>
          <w:sz w:val="28"/>
          <w:szCs w:val="28"/>
        </w:rPr>
        <w:t xml:space="preserve"> </w:t>
      </w:r>
      <w:r w:rsidRPr="002E7B18">
        <w:rPr>
          <w:sz w:val="28"/>
          <w:szCs w:val="28"/>
        </w:rPr>
        <w:t>принципами;</w:t>
      </w:r>
      <w:r w:rsidR="002E7B18" w:rsidRPr="002E7B18">
        <w:rPr>
          <w:sz w:val="28"/>
          <w:szCs w:val="28"/>
        </w:rPr>
        <w:t xml:space="preserve"> </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совершенствовать</w:t>
      </w:r>
      <w:r w:rsidR="002E7B18" w:rsidRPr="002E7B18">
        <w:rPr>
          <w:sz w:val="28"/>
          <w:szCs w:val="28"/>
        </w:rPr>
        <w:t xml:space="preserve"> </w:t>
      </w:r>
      <w:r w:rsidRPr="002E7B18">
        <w:rPr>
          <w:sz w:val="28"/>
          <w:szCs w:val="28"/>
        </w:rPr>
        <w:t>навыки</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различными</w:t>
      </w:r>
      <w:r w:rsidR="002E7B18" w:rsidRPr="002E7B18">
        <w:rPr>
          <w:sz w:val="28"/>
          <w:szCs w:val="28"/>
        </w:rPr>
        <w:t xml:space="preserve"> </w:t>
      </w:r>
      <w:r w:rsidRPr="002E7B18">
        <w:rPr>
          <w:sz w:val="28"/>
          <w:szCs w:val="28"/>
        </w:rPr>
        <w:t>носителями</w:t>
      </w:r>
      <w:r w:rsidR="002E7B18" w:rsidRPr="002E7B18">
        <w:rPr>
          <w:sz w:val="28"/>
          <w:szCs w:val="28"/>
        </w:rPr>
        <w:t xml:space="preserve"> </w:t>
      </w:r>
      <w:r w:rsidRPr="002E7B18">
        <w:rPr>
          <w:sz w:val="28"/>
          <w:szCs w:val="28"/>
        </w:rPr>
        <w:t>информации,</w:t>
      </w:r>
      <w:r w:rsidR="002E7B18" w:rsidRPr="002E7B18">
        <w:rPr>
          <w:sz w:val="28"/>
          <w:szCs w:val="28"/>
        </w:rPr>
        <w:t xml:space="preserve"> </w:t>
      </w:r>
      <w:r w:rsidRPr="002E7B18">
        <w:rPr>
          <w:sz w:val="28"/>
          <w:szCs w:val="28"/>
        </w:rPr>
        <w:t>электронными</w:t>
      </w:r>
      <w:r w:rsidR="002E7B18" w:rsidRPr="002E7B18">
        <w:rPr>
          <w:sz w:val="28"/>
          <w:szCs w:val="28"/>
        </w:rPr>
        <w:t xml:space="preserve"> </w:t>
      </w:r>
      <w:r w:rsidRPr="002E7B18">
        <w:rPr>
          <w:sz w:val="28"/>
          <w:szCs w:val="28"/>
        </w:rPr>
        <w:t>словарями,</w:t>
      </w:r>
      <w:r w:rsidR="002E7B18" w:rsidRPr="002E7B18">
        <w:rPr>
          <w:sz w:val="28"/>
          <w:szCs w:val="28"/>
        </w:rPr>
        <w:t xml:space="preserve"> </w:t>
      </w:r>
      <w:r w:rsidRPr="002E7B18">
        <w:rPr>
          <w:sz w:val="28"/>
          <w:szCs w:val="28"/>
        </w:rPr>
        <w:t>базами</w:t>
      </w:r>
      <w:r w:rsidR="002E7B18" w:rsidRPr="002E7B18">
        <w:rPr>
          <w:sz w:val="28"/>
          <w:szCs w:val="28"/>
        </w:rPr>
        <w:t xml:space="preserve"> </w:t>
      </w:r>
      <w:r w:rsidRPr="002E7B18">
        <w:rPr>
          <w:sz w:val="28"/>
          <w:szCs w:val="28"/>
        </w:rPr>
        <w:t>данных</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знаний</w:t>
      </w:r>
      <w:r w:rsidR="002E7B18" w:rsidRPr="002E7B18">
        <w:rPr>
          <w:sz w:val="28"/>
          <w:szCs w:val="28"/>
        </w:rPr>
        <w:t xml:space="preserve"> </w:t>
      </w:r>
      <w:r w:rsidRPr="002E7B18">
        <w:rPr>
          <w:sz w:val="28"/>
          <w:szCs w:val="28"/>
        </w:rPr>
        <w:t>(терминологическими</w:t>
      </w:r>
      <w:r w:rsidR="002E7B18" w:rsidRPr="002E7B18">
        <w:rPr>
          <w:sz w:val="28"/>
          <w:szCs w:val="28"/>
        </w:rPr>
        <w:t xml:space="preserve"> </w:t>
      </w:r>
      <w:r w:rsidRPr="002E7B18">
        <w:rPr>
          <w:sz w:val="28"/>
          <w:szCs w:val="28"/>
        </w:rPr>
        <w:t>базами),</w:t>
      </w:r>
      <w:r w:rsidR="002E7B18" w:rsidRPr="002E7B18">
        <w:rPr>
          <w:sz w:val="28"/>
          <w:szCs w:val="28"/>
        </w:rPr>
        <w:t xml:space="preserve"> </w:t>
      </w:r>
      <w:r w:rsidRPr="002E7B18">
        <w:rPr>
          <w:sz w:val="28"/>
          <w:szCs w:val="28"/>
        </w:rPr>
        <w:t>глобальными</w:t>
      </w:r>
      <w:r w:rsidR="002E7B18" w:rsidRPr="002E7B18">
        <w:rPr>
          <w:sz w:val="28"/>
          <w:szCs w:val="28"/>
        </w:rPr>
        <w:t xml:space="preserve"> </w:t>
      </w:r>
      <w:r w:rsidRPr="002E7B18">
        <w:rPr>
          <w:sz w:val="28"/>
          <w:szCs w:val="28"/>
        </w:rPr>
        <w:t>сетями;</w:t>
      </w:r>
      <w:r w:rsidR="002E7B18" w:rsidRPr="002E7B18">
        <w:rPr>
          <w:sz w:val="28"/>
          <w:szCs w:val="28"/>
        </w:rPr>
        <w:t xml:space="preserve"> </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ознакомиться</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принципами</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систем</w:t>
      </w:r>
      <w:r w:rsidR="002E7B18" w:rsidRPr="002E7B18">
        <w:rPr>
          <w:sz w:val="28"/>
          <w:szCs w:val="28"/>
        </w:rPr>
        <w:t xml:space="preserve"> </w:t>
      </w:r>
      <w:r w:rsidRPr="002E7B18">
        <w:rPr>
          <w:sz w:val="28"/>
          <w:szCs w:val="28"/>
        </w:rPr>
        <w:t>автоматического</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знать</w:t>
      </w:r>
      <w:r w:rsidR="002E7B18" w:rsidRPr="002E7B18">
        <w:rPr>
          <w:sz w:val="28"/>
          <w:szCs w:val="28"/>
        </w:rPr>
        <w:t xml:space="preserve"> </w:t>
      </w:r>
      <w:r w:rsidRPr="002E7B18">
        <w:rPr>
          <w:sz w:val="28"/>
          <w:szCs w:val="28"/>
        </w:rPr>
        <w:t>их</w:t>
      </w:r>
      <w:r w:rsidR="002E7B18" w:rsidRPr="002E7B18">
        <w:rPr>
          <w:sz w:val="28"/>
          <w:szCs w:val="28"/>
        </w:rPr>
        <w:t xml:space="preserve"> </w:t>
      </w:r>
      <w:r w:rsidRPr="002E7B18">
        <w:rPr>
          <w:sz w:val="28"/>
          <w:szCs w:val="28"/>
        </w:rPr>
        <w:t>преимущества</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недостатки;</w:t>
      </w:r>
      <w:r w:rsidR="002E7B18" w:rsidRPr="002E7B18">
        <w:rPr>
          <w:sz w:val="28"/>
          <w:szCs w:val="28"/>
        </w:rPr>
        <w:t xml:space="preserve"> </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ознакомиться</w:t>
      </w:r>
      <w:r w:rsidR="002E7B18" w:rsidRPr="002E7B18">
        <w:rPr>
          <w:sz w:val="28"/>
          <w:szCs w:val="28"/>
        </w:rPr>
        <w:t xml:space="preserve"> </w:t>
      </w:r>
      <w:r w:rsidRPr="002E7B18">
        <w:rPr>
          <w:sz w:val="28"/>
          <w:szCs w:val="28"/>
        </w:rPr>
        <w:t>со</w:t>
      </w:r>
      <w:r w:rsidR="002E7B18" w:rsidRPr="002E7B18">
        <w:rPr>
          <w:sz w:val="28"/>
          <w:szCs w:val="28"/>
        </w:rPr>
        <w:t xml:space="preserve"> </w:t>
      </w:r>
      <w:r w:rsidRPr="002E7B18">
        <w:rPr>
          <w:sz w:val="28"/>
          <w:szCs w:val="28"/>
        </w:rPr>
        <w:t>структурой</w:t>
      </w:r>
      <w:r w:rsidR="002E7B18" w:rsidRPr="002E7B18">
        <w:rPr>
          <w:sz w:val="28"/>
          <w:szCs w:val="28"/>
        </w:rPr>
        <w:t xml:space="preserve"> </w:t>
      </w:r>
      <w:r w:rsidRPr="002E7B18">
        <w:rPr>
          <w:sz w:val="28"/>
          <w:szCs w:val="28"/>
        </w:rPr>
        <w:t>программ</w:t>
      </w:r>
      <w:r w:rsidR="002E7B18" w:rsidRPr="002E7B18">
        <w:rPr>
          <w:sz w:val="28"/>
          <w:szCs w:val="28"/>
        </w:rPr>
        <w:t xml:space="preserve"> </w:t>
      </w:r>
      <w:r w:rsidRPr="002E7B18">
        <w:rPr>
          <w:sz w:val="28"/>
          <w:szCs w:val="28"/>
        </w:rPr>
        <w:t>Translation</w:t>
      </w:r>
      <w:r w:rsidR="002E7B18" w:rsidRPr="002E7B18">
        <w:rPr>
          <w:sz w:val="28"/>
          <w:szCs w:val="28"/>
        </w:rPr>
        <w:t xml:space="preserve"> </w:t>
      </w:r>
      <w:r w:rsidRPr="002E7B18">
        <w:rPr>
          <w:sz w:val="28"/>
          <w:szCs w:val="28"/>
        </w:rPr>
        <w:t>Memory</w:t>
      </w:r>
      <w:r w:rsidR="002E7B18" w:rsidRPr="002E7B18">
        <w:rPr>
          <w:sz w:val="28"/>
          <w:szCs w:val="28"/>
        </w:rPr>
        <w:t xml:space="preserve"> </w:t>
      </w:r>
      <w:r w:rsidRPr="002E7B18">
        <w:rPr>
          <w:sz w:val="28"/>
          <w:szCs w:val="28"/>
        </w:rPr>
        <w:t>(OmegaT,</w:t>
      </w:r>
      <w:r w:rsidR="002E7B18" w:rsidRPr="002E7B18">
        <w:rPr>
          <w:sz w:val="28"/>
          <w:szCs w:val="28"/>
        </w:rPr>
        <w:t xml:space="preserve"> </w:t>
      </w:r>
      <w:r w:rsidRPr="002E7B18">
        <w:rPr>
          <w:sz w:val="28"/>
          <w:szCs w:val="28"/>
        </w:rPr>
        <w:t>SDL</w:t>
      </w:r>
      <w:r w:rsidR="002E7B18" w:rsidRPr="002E7B18">
        <w:rPr>
          <w:sz w:val="28"/>
          <w:szCs w:val="28"/>
        </w:rPr>
        <w:t xml:space="preserve"> </w:t>
      </w:r>
      <w:r w:rsidRPr="002E7B18">
        <w:rPr>
          <w:sz w:val="28"/>
          <w:szCs w:val="28"/>
        </w:rPr>
        <w:t>Trados);</w:t>
      </w:r>
      <w:r w:rsidR="002E7B18" w:rsidRPr="002E7B18">
        <w:rPr>
          <w:sz w:val="28"/>
          <w:szCs w:val="28"/>
        </w:rPr>
        <w:t xml:space="preserve"> </w:t>
      </w:r>
      <w:r w:rsidRPr="002E7B18">
        <w:rPr>
          <w:sz w:val="28"/>
          <w:szCs w:val="28"/>
        </w:rPr>
        <w:t>обучиться</w:t>
      </w:r>
      <w:r w:rsidR="002E7B18" w:rsidRPr="002E7B18">
        <w:rPr>
          <w:sz w:val="28"/>
          <w:szCs w:val="28"/>
        </w:rPr>
        <w:t xml:space="preserve"> </w:t>
      </w:r>
      <w:r w:rsidRPr="002E7B18">
        <w:rPr>
          <w:sz w:val="28"/>
          <w:szCs w:val="28"/>
        </w:rPr>
        <w:t>письменному</w:t>
      </w:r>
      <w:r w:rsidR="002E7B18" w:rsidRPr="002E7B18">
        <w:rPr>
          <w:sz w:val="28"/>
          <w:szCs w:val="28"/>
        </w:rPr>
        <w:t xml:space="preserve"> </w:t>
      </w:r>
      <w:r w:rsidRPr="002E7B18">
        <w:rPr>
          <w:sz w:val="28"/>
          <w:szCs w:val="28"/>
        </w:rPr>
        <w:t>переводу</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их</w:t>
      </w:r>
      <w:r w:rsidR="002E7B18" w:rsidRPr="002E7B18">
        <w:rPr>
          <w:sz w:val="28"/>
          <w:szCs w:val="28"/>
        </w:rPr>
        <w:t xml:space="preserve"> </w:t>
      </w:r>
      <w:r w:rsidRPr="002E7B18">
        <w:rPr>
          <w:sz w:val="28"/>
          <w:szCs w:val="28"/>
        </w:rPr>
        <w:t>использованием</w:t>
      </w:r>
      <w:r w:rsidR="002E7B18" w:rsidRPr="002E7B18">
        <w:rPr>
          <w:sz w:val="28"/>
          <w:szCs w:val="28"/>
        </w:rPr>
        <w:t xml:space="preserve"> </w:t>
      </w:r>
      <w:r w:rsidRPr="002E7B18">
        <w:rPr>
          <w:sz w:val="28"/>
          <w:szCs w:val="28"/>
        </w:rPr>
        <w:t>для</w:t>
      </w:r>
      <w:r w:rsidR="002E7B18" w:rsidRPr="002E7B18">
        <w:rPr>
          <w:sz w:val="28"/>
          <w:szCs w:val="28"/>
        </w:rPr>
        <w:t xml:space="preserve"> </w:t>
      </w:r>
      <w:r w:rsidRPr="002E7B18">
        <w:rPr>
          <w:sz w:val="28"/>
          <w:szCs w:val="28"/>
        </w:rPr>
        <w:t>различных</w:t>
      </w:r>
      <w:r w:rsidR="002E7B18" w:rsidRPr="002E7B18">
        <w:rPr>
          <w:sz w:val="28"/>
          <w:szCs w:val="28"/>
        </w:rPr>
        <w:t xml:space="preserve"> </w:t>
      </w:r>
      <w:r w:rsidRPr="002E7B18">
        <w:rPr>
          <w:sz w:val="28"/>
          <w:szCs w:val="28"/>
        </w:rPr>
        <w:t>форматов</w:t>
      </w:r>
      <w:r w:rsidR="002E7B18" w:rsidRPr="002E7B18">
        <w:rPr>
          <w:sz w:val="28"/>
          <w:szCs w:val="28"/>
        </w:rPr>
        <w:t xml:space="preserve"> </w:t>
      </w:r>
      <w:r w:rsidRPr="002E7B18">
        <w:rPr>
          <w:sz w:val="28"/>
          <w:szCs w:val="28"/>
        </w:rPr>
        <w:t>файлов;</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приобрести</w:t>
      </w:r>
      <w:r w:rsidR="002E7B18" w:rsidRPr="002E7B18">
        <w:rPr>
          <w:sz w:val="28"/>
          <w:szCs w:val="28"/>
        </w:rPr>
        <w:t xml:space="preserve"> </w:t>
      </w:r>
      <w:r w:rsidRPr="002E7B18">
        <w:rPr>
          <w:sz w:val="28"/>
          <w:szCs w:val="28"/>
        </w:rPr>
        <w:t>навыки</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системами</w:t>
      </w:r>
      <w:r w:rsidR="002E7B18" w:rsidRPr="002E7B18">
        <w:rPr>
          <w:sz w:val="28"/>
          <w:szCs w:val="28"/>
        </w:rPr>
        <w:t xml:space="preserve"> </w:t>
      </w:r>
      <w:r w:rsidRPr="002E7B18">
        <w:rPr>
          <w:sz w:val="28"/>
          <w:szCs w:val="28"/>
        </w:rPr>
        <w:t>автоматизированного</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(CAT).</w:t>
      </w:r>
    </w:p>
    <w:p w:rsidR="00371198" w:rsidRPr="002E7B18" w:rsidRDefault="00371198" w:rsidP="00B32C1E">
      <w:pPr>
        <w:spacing w:after="0" w:line="240" w:lineRule="auto"/>
        <w:ind w:firstLine="709"/>
        <w:jc w:val="both"/>
        <w:rPr>
          <w:sz w:val="28"/>
          <w:szCs w:val="28"/>
        </w:rPr>
      </w:pPr>
      <w:r w:rsidRPr="002E7B18">
        <w:rPr>
          <w:sz w:val="28"/>
          <w:szCs w:val="28"/>
        </w:rPr>
        <w:t>Объектом</w:t>
      </w:r>
      <w:r w:rsidR="002E7B18" w:rsidRPr="002E7B18">
        <w:rPr>
          <w:sz w:val="28"/>
          <w:szCs w:val="28"/>
        </w:rPr>
        <w:t xml:space="preserve"> </w:t>
      </w:r>
      <w:r w:rsidRPr="002E7B18">
        <w:rPr>
          <w:sz w:val="28"/>
          <w:szCs w:val="28"/>
        </w:rPr>
        <w:t>исследования</w:t>
      </w:r>
      <w:r w:rsidR="002E7B18" w:rsidRPr="002E7B18">
        <w:rPr>
          <w:sz w:val="28"/>
          <w:szCs w:val="28"/>
        </w:rPr>
        <w:t xml:space="preserve"> </w:t>
      </w:r>
      <w:r w:rsidRPr="002E7B18">
        <w:rPr>
          <w:sz w:val="28"/>
          <w:szCs w:val="28"/>
        </w:rPr>
        <w:t>данной</w:t>
      </w:r>
      <w:r w:rsidR="002E7B18" w:rsidRPr="002E7B18">
        <w:rPr>
          <w:sz w:val="28"/>
          <w:szCs w:val="28"/>
        </w:rPr>
        <w:t xml:space="preserve"> </w:t>
      </w:r>
      <w:r w:rsidRPr="002E7B18">
        <w:rPr>
          <w:sz w:val="28"/>
          <w:szCs w:val="28"/>
        </w:rPr>
        <w:t>дисциплины</w:t>
      </w:r>
      <w:r w:rsidR="002E7B18" w:rsidRPr="002E7B18">
        <w:rPr>
          <w:sz w:val="28"/>
          <w:szCs w:val="28"/>
        </w:rPr>
        <w:t xml:space="preserve"> </w:t>
      </w:r>
      <w:r w:rsidRPr="002E7B18">
        <w:rPr>
          <w:sz w:val="28"/>
          <w:szCs w:val="28"/>
        </w:rPr>
        <w:t>является</w:t>
      </w:r>
      <w:r w:rsidR="002E7B18" w:rsidRPr="002E7B18">
        <w:rPr>
          <w:sz w:val="28"/>
          <w:szCs w:val="28"/>
        </w:rPr>
        <w:t xml:space="preserve"> </w:t>
      </w:r>
      <w:r w:rsidRPr="002E7B18">
        <w:rPr>
          <w:sz w:val="28"/>
          <w:szCs w:val="28"/>
        </w:rPr>
        <w:t>текст,</w:t>
      </w:r>
      <w:r w:rsidR="002E7B18" w:rsidRPr="002E7B18">
        <w:rPr>
          <w:sz w:val="28"/>
          <w:szCs w:val="28"/>
        </w:rPr>
        <w:t xml:space="preserve"> </w:t>
      </w:r>
      <w:r w:rsidRPr="002E7B18">
        <w:rPr>
          <w:sz w:val="28"/>
          <w:szCs w:val="28"/>
        </w:rPr>
        <w:t>работа</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которым</w:t>
      </w:r>
      <w:r w:rsidR="002E7B18" w:rsidRPr="002E7B18">
        <w:rPr>
          <w:sz w:val="28"/>
          <w:szCs w:val="28"/>
        </w:rPr>
        <w:t xml:space="preserve"> </w:t>
      </w:r>
      <w:r w:rsidRPr="002E7B18">
        <w:rPr>
          <w:sz w:val="28"/>
          <w:szCs w:val="28"/>
        </w:rPr>
        <w:t>пров</w:t>
      </w:r>
      <w:r w:rsidR="00C10BA9" w:rsidRPr="002E7B18">
        <w:rPr>
          <w:sz w:val="28"/>
          <w:szCs w:val="28"/>
        </w:rPr>
        <w:t>одится</w:t>
      </w:r>
      <w:r w:rsidR="002E7B18" w:rsidRPr="002E7B18">
        <w:rPr>
          <w:sz w:val="28"/>
          <w:szCs w:val="28"/>
        </w:rPr>
        <w:t xml:space="preserve"> </w:t>
      </w:r>
      <w:r w:rsidR="00C10BA9" w:rsidRPr="002E7B18">
        <w:rPr>
          <w:sz w:val="28"/>
          <w:szCs w:val="28"/>
        </w:rPr>
        <w:t>в</w:t>
      </w:r>
      <w:r w:rsidR="002E7B18" w:rsidRPr="002E7B18">
        <w:rPr>
          <w:sz w:val="28"/>
          <w:szCs w:val="28"/>
        </w:rPr>
        <w:t xml:space="preserve"> </w:t>
      </w:r>
      <w:r w:rsidR="00C10BA9" w:rsidRPr="002E7B18">
        <w:rPr>
          <w:sz w:val="28"/>
          <w:szCs w:val="28"/>
        </w:rPr>
        <w:t>следующих</w:t>
      </w:r>
      <w:r w:rsidR="002E7B18" w:rsidRPr="002E7B18">
        <w:rPr>
          <w:sz w:val="28"/>
          <w:szCs w:val="28"/>
        </w:rPr>
        <w:t xml:space="preserve"> </w:t>
      </w:r>
      <w:r w:rsidR="00C10BA9" w:rsidRPr="002E7B18">
        <w:rPr>
          <w:sz w:val="28"/>
          <w:szCs w:val="28"/>
        </w:rPr>
        <w:t>направлениях.</w:t>
      </w:r>
    </w:p>
    <w:p w:rsidR="00C10BA9" w:rsidRPr="002E7B18" w:rsidRDefault="00371198" w:rsidP="00B32C1E">
      <w:pPr>
        <w:spacing w:after="0" w:line="240" w:lineRule="auto"/>
        <w:ind w:firstLine="709"/>
        <w:jc w:val="both"/>
        <w:rPr>
          <w:sz w:val="28"/>
          <w:szCs w:val="28"/>
        </w:rPr>
      </w:pPr>
      <w:r w:rsidRPr="002E7B18">
        <w:rPr>
          <w:sz w:val="28"/>
          <w:szCs w:val="28"/>
        </w:rPr>
        <w:t>Теоретические</w:t>
      </w:r>
      <w:r w:rsidR="002E7B18" w:rsidRPr="002E7B18">
        <w:rPr>
          <w:sz w:val="28"/>
          <w:szCs w:val="28"/>
        </w:rPr>
        <w:t xml:space="preserve"> </w:t>
      </w:r>
      <w:r w:rsidRPr="002E7B18">
        <w:rPr>
          <w:sz w:val="28"/>
          <w:szCs w:val="28"/>
        </w:rPr>
        <w:t>основы</w:t>
      </w:r>
      <w:r w:rsidR="002E7B18" w:rsidRPr="002E7B18">
        <w:rPr>
          <w:sz w:val="28"/>
          <w:szCs w:val="28"/>
        </w:rPr>
        <w:t xml:space="preserve"> </w:t>
      </w:r>
      <w:r w:rsidRPr="002E7B18">
        <w:rPr>
          <w:sz w:val="28"/>
          <w:szCs w:val="28"/>
        </w:rPr>
        <w:t>инфор</w:t>
      </w:r>
      <w:r w:rsidR="00C10BA9" w:rsidRPr="002E7B18">
        <w:rPr>
          <w:sz w:val="28"/>
          <w:szCs w:val="28"/>
        </w:rPr>
        <w:t>мационных</w:t>
      </w:r>
      <w:r w:rsidR="002E7B18" w:rsidRPr="002E7B18">
        <w:rPr>
          <w:sz w:val="28"/>
          <w:szCs w:val="28"/>
        </w:rPr>
        <w:t xml:space="preserve"> </w:t>
      </w:r>
      <w:r w:rsidR="00C10BA9" w:rsidRPr="002E7B18">
        <w:rPr>
          <w:sz w:val="28"/>
          <w:szCs w:val="28"/>
        </w:rPr>
        <w:t>технологий</w:t>
      </w:r>
      <w:r w:rsidR="002E7B18" w:rsidRPr="002E7B18">
        <w:rPr>
          <w:sz w:val="28"/>
          <w:szCs w:val="28"/>
        </w:rPr>
        <w:t xml:space="preserve"> </w:t>
      </w:r>
      <w:r w:rsidR="00C10BA9" w:rsidRPr="002E7B18">
        <w:rPr>
          <w:sz w:val="28"/>
          <w:szCs w:val="28"/>
        </w:rPr>
        <w:t>в</w:t>
      </w:r>
      <w:r w:rsidR="002E7B18" w:rsidRPr="002E7B18">
        <w:rPr>
          <w:sz w:val="28"/>
          <w:szCs w:val="28"/>
        </w:rPr>
        <w:t xml:space="preserve"> </w:t>
      </w:r>
      <w:r w:rsidR="00C10BA9" w:rsidRPr="002E7B18">
        <w:rPr>
          <w:sz w:val="28"/>
          <w:szCs w:val="28"/>
        </w:rPr>
        <w:t>переводе.</w:t>
      </w:r>
    </w:p>
    <w:p w:rsidR="00371198" w:rsidRPr="002E7B18" w:rsidRDefault="00371198" w:rsidP="00B32C1E">
      <w:pPr>
        <w:spacing w:after="0" w:line="240" w:lineRule="auto"/>
        <w:ind w:firstLine="709"/>
        <w:jc w:val="both"/>
        <w:rPr>
          <w:sz w:val="28"/>
          <w:szCs w:val="28"/>
        </w:rPr>
      </w:pPr>
      <w:r w:rsidRPr="002E7B18">
        <w:rPr>
          <w:sz w:val="28"/>
          <w:szCs w:val="28"/>
        </w:rPr>
        <w:t>Основные</w:t>
      </w:r>
      <w:r w:rsidR="002E7B18" w:rsidRPr="002E7B18">
        <w:rPr>
          <w:sz w:val="28"/>
          <w:szCs w:val="28"/>
        </w:rPr>
        <w:t xml:space="preserve"> </w:t>
      </w:r>
      <w:r w:rsidRPr="002E7B18">
        <w:rPr>
          <w:sz w:val="28"/>
          <w:szCs w:val="28"/>
        </w:rPr>
        <w:t>теоретические</w:t>
      </w:r>
      <w:r w:rsidR="002E7B18" w:rsidRPr="002E7B18">
        <w:rPr>
          <w:sz w:val="28"/>
          <w:szCs w:val="28"/>
        </w:rPr>
        <w:t xml:space="preserve"> </w:t>
      </w:r>
      <w:r w:rsidRPr="002E7B18">
        <w:rPr>
          <w:sz w:val="28"/>
          <w:szCs w:val="28"/>
        </w:rPr>
        <w:t>положения</w:t>
      </w:r>
      <w:r w:rsidR="002E7B18" w:rsidRPr="002E7B18">
        <w:rPr>
          <w:sz w:val="28"/>
          <w:szCs w:val="28"/>
        </w:rPr>
        <w:t xml:space="preserve"> </w:t>
      </w:r>
      <w:r w:rsidRPr="002E7B18">
        <w:rPr>
          <w:sz w:val="28"/>
          <w:szCs w:val="28"/>
        </w:rPr>
        <w:t>переводческой</w:t>
      </w:r>
      <w:r w:rsidR="002E7B18" w:rsidRPr="002E7B18">
        <w:rPr>
          <w:sz w:val="28"/>
          <w:szCs w:val="28"/>
        </w:rPr>
        <w:t xml:space="preserve"> </w:t>
      </w:r>
      <w:r w:rsidRPr="002E7B18">
        <w:rPr>
          <w:sz w:val="28"/>
          <w:szCs w:val="28"/>
        </w:rPr>
        <w:t>деятельности</w:t>
      </w:r>
      <w:r w:rsidR="002E7B18" w:rsidRPr="002E7B18">
        <w:rPr>
          <w:sz w:val="28"/>
          <w:szCs w:val="28"/>
        </w:rPr>
        <w:t xml:space="preserve"> </w:t>
      </w:r>
      <w:r w:rsidRPr="002E7B18">
        <w:rPr>
          <w:sz w:val="28"/>
          <w:szCs w:val="28"/>
        </w:rPr>
        <w:t>как</w:t>
      </w:r>
      <w:r w:rsidR="002E7B18" w:rsidRPr="002E7B18">
        <w:rPr>
          <w:sz w:val="28"/>
          <w:szCs w:val="28"/>
        </w:rPr>
        <w:t xml:space="preserve"> </w:t>
      </w:r>
      <w:r w:rsidRPr="002E7B18">
        <w:rPr>
          <w:sz w:val="28"/>
          <w:szCs w:val="28"/>
        </w:rPr>
        <w:t>аналитико-синтетического</w:t>
      </w:r>
      <w:r w:rsidR="002E7B18" w:rsidRPr="002E7B18">
        <w:rPr>
          <w:sz w:val="28"/>
          <w:szCs w:val="28"/>
        </w:rPr>
        <w:t xml:space="preserve"> </w:t>
      </w:r>
      <w:r w:rsidRPr="002E7B18">
        <w:rPr>
          <w:sz w:val="28"/>
          <w:szCs w:val="28"/>
        </w:rPr>
        <w:t>процесса.</w:t>
      </w:r>
      <w:r w:rsidR="002E7B18" w:rsidRPr="002E7B18">
        <w:rPr>
          <w:sz w:val="28"/>
          <w:szCs w:val="28"/>
        </w:rPr>
        <w:t xml:space="preserve"> </w:t>
      </w:r>
      <w:r w:rsidRPr="002E7B18">
        <w:rPr>
          <w:sz w:val="28"/>
          <w:szCs w:val="28"/>
        </w:rPr>
        <w:t>Принципы</w:t>
      </w:r>
      <w:r w:rsidR="002E7B18" w:rsidRPr="002E7B18">
        <w:rPr>
          <w:sz w:val="28"/>
          <w:szCs w:val="28"/>
        </w:rPr>
        <w:t xml:space="preserve"> </w:t>
      </w:r>
      <w:r w:rsidRPr="002E7B18">
        <w:rPr>
          <w:sz w:val="28"/>
          <w:szCs w:val="28"/>
        </w:rPr>
        <w:t>компьютеризации</w:t>
      </w:r>
      <w:r w:rsidR="002E7B18" w:rsidRPr="002E7B18">
        <w:rPr>
          <w:sz w:val="28"/>
          <w:szCs w:val="28"/>
        </w:rPr>
        <w:t xml:space="preserve"> </w:t>
      </w:r>
      <w:r w:rsidRPr="002E7B18">
        <w:rPr>
          <w:sz w:val="28"/>
          <w:szCs w:val="28"/>
        </w:rPr>
        <w:t>текстовой</w:t>
      </w:r>
      <w:r w:rsidR="002E7B18" w:rsidRPr="002E7B18">
        <w:rPr>
          <w:sz w:val="28"/>
          <w:szCs w:val="28"/>
        </w:rPr>
        <w:t xml:space="preserve"> </w:t>
      </w:r>
      <w:r w:rsidRPr="002E7B18">
        <w:rPr>
          <w:sz w:val="28"/>
          <w:szCs w:val="28"/>
        </w:rPr>
        <w:t>деятельности.</w:t>
      </w:r>
      <w:r w:rsidR="002E7B18" w:rsidRPr="002E7B18">
        <w:rPr>
          <w:sz w:val="28"/>
          <w:szCs w:val="28"/>
        </w:rPr>
        <w:t xml:space="preserve"> </w:t>
      </w:r>
      <w:r w:rsidRPr="002E7B18">
        <w:rPr>
          <w:sz w:val="28"/>
          <w:szCs w:val="28"/>
        </w:rPr>
        <w:t>Теоретические</w:t>
      </w:r>
      <w:r w:rsidR="002E7B18" w:rsidRPr="002E7B18">
        <w:rPr>
          <w:sz w:val="28"/>
          <w:szCs w:val="28"/>
        </w:rPr>
        <w:t xml:space="preserve"> </w:t>
      </w:r>
      <w:r w:rsidRPr="002E7B18">
        <w:rPr>
          <w:sz w:val="28"/>
          <w:szCs w:val="28"/>
        </w:rPr>
        <w:t>основы</w:t>
      </w:r>
      <w:r w:rsidR="002E7B18" w:rsidRPr="002E7B18">
        <w:rPr>
          <w:sz w:val="28"/>
          <w:szCs w:val="28"/>
        </w:rPr>
        <w:t xml:space="preserve"> </w:t>
      </w:r>
      <w:r w:rsidRPr="002E7B18">
        <w:rPr>
          <w:sz w:val="28"/>
          <w:szCs w:val="28"/>
        </w:rPr>
        <w:t>практики</w:t>
      </w:r>
      <w:r w:rsidR="002E7B18" w:rsidRPr="002E7B18">
        <w:rPr>
          <w:sz w:val="28"/>
          <w:szCs w:val="28"/>
        </w:rPr>
        <w:t xml:space="preserve"> </w:t>
      </w:r>
      <w:r w:rsidRPr="002E7B18">
        <w:rPr>
          <w:sz w:val="28"/>
          <w:szCs w:val="28"/>
        </w:rPr>
        <w:t>использования</w:t>
      </w:r>
      <w:r w:rsidR="002E7B18" w:rsidRPr="002E7B18">
        <w:rPr>
          <w:sz w:val="28"/>
          <w:szCs w:val="28"/>
        </w:rPr>
        <w:t xml:space="preserve"> </w:t>
      </w:r>
      <w:r w:rsidRPr="002E7B18">
        <w:rPr>
          <w:sz w:val="28"/>
          <w:szCs w:val="28"/>
        </w:rPr>
        <w:t>современных</w:t>
      </w:r>
      <w:r w:rsidR="002E7B18" w:rsidRPr="002E7B18">
        <w:rPr>
          <w:sz w:val="28"/>
          <w:szCs w:val="28"/>
        </w:rPr>
        <w:t xml:space="preserve"> </w:t>
      </w:r>
      <w:r w:rsidRPr="002E7B18">
        <w:rPr>
          <w:sz w:val="28"/>
          <w:szCs w:val="28"/>
        </w:rPr>
        <w:t>информационных</w:t>
      </w:r>
      <w:r w:rsidR="002E7B18" w:rsidRPr="002E7B18">
        <w:rPr>
          <w:sz w:val="28"/>
          <w:szCs w:val="28"/>
        </w:rPr>
        <w:t xml:space="preserve"> </w:t>
      </w:r>
      <w:r w:rsidRPr="002E7B18">
        <w:rPr>
          <w:sz w:val="28"/>
          <w:szCs w:val="28"/>
        </w:rPr>
        <w:t>технологий</w:t>
      </w:r>
      <w:r w:rsidR="002E7B18" w:rsidRPr="002E7B18">
        <w:rPr>
          <w:sz w:val="28"/>
          <w:szCs w:val="28"/>
        </w:rPr>
        <w:t xml:space="preserve"> </w:t>
      </w:r>
      <w:r w:rsidRPr="002E7B18">
        <w:rPr>
          <w:sz w:val="28"/>
          <w:szCs w:val="28"/>
        </w:rPr>
        <w:t>письменного</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Актуальные</w:t>
      </w:r>
      <w:r w:rsidR="002E7B18" w:rsidRPr="002E7B18">
        <w:rPr>
          <w:sz w:val="28"/>
          <w:szCs w:val="28"/>
        </w:rPr>
        <w:t xml:space="preserve"> </w:t>
      </w:r>
      <w:r w:rsidRPr="002E7B18">
        <w:rPr>
          <w:sz w:val="28"/>
          <w:szCs w:val="28"/>
        </w:rPr>
        <w:t>организационные</w:t>
      </w:r>
      <w:r w:rsidR="002E7B18" w:rsidRPr="002E7B18">
        <w:rPr>
          <w:sz w:val="28"/>
          <w:szCs w:val="28"/>
        </w:rPr>
        <w:t xml:space="preserve"> </w:t>
      </w:r>
      <w:r w:rsidRPr="002E7B18">
        <w:rPr>
          <w:sz w:val="28"/>
          <w:szCs w:val="28"/>
        </w:rPr>
        <w:t>вопросы</w:t>
      </w:r>
      <w:r w:rsidR="002E7B18" w:rsidRPr="002E7B18">
        <w:rPr>
          <w:sz w:val="28"/>
          <w:szCs w:val="28"/>
        </w:rPr>
        <w:t xml:space="preserve"> </w:t>
      </w:r>
      <w:r w:rsidRPr="002E7B18">
        <w:rPr>
          <w:sz w:val="28"/>
          <w:szCs w:val="28"/>
        </w:rPr>
        <w:t>переводческой</w:t>
      </w:r>
      <w:r w:rsidR="002E7B18" w:rsidRPr="002E7B18">
        <w:rPr>
          <w:sz w:val="28"/>
          <w:szCs w:val="28"/>
        </w:rPr>
        <w:t xml:space="preserve"> </w:t>
      </w:r>
      <w:r w:rsidRPr="002E7B18">
        <w:rPr>
          <w:sz w:val="28"/>
          <w:szCs w:val="28"/>
        </w:rPr>
        <w:t>деятельности.</w:t>
      </w:r>
      <w:r w:rsidR="002E7B18" w:rsidRPr="002E7B18">
        <w:rPr>
          <w:sz w:val="28"/>
          <w:szCs w:val="28"/>
        </w:rPr>
        <w:t xml:space="preserve"> </w:t>
      </w:r>
      <w:r w:rsidRPr="002E7B18">
        <w:rPr>
          <w:sz w:val="28"/>
          <w:szCs w:val="28"/>
        </w:rPr>
        <w:t>Истоки</w:t>
      </w:r>
      <w:r w:rsidR="002E7B18" w:rsidRPr="002E7B18">
        <w:rPr>
          <w:sz w:val="28"/>
          <w:szCs w:val="28"/>
        </w:rPr>
        <w:t xml:space="preserve"> </w:t>
      </w:r>
      <w:r w:rsidRPr="002E7B18">
        <w:rPr>
          <w:sz w:val="28"/>
          <w:szCs w:val="28"/>
        </w:rPr>
        <w:t>новых</w:t>
      </w:r>
      <w:r w:rsidR="002E7B18" w:rsidRPr="002E7B18">
        <w:rPr>
          <w:sz w:val="28"/>
          <w:szCs w:val="28"/>
        </w:rPr>
        <w:t xml:space="preserve"> </w:t>
      </w:r>
      <w:r w:rsidRPr="002E7B18">
        <w:rPr>
          <w:sz w:val="28"/>
          <w:szCs w:val="28"/>
        </w:rPr>
        <w:t>информационных</w:t>
      </w:r>
      <w:r w:rsidR="002E7B18" w:rsidRPr="002E7B18">
        <w:rPr>
          <w:sz w:val="28"/>
          <w:szCs w:val="28"/>
        </w:rPr>
        <w:t xml:space="preserve"> </w:t>
      </w:r>
      <w:r w:rsidRPr="002E7B18">
        <w:rPr>
          <w:sz w:val="28"/>
          <w:szCs w:val="28"/>
        </w:rPr>
        <w:t>технологий</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переводе.</w:t>
      </w:r>
      <w:r w:rsidR="002E7B18" w:rsidRPr="002E7B18">
        <w:rPr>
          <w:sz w:val="28"/>
          <w:szCs w:val="28"/>
        </w:rPr>
        <w:t xml:space="preserve"> </w:t>
      </w:r>
      <w:r w:rsidRPr="002E7B18">
        <w:rPr>
          <w:sz w:val="28"/>
          <w:szCs w:val="28"/>
        </w:rPr>
        <w:t>Лингвистические</w:t>
      </w:r>
      <w:r w:rsidR="002E7B18" w:rsidRPr="002E7B18">
        <w:rPr>
          <w:sz w:val="28"/>
          <w:szCs w:val="28"/>
        </w:rPr>
        <w:t xml:space="preserve"> </w:t>
      </w:r>
      <w:r w:rsidRPr="002E7B18">
        <w:rPr>
          <w:sz w:val="28"/>
          <w:szCs w:val="28"/>
        </w:rPr>
        <w:t>основы</w:t>
      </w:r>
      <w:r w:rsidR="002E7B18" w:rsidRPr="002E7B18">
        <w:rPr>
          <w:sz w:val="28"/>
          <w:szCs w:val="28"/>
        </w:rPr>
        <w:t xml:space="preserve"> </w:t>
      </w:r>
      <w:r w:rsidRPr="002E7B18">
        <w:rPr>
          <w:sz w:val="28"/>
          <w:szCs w:val="28"/>
        </w:rPr>
        <w:t>информационных</w:t>
      </w:r>
      <w:r w:rsidR="002E7B18" w:rsidRPr="002E7B18">
        <w:rPr>
          <w:sz w:val="28"/>
          <w:szCs w:val="28"/>
        </w:rPr>
        <w:t xml:space="preserve"> </w:t>
      </w:r>
      <w:r w:rsidRPr="002E7B18">
        <w:rPr>
          <w:sz w:val="28"/>
          <w:szCs w:val="28"/>
        </w:rPr>
        <w:t>технологий</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переводе.</w:t>
      </w:r>
      <w:r w:rsidR="002E7B18" w:rsidRPr="002E7B18">
        <w:rPr>
          <w:sz w:val="28"/>
          <w:szCs w:val="28"/>
        </w:rPr>
        <w:t xml:space="preserve"> </w:t>
      </w:r>
      <w:r w:rsidRPr="002E7B18">
        <w:rPr>
          <w:sz w:val="28"/>
          <w:szCs w:val="28"/>
        </w:rPr>
        <w:t>Область</w:t>
      </w:r>
      <w:r w:rsidR="002E7B18" w:rsidRPr="002E7B18">
        <w:rPr>
          <w:sz w:val="28"/>
          <w:szCs w:val="28"/>
        </w:rPr>
        <w:t xml:space="preserve"> </w:t>
      </w:r>
      <w:r w:rsidRPr="002E7B18">
        <w:rPr>
          <w:sz w:val="28"/>
          <w:szCs w:val="28"/>
        </w:rPr>
        <w:t>практической</w:t>
      </w:r>
      <w:r w:rsidR="002E7B18" w:rsidRPr="002E7B18">
        <w:rPr>
          <w:sz w:val="28"/>
          <w:szCs w:val="28"/>
        </w:rPr>
        <w:t xml:space="preserve"> </w:t>
      </w:r>
      <w:r w:rsidRPr="002E7B18">
        <w:rPr>
          <w:sz w:val="28"/>
          <w:szCs w:val="28"/>
        </w:rPr>
        <w:t>реализации</w:t>
      </w:r>
      <w:r w:rsidR="002E7B18" w:rsidRPr="002E7B18">
        <w:rPr>
          <w:sz w:val="28"/>
          <w:szCs w:val="28"/>
        </w:rPr>
        <w:t xml:space="preserve"> </w:t>
      </w:r>
      <w:r w:rsidRPr="002E7B18">
        <w:rPr>
          <w:sz w:val="28"/>
          <w:szCs w:val="28"/>
        </w:rPr>
        <w:t>информационных</w:t>
      </w:r>
      <w:r w:rsidR="002E7B18" w:rsidRPr="002E7B18">
        <w:rPr>
          <w:sz w:val="28"/>
          <w:szCs w:val="28"/>
        </w:rPr>
        <w:t xml:space="preserve"> </w:t>
      </w:r>
      <w:r w:rsidRPr="002E7B18">
        <w:rPr>
          <w:sz w:val="28"/>
          <w:szCs w:val="28"/>
        </w:rPr>
        <w:t>технологий.</w:t>
      </w:r>
      <w:r w:rsidR="002E7B18" w:rsidRPr="002E7B18">
        <w:rPr>
          <w:sz w:val="28"/>
          <w:szCs w:val="28"/>
        </w:rPr>
        <w:t xml:space="preserve"> </w:t>
      </w:r>
      <w:r w:rsidRPr="002E7B18">
        <w:rPr>
          <w:sz w:val="28"/>
          <w:szCs w:val="28"/>
        </w:rPr>
        <w:t>Системы</w:t>
      </w:r>
      <w:r w:rsidR="002E7B18" w:rsidRPr="002E7B18">
        <w:rPr>
          <w:sz w:val="28"/>
          <w:szCs w:val="28"/>
        </w:rPr>
        <w:t xml:space="preserve"> </w:t>
      </w:r>
      <w:r w:rsidRPr="002E7B18">
        <w:rPr>
          <w:sz w:val="28"/>
          <w:szCs w:val="28"/>
        </w:rPr>
        <w:t>машинного</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Автоматические</w:t>
      </w:r>
      <w:r w:rsidR="002E7B18" w:rsidRPr="002E7B18">
        <w:rPr>
          <w:sz w:val="28"/>
          <w:szCs w:val="28"/>
        </w:rPr>
        <w:t xml:space="preserve"> </w:t>
      </w:r>
      <w:r w:rsidRPr="002E7B18">
        <w:rPr>
          <w:sz w:val="28"/>
          <w:szCs w:val="28"/>
        </w:rPr>
        <w:t>переводные</w:t>
      </w:r>
      <w:r w:rsidR="002E7B18" w:rsidRPr="002E7B18">
        <w:rPr>
          <w:sz w:val="28"/>
          <w:szCs w:val="28"/>
        </w:rPr>
        <w:t xml:space="preserve"> </w:t>
      </w:r>
      <w:r w:rsidRPr="002E7B18">
        <w:rPr>
          <w:sz w:val="28"/>
          <w:szCs w:val="28"/>
        </w:rPr>
        <w:t>словари.</w:t>
      </w:r>
      <w:r w:rsidR="002E7B18" w:rsidRPr="002E7B18">
        <w:rPr>
          <w:sz w:val="28"/>
          <w:szCs w:val="28"/>
        </w:rPr>
        <w:t xml:space="preserve"> </w:t>
      </w:r>
      <w:r w:rsidRPr="002E7B18">
        <w:rPr>
          <w:sz w:val="28"/>
          <w:szCs w:val="28"/>
        </w:rPr>
        <w:t>Память</w:t>
      </w:r>
      <w:r w:rsidR="002E7B18" w:rsidRPr="002E7B18">
        <w:rPr>
          <w:sz w:val="28"/>
          <w:szCs w:val="28"/>
        </w:rPr>
        <w:t xml:space="preserve"> </w:t>
      </w:r>
      <w:r w:rsidRPr="002E7B18">
        <w:rPr>
          <w:sz w:val="28"/>
          <w:szCs w:val="28"/>
        </w:rPr>
        <w:t>переводов</w:t>
      </w:r>
      <w:r w:rsidR="002E7B18" w:rsidRPr="002E7B18">
        <w:rPr>
          <w:sz w:val="28"/>
          <w:szCs w:val="28"/>
        </w:rPr>
        <w:t xml:space="preserve"> </w:t>
      </w:r>
      <w:r w:rsidRPr="002E7B18">
        <w:rPr>
          <w:sz w:val="28"/>
          <w:szCs w:val="28"/>
        </w:rPr>
        <w:t>–</w:t>
      </w:r>
      <w:r w:rsidR="002E7B18" w:rsidRPr="002E7B18">
        <w:rPr>
          <w:sz w:val="28"/>
          <w:szCs w:val="28"/>
        </w:rPr>
        <w:t xml:space="preserve"> </w:t>
      </w:r>
      <w:r w:rsidRPr="002E7B18">
        <w:rPr>
          <w:sz w:val="28"/>
          <w:szCs w:val="28"/>
        </w:rPr>
        <w:t>Translation</w:t>
      </w:r>
      <w:r w:rsidR="002E7B18" w:rsidRPr="002E7B18">
        <w:rPr>
          <w:sz w:val="28"/>
          <w:szCs w:val="28"/>
        </w:rPr>
        <w:t xml:space="preserve"> </w:t>
      </w:r>
      <w:r w:rsidRPr="002E7B18">
        <w:rPr>
          <w:sz w:val="28"/>
          <w:szCs w:val="28"/>
        </w:rPr>
        <w:t>Memory</w:t>
      </w:r>
      <w:r w:rsidR="00C10BA9" w:rsidRPr="002E7B18">
        <w:rPr>
          <w:sz w:val="28"/>
          <w:szCs w:val="28"/>
        </w:rPr>
        <w:t>.</w:t>
      </w:r>
      <w:r w:rsidR="002E7B18" w:rsidRPr="002E7B18">
        <w:rPr>
          <w:sz w:val="28"/>
          <w:szCs w:val="28"/>
        </w:rPr>
        <w:t xml:space="preserve"> </w:t>
      </w:r>
      <w:r w:rsidR="00C10BA9" w:rsidRPr="002E7B18">
        <w:rPr>
          <w:sz w:val="28"/>
          <w:szCs w:val="28"/>
        </w:rPr>
        <w:t>Эргономика</w:t>
      </w:r>
      <w:r w:rsidR="002E7B18" w:rsidRPr="002E7B18">
        <w:rPr>
          <w:sz w:val="28"/>
          <w:szCs w:val="28"/>
        </w:rPr>
        <w:t xml:space="preserve"> </w:t>
      </w:r>
      <w:r w:rsidR="00C10BA9" w:rsidRPr="002E7B18">
        <w:rPr>
          <w:sz w:val="28"/>
          <w:szCs w:val="28"/>
        </w:rPr>
        <w:t>труда</w:t>
      </w:r>
      <w:r w:rsidR="002E7B18" w:rsidRPr="002E7B18">
        <w:rPr>
          <w:sz w:val="28"/>
          <w:szCs w:val="28"/>
        </w:rPr>
        <w:t xml:space="preserve"> </w:t>
      </w:r>
      <w:r w:rsidR="00C10BA9" w:rsidRPr="002E7B18">
        <w:rPr>
          <w:sz w:val="28"/>
          <w:szCs w:val="28"/>
        </w:rPr>
        <w:t>переводчика.</w:t>
      </w:r>
    </w:p>
    <w:p w:rsidR="00371198" w:rsidRPr="002E7B18" w:rsidRDefault="00371198" w:rsidP="00B32C1E">
      <w:pPr>
        <w:spacing w:after="0" w:line="240" w:lineRule="auto"/>
        <w:ind w:firstLine="709"/>
        <w:jc w:val="both"/>
        <w:rPr>
          <w:sz w:val="28"/>
          <w:szCs w:val="28"/>
        </w:rPr>
      </w:pPr>
      <w:r w:rsidRPr="002E7B18">
        <w:rPr>
          <w:sz w:val="28"/>
          <w:szCs w:val="28"/>
        </w:rPr>
        <w:t>Работа</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текстовым</w:t>
      </w:r>
      <w:r w:rsidR="002E7B18" w:rsidRPr="002E7B18">
        <w:rPr>
          <w:sz w:val="28"/>
          <w:szCs w:val="28"/>
        </w:rPr>
        <w:t xml:space="preserve"> </w:t>
      </w:r>
      <w:r w:rsidRPr="002E7B18">
        <w:rPr>
          <w:sz w:val="28"/>
          <w:szCs w:val="28"/>
        </w:rPr>
        <w:t>редактором</w:t>
      </w:r>
      <w:r w:rsidR="002E7B18" w:rsidRPr="002E7B18">
        <w:rPr>
          <w:sz w:val="28"/>
          <w:szCs w:val="28"/>
        </w:rPr>
        <w:t xml:space="preserve"> </w:t>
      </w:r>
      <w:r w:rsidRPr="002E7B18">
        <w:rPr>
          <w:sz w:val="28"/>
          <w:szCs w:val="28"/>
        </w:rPr>
        <w:t>Microsoft</w:t>
      </w:r>
      <w:r w:rsidR="002E7B18" w:rsidRPr="002E7B18">
        <w:rPr>
          <w:sz w:val="28"/>
          <w:szCs w:val="28"/>
        </w:rPr>
        <w:t xml:space="preserve"> </w:t>
      </w:r>
      <w:r w:rsidRPr="002E7B18">
        <w:rPr>
          <w:sz w:val="28"/>
          <w:szCs w:val="28"/>
        </w:rPr>
        <w:t>Office</w:t>
      </w:r>
    </w:p>
    <w:p w:rsidR="00B32C1E" w:rsidRPr="002E7B18" w:rsidRDefault="00371198" w:rsidP="00B32C1E">
      <w:pPr>
        <w:spacing w:after="0" w:line="240" w:lineRule="auto"/>
        <w:ind w:firstLine="709"/>
        <w:jc w:val="both"/>
        <w:rPr>
          <w:sz w:val="28"/>
          <w:szCs w:val="28"/>
        </w:rPr>
      </w:pPr>
      <w:r w:rsidRPr="002E7B18">
        <w:rPr>
          <w:sz w:val="28"/>
          <w:szCs w:val="28"/>
        </w:rPr>
        <w:t>Возможности</w:t>
      </w:r>
      <w:r w:rsidR="002E7B18" w:rsidRPr="002E7B18">
        <w:rPr>
          <w:sz w:val="28"/>
          <w:szCs w:val="28"/>
        </w:rPr>
        <w:t xml:space="preserve"> </w:t>
      </w:r>
      <w:r w:rsidRPr="002E7B18">
        <w:rPr>
          <w:sz w:val="28"/>
          <w:szCs w:val="28"/>
        </w:rPr>
        <w:t>текстового</w:t>
      </w:r>
      <w:r w:rsidR="002E7B18" w:rsidRPr="002E7B18">
        <w:rPr>
          <w:sz w:val="28"/>
          <w:szCs w:val="28"/>
        </w:rPr>
        <w:t xml:space="preserve"> </w:t>
      </w:r>
      <w:r w:rsidRPr="002E7B18">
        <w:rPr>
          <w:sz w:val="28"/>
          <w:szCs w:val="28"/>
        </w:rPr>
        <w:t>редактора</w:t>
      </w:r>
      <w:r w:rsidR="002E7B18" w:rsidRPr="002E7B18">
        <w:rPr>
          <w:sz w:val="28"/>
          <w:szCs w:val="28"/>
        </w:rPr>
        <w:t xml:space="preserve"> </w:t>
      </w:r>
      <w:r w:rsidRPr="002E7B18">
        <w:rPr>
          <w:sz w:val="28"/>
          <w:szCs w:val="28"/>
        </w:rPr>
        <w:t>MS</w:t>
      </w:r>
      <w:r w:rsidR="002E7B18" w:rsidRPr="002E7B18">
        <w:rPr>
          <w:sz w:val="28"/>
          <w:szCs w:val="28"/>
        </w:rPr>
        <w:t xml:space="preserve"> </w:t>
      </w:r>
      <w:r w:rsidRPr="002E7B18">
        <w:rPr>
          <w:sz w:val="28"/>
          <w:szCs w:val="28"/>
        </w:rPr>
        <w:t>Word</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оформлении</w:t>
      </w:r>
      <w:r w:rsidR="002E7B18" w:rsidRPr="002E7B18">
        <w:rPr>
          <w:sz w:val="28"/>
          <w:szCs w:val="28"/>
        </w:rPr>
        <w:t xml:space="preserve"> </w:t>
      </w:r>
      <w:r w:rsidRPr="002E7B18">
        <w:rPr>
          <w:sz w:val="28"/>
          <w:szCs w:val="28"/>
        </w:rPr>
        <w:t>текстов</w:t>
      </w:r>
      <w:r w:rsidR="002E7B18" w:rsidRPr="002E7B18">
        <w:rPr>
          <w:sz w:val="28"/>
          <w:szCs w:val="28"/>
        </w:rPr>
        <w:t xml:space="preserve"> </w:t>
      </w:r>
      <w:r w:rsidRPr="002E7B18">
        <w:rPr>
          <w:sz w:val="28"/>
          <w:szCs w:val="28"/>
        </w:rPr>
        <w:t>различной</w:t>
      </w:r>
      <w:r w:rsidR="002E7B18" w:rsidRPr="002E7B18">
        <w:rPr>
          <w:sz w:val="28"/>
          <w:szCs w:val="28"/>
        </w:rPr>
        <w:t xml:space="preserve"> </w:t>
      </w:r>
      <w:r w:rsidRPr="002E7B18">
        <w:rPr>
          <w:sz w:val="28"/>
          <w:szCs w:val="28"/>
        </w:rPr>
        <w:t>сложности:</w:t>
      </w:r>
      <w:r w:rsidR="002E7B18" w:rsidRPr="002E7B18">
        <w:rPr>
          <w:sz w:val="28"/>
          <w:szCs w:val="28"/>
        </w:rPr>
        <w:t xml:space="preserve"> </w:t>
      </w:r>
      <w:r w:rsidRPr="002E7B18">
        <w:rPr>
          <w:sz w:val="28"/>
          <w:szCs w:val="28"/>
        </w:rPr>
        <w:t>пояснительные</w:t>
      </w:r>
      <w:r w:rsidR="002E7B18" w:rsidRPr="002E7B18">
        <w:rPr>
          <w:sz w:val="28"/>
          <w:szCs w:val="28"/>
        </w:rPr>
        <w:t xml:space="preserve"> </w:t>
      </w:r>
      <w:r w:rsidRPr="002E7B18">
        <w:rPr>
          <w:sz w:val="28"/>
          <w:szCs w:val="28"/>
        </w:rPr>
        <w:t>записки,</w:t>
      </w:r>
      <w:r w:rsidR="002E7B18" w:rsidRPr="002E7B18">
        <w:rPr>
          <w:sz w:val="28"/>
          <w:szCs w:val="28"/>
        </w:rPr>
        <w:t xml:space="preserve"> </w:t>
      </w:r>
      <w:r w:rsidRPr="002E7B18">
        <w:rPr>
          <w:sz w:val="28"/>
          <w:szCs w:val="28"/>
        </w:rPr>
        <w:t>письма,</w:t>
      </w:r>
      <w:r w:rsidR="002E7B18" w:rsidRPr="002E7B18">
        <w:rPr>
          <w:sz w:val="28"/>
          <w:szCs w:val="28"/>
        </w:rPr>
        <w:t xml:space="preserve"> </w:t>
      </w:r>
      <w:r w:rsidRPr="002E7B18">
        <w:rPr>
          <w:sz w:val="28"/>
          <w:szCs w:val="28"/>
        </w:rPr>
        <w:t>отчеты,</w:t>
      </w:r>
      <w:r w:rsidR="002E7B18" w:rsidRPr="002E7B18">
        <w:rPr>
          <w:sz w:val="28"/>
          <w:szCs w:val="28"/>
        </w:rPr>
        <w:t xml:space="preserve"> </w:t>
      </w:r>
      <w:r w:rsidRPr="002E7B18">
        <w:rPr>
          <w:sz w:val="28"/>
          <w:szCs w:val="28"/>
        </w:rPr>
        <w:t>рефераты,</w:t>
      </w:r>
      <w:r w:rsidR="002E7B18" w:rsidRPr="002E7B18">
        <w:rPr>
          <w:sz w:val="28"/>
          <w:szCs w:val="28"/>
        </w:rPr>
        <w:t xml:space="preserve"> </w:t>
      </w:r>
      <w:r w:rsidRPr="002E7B18">
        <w:rPr>
          <w:sz w:val="28"/>
          <w:szCs w:val="28"/>
        </w:rPr>
        <w:t>аннотации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т.д.</w:t>
      </w:r>
      <w:r w:rsidR="002E7B18" w:rsidRPr="002E7B18">
        <w:rPr>
          <w:sz w:val="28"/>
          <w:szCs w:val="28"/>
        </w:rPr>
        <w:t xml:space="preserve"> </w:t>
      </w:r>
      <w:r w:rsidRPr="002E7B18">
        <w:rPr>
          <w:sz w:val="28"/>
          <w:szCs w:val="28"/>
        </w:rPr>
        <w:t>Возможности</w:t>
      </w:r>
      <w:r w:rsidR="002E7B18" w:rsidRPr="002E7B18">
        <w:rPr>
          <w:sz w:val="28"/>
          <w:szCs w:val="28"/>
        </w:rPr>
        <w:t xml:space="preserve"> </w:t>
      </w:r>
      <w:r w:rsidRPr="002E7B18">
        <w:rPr>
          <w:sz w:val="28"/>
          <w:szCs w:val="28"/>
        </w:rPr>
        <w:t>обработки</w:t>
      </w:r>
      <w:r w:rsidR="002E7B18" w:rsidRPr="002E7B18">
        <w:rPr>
          <w:sz w:val="28"/>
          <w:szCs w:val="28"/>
        </w:rPr>
        <w:t xml:space="preserve"> </w:t>
      </w:r>
      <w:r w:rsidRPr="002E7B18">
        <w:rPr>
          <w:sz w:val="28"/>
          <w:szCs w:val="28"/>
        </w:rPr>
        <w:t>текстовой</w:t>
      </w:r>
      <w:r w:rsidR="002E7B18" w:rsidRPr="002E7B18">
        <w:rPr>
          <w:sz w:val="28"/>
          <w:szCs w:val="28"/>
        </w:rPr>
        <w:t xml:space="preserve"> </w:t>
      </w:r>
      <w:r w:rsidRPr="002E7B18">
        <w:rPr>
          <w:sz w:val="28"/>
          <w:szCs w:val="28"/>
        </w:rPr>
        <w:t>информации:</w:t>
      </w:r>
    </w:p>
    <w:p w:rsidR="00B32C1E"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редактирование</w:t>
      </w:r>
      <w:r w:rsidR="002E7B18" w:rsidRPr="002E7B18">
        <w:rPr>
          <w:sz w:val="28"/>
          <w:szCs w:val="28"/>
        </w:rPr>
        <w:t xml:space="preserve"> </w:t>
      </w:r>
      <w:r w:rsidRPr="002E7B18">
        <w:rPr>
          <w:sz w:val="28"/>
          <w:szCs w:val="28"/>
        </w:rPr>
        <w:t>таблиц;</w:t>
      </w:r>
    </w:p>
    <w:p w:rsidR="00B32C1E"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вставка</w:t>
      </w:r>
      <w:r w:rsidR="002E7B18" w:rsidRPr="002E7B18">
        <w:rPr>
          <w:sz w:val="28"/>
          <w:szCs w:val="28"/>
        </w:rPr>
        <w:t xml:space="preserve"> </w:t>
      </w:r>
      <w:r w:rsidRPr="002E7B18">
        <w:rPr>
          <w:sz w:val="28"/>
          <w:szCs w:val="28"/>
        </w:rPr>
        <w:t>рисунков</w:t>
      </w:r>
      <w:r w:rsidR="002E7B18" w:rsidRPr="002E7B18">
        <w:rPr>
          <w:sz w:val="28"/>
          <w:szCs w:val="28"/>
        </w:rPr>
        <w:t xml:space="preserve"> </w:t>
      </w:r>
      <w:r w:rsidRPr="002E7B18">
        <w:rPr>
          <w:sz w:val="28"/>
          <w:szCs w:val="28"/>
        </w:rPr>
        <w:t>из</w:t>
      </w:r>
      <w:r w:rsidR="002E7B18" w:rsidRPr="002E7B18">
        <w:rPr>
          <w:sz w:val="28"/>
          <w:szCs w:val="28"/>
        </w:rPr>
        <w:t xml:space="preserve"> </w:t>
      </w:r>
      <w:r w:rsidRPr="002E7B18">
        <w:rPr>
          <w:sz w:val="28"/>
          <w:szCs w:val="28"/>
        </w:rPr>
        <w:t>файлов</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картинок</w:t>
      </w:r>
      <w:r w:rsidR="002E7B18" w:rsidRPr="002E7B18">
        <w:rPr>
          <w:sz w:val="28"/>
          <w:szCs w:val="28"/>
        </w:rPr>
        <w:t xml:space="preserve"> </w:t>
      </w:r>
      <w:r w:rsidRPr="002E7B18">
        <w:rPr>
          <w:sz w:val="28"/>
          <w:szCs w:val="28"/>
        </w:rPr>
        <w:t>из</w:t>
      </w:r>
      <w:r w:rsidR="002E7B18" w:rsidRPr="002E7B18">
        <w:rPr>
          <w:sz w:val="28"/>
          <w:szCs w:val="28"/>
        </w:rPr>
        <w:t xml:space="preserve"> </w:t>
      </w:r>
      <w:r w:rsidRPr="002E7B18">
        <w:rPr>
          <w:sz w:val="28"/>
          <w:szCs w:val="28"/>
        </w:rPr>
        <w:t>галереи;</w:t>
      </w:r>
    </w:p>
    <w:p w:rsidR="00B32C1E"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рисование</w:t>
      </w:r>
      <w:r w:rsidR="002E7B18" w:rsidRPr="002E7B18">
        <w:rPr>
          <w:sz w:val="28"/>
          <w:szCs w:val="28"/>
        </w:rPr>
        <w:t xml:space="preserve"> </w:t>
      </w:r>
      <w:r w:rsidRPr="002E7B18">
        <w:rPr>
          <w:sz w:val="28"/>
          <w:szCs w:val="28"/>
        </w:rPr>
        <w:t>схем</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графиков</w:t>
      </w:r>
      <w:r w:rsidR="002E7B18" w:rsidRPr="002E7B18">
        <w:rPr>
          <w:sz w:val="28"/>
          <w:szCs w:val="28"/>
        </w:rPr>
        <w:t xml:space="preserve"> </w:t>
      </w:r>
      <w:r w:rsidRPr="002E7B18">
        <w:rPr>
          <w:sz w:val="28"/>
          <w:szCs w:val="28"/>
        </w:rPr>
        <w:t>встроенными</w:t>
      </w:r>
      <w:r w:rsidR="002E7B18" w:rsidRPr="002E7B18">
        <w:rPr>
          <w:sz w:val="28"/>
          <w:szCs w:val="28"/>
        </w:rPr>
        <w:t xml:space="preserve"> </w:t>
      </w:r>
      <w:r w:rsidRPr="002E7B18">
        <w:rPr>
          <w:sz w:val="28"/>
          <w:szCs w:val="28"/>
        </w:rPr>
        <w:t>средствами;</w:t>
      </w:r>
    </w:p>
    <w:p w:rsidR="00B32C1E"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редактирование</w:t>
      </w:r>
      <w:r w:rsidR="002E7B18" w:rsidRPr="002E7B18">
        <w:rPr>
          <w:sz w:val="28"/>
          <w:szCs w:val="28"/>
        </w:rPr>
        <w:t xml:space="preserve"> </w:t>
      </w:r>
      <w:r w:rsidRPr="002E7B18">
        <w:rPr>
          <w:sz w:val="28"/>
          <w:szCs w:val="28"/>
        </w:rPr>
        <w:t>формул;</w:t>
      </w:r>
    </w:p>
    <w:p w:rsidR="00B32C1E" w:rsidRPr="002E7B18" w:rsidRDefault="00371198" w:rsidP="00B32C1E">
      <w:pPr>
        <w:spacing w:after="0" w:line="240" w:lineRule="auto"/>
        <w:ind w:firstLine="709"/>
        <w:jc w:val="both"/>
        <w:rPr>
          <w:sz w:val="28"/>
          <w:szCs w:val="28"/>
        </w:rPr>
      </w:pPr>
      <w:r w:rsidRPr="002E7B18">
        <w:rPr>
          <w:sz w:val="28"/>
          <w:szCs w:val="28"/>
        </w:rPr>
        <w:lastRenderedPageBreak/>
        <w:t>-</w:t>
      </w:r>
      <w:r w:rsidR="002E7B18" w:rsidRPr="002E7B18">
        <w:rPr>
          <w:sz w:val="28"/>
          <w:szCs w:val="28"/>
        </w:rPr>
        <w:t xml:space="preserve"> </w:t>
      </w:r>
      <w:r w:rsidRPr="002E7B18">
        <w:rPr>
          <w:sz w:val="28"/>
          <w:szCs w:val="28"/>
        </w:rPr>
        <w:t>автоматизация</w:t>
      </w:r>
      <w:r w:rsidR="002E7B18" w:rsidRPr="002E7B18">
        <w:rPr>
          <w:sz w:val="28"/>
          <w:szCs w:val="28"/>
        </w:rPr>
        <w:t xml:space="preserve"> </w:t>
      </w:r>
      <w:r w:rsidRPr="002E7B18">
        <w:rPr>
          <w:sz w:val="28"/>
          <w:szCs w:val="28"/>
        </w:rPr>
        <w:t>рутинных</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часто</w:t>
      </w:r>
      <w:r w:rsidR="002E7B18" w:rsidRPr="002E7B18">
        <w:rPr>
          <w:sz w:val="28"/>
          <w:szCs w:val="28"/>
        </w:rPr>
        <w:t xml:space="preserve"> </w:t>
      </w:r>
      <w:r w:rsidRPr="002E7B18">
        <w:rPr>
          <w:sz w:val="28"/>
          <w:szCs w:val="28"/>
        </w:rPr>
        <w:t>повторяющихся</w:t>
      </w:r>
      <w:r w:rsidR="002E7B18" w:rsidRPr="002E7B18">
        <w:rPr>
          <w:sz w:val="28"/>
          <w:szCs w:val="28"/>
        </w:rPr>
        <w:t xml:space="preserve"> </w:t>
      </w:r>
      <w:r w:rsidRPr="002E7B18">
        <w:rPr>
          <w:sz w:val="28"/>
          <w:szCs w:val="28"/>
        </w:rPr>
        <w:t>действий</w:t>
      </w:r>
      <w:r w:rsidR="002E7B18" w:rsidRPr="002E7B18">
        <w:rPr>
          <w:sz w:val="28"/>
          <w:szCs w:val="28"/>
        </w:rPr>
        <w:t xml:space="preserve"> </w:t>
      </w:r>
      <w:r w:rsidRPr="002E7B18">
        <w:rPr>
          <w:sz w:val="28"/>
          <w:szCs w:val="28"/>
        </w:rPr>
        <w:t>при</w:t>
      </w:r>
      <w:r w:rsidR="002E7B18" w:rsidRPr="002E7B18">
        <w:rPr>
          <w:sz w:val="28"/>
          <w:szCs w:val="28"/>
        </w:rPr>
        <w:t xml:space="preserve"> </w:t>
      </w:r>
      <w:r w:rsidRPr="002E7B18">
        <w:rPr>
          <w:sz w:val="28"/>
          <w:szCs w:val="28"/>
        </w:rPr>
        <w:t>работе</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редактором</w:t>
      </w:r>
      <w:r w:rsidR="002E7B18" w:rsidRPr="002E7B18">
        <w:rPr>
          <w:sz w:val="28"/>
          <w:szCs w:val="28"/>
        </w:rPr>
        <w:t xml:space="preserve"> </w:t>
      </w:r>
      <w:r w:rsidRPr="002E7B18">
        <w:rPr>
          <w:sz w:val="28"/>
          <w:szCs w:val="28"/>
        </w:rPr>
        <w:t>посредством</w:t>
      </w:r>
      <w:r w:rsidR="002E7B18" w:rsidRPr="002E7B18">
        <w:rPr>
          <w:sz w:val="28"/>
          <w:szCs w:val="28"/>
        </w:rPr>
        <w:t xml:space="preserve"> </w:t>
      </w:r>
      <w:r w:rsidRPr="002E7B18">
        <w:rPr>
          <w:sz w:val="28"/>
          <w:szCs w:val="28"/>
        </w:rPr>
        <w:t>использования</w:t>
      </w:r>
      <w:r w:rsidR="002E7B18" w:rsidRPr="002E7B18">
        <w:rPr>
          <w:sz w:val="28"/>
          <w:szCs w:val="28"/>
        </w:rPr>
        <w:t xml:space="preserve"> </w:t>
      </w:r>
      <w:r w:rsidRPr="002E7B18">
        <w:rPr>
          <w:sz w:val="28"/>
          <w:szCs w:val="28"/>
        </w:rPr>
        <w:t>макросов;</w:t>
      </w:r>
    </w:p>
    <w:p w:rsidR="00371198" w:rsidRPr="002E7B18" w:rsidRDefault="00371198" w:rsidP="00B32C1E">
      <w:pPr>
        <w:spacing w:after="0" w:line="240" w:lineRule="auto"/>
        <w:ind w:firstLine="709"/>
        <w:jc w:val="both"/>
        <w:rPr>
          <w:sz w:val="28"/>
          <w:szCs w:val="28"/>
        </w:rPr>
      </w:pPr>
      <w:r w:rsidRPr="002E7B18">
        <w:rPr>
          <w:sz w:val="28"/>
          <w:szCs w:val="28"/>
        </w:rPr>
        <w:t>-</w:t>
      </w:r>
      <w:r w:rsidR="002E7B18" w:rsidRPr="002E7B18">
        <w:rPr>
          <w:sz w:val="28"/>
          <w:szCs w:val="28"/>
        </w:rPr>
        <w:t xml:space="preserve"> </w:t>
      </w:r>
      <w:r w:rsidRPr="002E7B18">
        <w:rPr>
          <w:sz w:val="28"/>
          <w:szCs w:val="28"/>
        </w:rPr>
        <w:t>сохранение</w:t>
      </w:r>
      <w:r w:rsidR="002E7B18" w:rsidRPr="002E7B18">
        <w:rPr>
          <w:sz w:val="28"/>
          <w:szCs w:val="28"/>
        </w:rPr>
        <w:t xml:space="preserve"> </w:t>
      </w:r>
      <w:r w:rsidRPr="002E7B18">
        <w:rPr>
          <w:sz w:val="28"/>
          <w:szCs w:val="28"/>
        </w:rPr>
        <w:t>документов</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различных</w:t>
      </w:r>
      <w:r w:rsidR="002E7B18" w:rsidRPr="002E7B18">
        <w:rPr>
          <w:sz w:val="28"/>
          <w:szCs w:val="28"/>
        </w:rPr>
        <w:t xml:space="preserve"> </w:t>
      </w:r>
      <w:r w:rsidRPr="002E7B18">
        <w:rPr>
          <w:sz w:val="28"/>
          <w:szCs w:val="28"/>
        </w:rPr>
        <w:t>форматах,</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т.ч.</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формате</w:t>
      </w:r>
      <w:r w:rsidR="002E7B18" w:rsidRPr="002E7B18">
        <w:rPr>
          <w:sz w:val="28"/>
          <w:szCs w:val="28"/>
        </w:rPr>
        <w:t xml:space="preserve"> </w:t>
      </w:r>
      <w:r w:rsidR="00B32C1E" w:rsidRPr="002E7B18">
        <w:rPr>
          <w:sz w:val="28"/>
          <w:szCs w:val="28"/>
        </w:rPr>
        <w:t>HTML,</w:t>
      </w:r>
      <w:r w:rsidR="002E7B18" w:rsidRPr="002E7B18">
        <w:rPr>
          <w:sz w:val="28"/>
          <w:szCs w:val="28"/>
        </w:rPr>
        <w:t xml:space="preserve"> </w:t>
      </w:r>
      <w:r w:rsidR="00B32C1E" w:rsidRPr="002E7B18">
        <w:rPr>
          <w:sz w:val="28"/>
          <w:szCs w:val="28"/>
        </w:rPr>
        <w:t>используемом</w:t>
      </w:r>
      <w:r w:rsidR="002E7B18" w:rsidRPr="002E7B18">
        <w:rPr>
          <w:sz w:val="28"/>
          <w:szCs w:val="28"/>
        </w:rPr>
        <w:t xml:space="preserve"> </w:t>
      </w:r>
      <w:r w:rsidR="00B32C1E" w:rsidRPr="002E7B18">
        <w:rPr>
          <w:sz w:val="28"/>
          <w:szCs w:val="28"/>
        </w:rPr>
        <w:t>в</w:t>
      </w:r>
      <w:r w:rsidR="002E7B18" w:rsidRPr="002E7B18">
        <w:rPr>
          <w:sz w:val="28"/>
          <w:szCs w:val="28"/>
        </w:rPr>
        <w:t xml:space="preserve"> </w:t>
      </w:r>
      <w:r w:rsidR="00B32C1E" w:rsidRPr="002E7B18">
        <w:rPr>
          <w:sz w:val="28"/>
          <w:szCs w:val="28"/>
        </w:rPr>
        <w:t>Интернет.</w:t>
      </w:r>
    </w:p>
    <w:p w:rsidR="00371198" w:rsidRPr="002E7B18" w:rsidRDefault="00371198" w:rsidP="00B32C1E">
      <w:pPr>
        <w:spacing w:after="0" w:line="240" w:lineRule="auto"/>
        <w:ind w:firstLine="709"/>
        <w:jc w:val="both"/>
        <w:rPr>
          <w:sz w:val="28"/>
          <w:szCs w:val="28"/>
        </w:rPr>
      </w:pPr>
      <w:proofErr w:type="gramStart"/>
      <w:r w:rsidRPr="002E7B18">
        <w:rPr>
          <w:sz w:val="28"/>
          <w:szCs w:val="28"/>
        </w:rPr>
        <w:t>O</w:t>
      </w:r>
      <w:proofErr w:type="gramEnd"/>
      <w:r w:rsidRPr="002E7B18">
        <w:rPr>
          <w:sz w:val="28"/>
          <w:szCs w:val="28"/>
        </w:rPr>
        <w:t>нлайн</w:t>
      </w:r>
      <w:r w:rsidR="002E7B18" w:rsidRPr="002E7B18">
        <w:rPr>
          <w:sz w:val="28"/>
          <w:szCs w:val="28"/>
        </w:rPr>
        <w:t xml:space="preserve"> </w:t>
      </w:r>
      <w:r w:rsidRPr="002E7B18">
        <w:rPr>
          <w:sz w:val="28"/>
          <w:szCs w:val="28"/>
        </w:rPr>
        <w:t>словари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переводчики</w:t>
      </w:r>
    </w:p>
    <w:p w:rsidR="00371198" w:rsidRPr="002E7B18" w:rsidRDefault="00371198" w:rsidP="00B32C1E">
      <w:pPr>
        <w:spacing w:after="0" w:line="240" w:lineRule="auto"/>
        <w:ind w:firstLine="709"/>
        <w:jc w:val="both"/>
        <w:rPr>
          <w:sz w:val="28"/>
          <w:szCs w:val="28"/>
        </w:rPr>
      </w:pPr>
      <w:r w:rsidRPr="002E7B18">
        <w:rPr>
          <w:sz w:val="28"/>
          <w:szCs w:val="28"/>
        </w:rPr>
        <w:t>Одноязычные</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двуязычные</w:t>
      </w:r>
      <w:r w:rsidR="002E7B18" w:rsidRPr="002E7B18">
        <w:rPr>
          <w:sz w:val="28"/>
          <w:szCs w:val="28"/>
        </w:rPr>
        <w:t xml:space="preserve"> </w:t>
      </w:r>
      <w:r w:rsidRPr="002E7B18">
        <w:rPr>
          <w:sz w:val="28"/>
          <w:szCs w:val="28"/>
        </w:rPr>
        <w:t>словари.</w:t>
      </w:r>
      <w:r w:rsidR="002E7B18" w:rsidRPr="002E7B18">
        <w:rPr>
          <w:sz w:val="28"/>
          <w:szCs w:val="28"/>
        </w:rPr>
        <w:t xml:space="preserve"> </w:t>
      </w:r>
      <w:r w:rsidRPr="002E7B18">
        <w:rPr>
          <w:sz w:val="28"/>
          <w:szCs w:val="28"/>
        </w:rPr>
        <w:t>Компьютерная</w:t>
      </w:r>
      <w:r w:rsidR="002E7B18" w:rsidRPr="002E7B18">
        <w:rPr>
          <w:sz w:val="28"/>
          <w:szCs w:val="28"/>
        </w:rPr>
        <w:t xml:space="preserve"> </w:t>
      </w:r>
      <w:r w:rsidRPr="002E7B18">
        <w:rPr>
          <w:sz w:val="28"/>
          <w:szCs w:val="28"/>
        </w:rPr>
        <w:t>лексикография.</w:t>
      </w:r>
      <w:r w:rsidR="002E7B18" w:rsidRPr="002E7B18">
        <w:rPr>
          <w:sz w:val="28"/>
          <w:szCs w:val="28"/>
        </w:rPr>
        <w:t xml:space="preserve"> </w:t>
      </w:r>
      <w:r w:rsidRPr="002E7B18">
        <w:rPr>
          <w:sz w:val="28"/>
          <w:szCs w:val="28"/>
        </w:rPr>
        <w:t>Принципы</w:t>
      </w:r>
      <w:r w:rsidR="002E7B18" w:rsidRPr="002E7B18">
        <w:rPr>
          <w:sz w:val="28"/>
          <w:szCs w:val="28"/>
        </w:rPr>
        <w:t xml:space="preserve"> </w:t>
      </w:r>
      <w:r w:rsidRPr="002E7B18">
        <w:rPr>
          <w:sz w:val="28"/>
          <w:szCs w:val="28"/>
        </w:rPr>
        <w:t>построения</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электронных</w:t>
      </w:r>
      <w:r w:rsidR="002E7B18" w:rsidRPr="002E7B18">
        <w:rPr>
          <w:sz w:val="28"/>
          <w:szCs w:val="28"/>
        </w:rPr>
        <w:t xml:space="preserve"> </w:t>
      </w:r>
      <w:r w:rsidRPr="002E7B18">
        <w:rPr>
          <w:sz w:val="28"/>
          <w:szCs w:val="28"/>
        </w:rPr>
        <w:t>словарей</w:t>
      </w:r>
      <w:r w:rsidR="00B32C1E" w:rsidRPr="002E7B18">
        <w:rPr>
          <w:sz w:val="28"/>
          <w:szCs w:val="28"/>
        </w:rPr>
        <w:t>.</w:t>
      </w:r>
    </w:p>
    <w:p w:rsidR="00371198" w:rsidRPr="002E7B18" w:rsidRDefault="00371198" w:rsidP="00B32C1E">
      <w:pPr>
        <w:spacing w:after="0" w:line="240" w:lineRule="auto"/>
        <w:ind w:firstLine="709"/>
        <w:jc w:val="both"/>
        <w:rPr>
          <w:sz w:val="28"/>
          <w:szCs w:val="28"/>
        </w:rPr>
      </w:pPr>
      <w:r w:rsidRPr="002E7B18">
        <w:rPr>
          <w:sz w:val="28"/>
          <w:szCs w:val="28"/>
        </w:rPr>
        <w:t>Omega</w:t>
      </w:r>
      <w:r w:rsidR="002E7B18" w:rsidRPr="002E7B18">
        <w:rPr>
          <w:sz w:val="28"/>
          <w:szCs w:val="28"/>
        </w:rPr>
        <w:t xml:space="preserve"> </w:t>
      </w:r>
      <w:r w:rsidRPr="002E7B18">
        <w:rPr>
          <w:sz w:val="28"/>
          <w:szCs w:val="28"/>
        </w:rPr>
        <w:t>T,</w:t>
      </w:r>
      <w:r w:rsidR="002E7B18" w:rsidRPr="002E7B18">
        <w:rPr>
          <w:sz w:val="28"/>
          <w:szCs w:val="28"/>
        </w:rPr>
        <w:t xml:space="preserve"> </w:t>
      </w:r>
      <w:r w:rsidRPr="002E7B18">
        <w:rPr>
          <w:sz w:val="28"/>
          <w:szCs w:val="28"/>
        </w:rPr>
        <w:t>WordFast</w:t>
      </w:r>
      <w:r w:rsidR="002E7B18" w:rsidRPr="002E7B18">
        <w:rPr>
          <w:sz w:val="28"/>
          <w:szCs w:val="28"/>
        </w:rPr>
        <w:t xml:space="preserve"> </w:t>
      </w:r>
      <w:r w:rsidRPr="002E7B18">
        <w:rPr>
          <w:sz w:val="28"/>
          <w:szCs w:val="28"/>
        </w:rPr>
        <w:t>Anywhere</w:t>
      </w:r>
    </w:p>
    <w:p w:rsidR="00371198" w:rsidRPr="002E7B18" w:rsidRDefault="00371198" w:rsidP="00B32C1E">
      <w:pPr>
        <w:spacing w:after="0" w:line="240" w:lineRule="auto"/>
        <w:ind w:firstLine="709"/>
        <w:jc w:val="both"/>
        <w:rPr>
          <w:sz w:val="28"/>
          <w:szCs w:val="28"/>
        </w:rPr>
      </w:pPr>
      <w:r w:rsidRPr="002E7B18">
        <w:rPr>
          <w:sz w:val="28"/>
          <w:szCs w:val="28"/>
        </w:rPr>
        <w:t>Основные</w:t>
      </w:r>
      <w:r w:rsidR="002E7B18" w:rsidRPr="002E7B18">
        <w:rPr>
          <w:sz w:val="28"/>
          <w:szCs w:val="28"/>
        </w:rPr>
        <w:t xml:space="preserve"> </w:t>
      </w:r>
      <w:r w:rsidRPr="002E7B18">
        <w:rPr>
          <w:sz w:val="28"/>
          <w:szCs w:val="28"/>
        </w:rPr>
        <w:t>области</w:t>
      </w:r>
      <w:r w:rsidR="002E7B18" w:rsidRPr="002E7B18">
        <w:rPr>
          <w:sz w:val="28"/>
          <w:szCs w:val="28"/>
        </w:rPr>
        <w:t xml:space="preserve"> </w:t>
      </w:r>
      <w:r w:rsidRPr="002E7B18">
        <w:rPr>
          <w:sz w:val="28"/>
          <w:szCs w:val="28"/>
        </w:rPr>
        <w:t>использования</w:t>
      </w:r>
      <w:r w:rsidR="002E7B18" w:rsidRPr="002E7B18">
        <w:rPr>
          <w:sz w:val="28"/>
          <w:szCs w:val="28"/>
        </w:rPr>
        <w:t xml:space="preserve"> </w:t>
      </w:r>
      <w:r w:rsidRPr="002E7B18">
        <w:rPr>
          <w:sz w:val="28"/>
          <w:szCs w:val="28"/>
        </w:rPr>
        <w:t>машинного</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Перспективы</w:t>
      </w:r>
      <w:r w:rsidR="002E7B18" w:rsidRPr="002E7B18">
        <w:rPr>
          <w:sz w:val="28"/>
          <w:szCs w:val="28"/>
        </w:rPr>
        <w:t xml:space="preserve"> </w:t>
      </w:r>
      <w:r w:rsidRPr="002E7B18">
        <w:rPr>
          <w:sz w:val="28"/>
          <w:szCs w:val="28"/>
        </w:rPr>
        <w:t>развития</w:t>
      </w:r>
      <w:r w:rsidR="002E7B18" w:rsidRPr="002E7B18">
        <w:rPr>
          <w:sz w:val="28"/>
          <w:szCs w:val="28"/>
        </w:rPr>
        <w:t xml:space="preserve"> </w:t>
      </w:r>
      <w:r w:rsidRPr="002E7B18">
        <w:rPr>
          <w:sz w:val="28"/>
          <w:szCs w:val="28"/>
        </w:rPr>
        <w:t>систем</w:t>
      </w:r>
      <w:r w:rsidR="002E7B18" w:rsidRPr="002E7B18">
        <w:rPr>
          <w:sz w:val="28"/>
          <w:szCs w:val="28"/>
        </w:rPr>
        <w:t xml:space="preserve"> </w:t>
      </w:r>
      <w:r w:rsidRPr="002E7B18">
        <w:rPr>
          <w:sz w:val="28"/>
          <w:szCs w:val="28"/>
        </w:rPr>
        <w:t>машинного</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Программы</w:t>
      </w:r>
      <w:r w:rsidR="002E7B18" w:rsidRPr="002E7B18">
        <w:rPr>
          <w:sz w:val="28"/>
          <w:szCs w:val="28"/>
        </w:rPr>
        <w:t xml:space="preserve"> </w:t>
      </w:r>
      <w:r w:rsidRPr="002E7B18">
        <w:rPr>
          <w:sz w:val="28"/>
          <w:szCs w:val="28"/>
        </w:rPr>
        <w:t>PROMT</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PRAGMA,</w:t>
      </w:r>
      <w:r w:rsidR="002E7B18" w:rsidRPr="002E7B18">
        <w:rPr>
          <w:sz w:val="28"/>
          <w:szCs w:val="28"/>
        </w:rPr>
        <w:t xml:space="preserve"> </w:t>
      </w:r>
      <w:r w:rsidRPr="002E7B18">
        <w:rPr>
          <w:sz w:val="28"/>
          <w:szCs w:val="28"/>
        </w:rPr>
        <w:t>преимущества</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недостатки.</w:t>
      </w:r>
      <w:r w:rsidR="002E7B18" w:rsidRPr="002E7B18">
        <w:rPr>
          <w:sz w:val="28"/>
          <w:szCs w:val="28"/>
        </w:rPr>
        <w:t xml:space="preserve"> </w:t>
      </w:r>
      <w:r w:rsidRPr="002E7B18">
        <w:rPr>
          <w:sz w:val="28"/>
          <w:szCs w:val="28"/>
        </w:rPr>
        <w:t>Программное</w:t>
      </w:r>
      <w:r w:rsidR="002E7B18" w:rsidRPr="002E7B18">
        <w:rPr>
          <w:sz w:val="28"/>
          <w:szCs w:val="28"/>
        </w:rPr>
        <w:t xml:space="preserve"> </w:t>
      </w:r>
      <w:r w:rsidRPr="002E7B18">
        <w:rPr>
          <w:sz w:val="28"/>
          <w:szCs w:val="28"/>
        </w:rPr>
        <w:t>обеспечение</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переводческой</w:t>
      </w:r>
      <w:r w:rsidR="002E7B18" w:rsidRPr="002E7B18">
        <w:rPr>
          <w:sz w:val="28"/>
          <w:szCs w:val="28"/>
        </w:rPr>
        <w:t xml:space="preserve"> </w:t>
      </w:r>
      <w:r w:rsidRPr="002E7B18">
        <w:rPr>
          <w:sz w:val="28"/>
          <w:szCs w:val="28"/>
        </w:rPr>
        <w:t>деятельности.</w:t>
      </w:r>
      <w:r w:rsidR="002E7B18" w:rsidRPr="002E7B18">
        <w:rPr>
          <w:sz w:val="28"/>
          <w:szCs w:val="28"/>
        </w:rPr>
        <w:t xml:space="preserve"> </w:t>
      </w:r>
      <w:r w:rsidRPr="002E7B18">
        <w:rPr>
          <w:sz w:val="28"/>
          <w:szCs w:val="28"/>
        </w:rPr>
        <w:t>Полностью</w:t>
      </w:r>
      <w:r w:rsidR="002E7B18" w:rsidRPr="002E7B18">
        <w:rPr>
          <w:sz w:val="28"/>
          <w:szCs w:val="28"/>
        </w:rPr>
        <w:t xml:space="preserve"> </w:t>
      </w:r>
      <w:r w:rsidRPr="002E7B18">
        <w:rPr>
          <w:sz w:val="28"/>
          <w:szCs w:val="28"/>
        </w:rPr>
        <w:t>автоматические</w:t>
      </w:r>
      <w:r w:rsidR="002E7B18" w:rsidRPr="002E7B18">
        <w:rPr>
          <w:sz w:val="28"/>
          <w:szCs w:val="28"/>
        </w:rPr>
        <w:t xml:space="preserve"> </w:t>
      </w:r>
      <w:r w:rsidRPr="002E7B18">
        <w:rPr>
          <w:sz w:val="28"/>
          <w:szCs w:val="28"/>
        </w:rPr>
        <w:t>переводчики</w:t>
      </w:r>
      <w:r w:rsidR="002E7B18" w:rsidRPr="002E7B18">
        <w:rPr>
          <w:sz w:val="28"/>
          <w:szCs w:val="28"/>
        </w:rPr>
        <w:t xml:space="preserve"> </w:t>
      </w:r>
      <w:r w:rsidRPr="002E7B18">
        <w:rPr>
          <w:sz w:val="28"/>
          <w:szCs w:val="28"/>
        </w:rPr>
        <w:t>(Machine</w:t>
      </w:r>
      <w:r w:rsidR="002E7B18" w:rsidRPr="002E7B18">
        <w:rPr>
          <w:sz w:val="28"/>
          <w:szCs w:val="28"/>
        </w:rPr>
        <w:t xml:space="preserve"> </w:t>
      </w:r>
      <w:r w:rsidRPr="002E7B18">
        <w:rPr>
          <w:sz w:val="28"/>
          <w:szCs w:val="28"/>
        </w:rPr>
        <w:t>Translation).</w:t>
      </w:r>
      <w:r w:rsidR="002E7B18" w:rsidRPr="002E7B18">
        <w:rPr>
          <w:sz w:val="28"/>
          <w:szCs w:val="28"/>
        </w:rPr>
        <w:t xml:space="preserve"> </w:t>
      </w:r>
      <w:r w:rsidRPr="002E7B18">
        <w:rPr>
          <w:sz w:val="28"/>
          <w:szCs w:val="28"/>
        </w:rPr>
        <w:t>Системы</w:t>
      </w:r>
      <w:r w:rsidR="002E7B18" w:rsidRPr="002E7B18">
        <w:rPr>
          <w:sz w:val="28"/>
          <w:szCs w:val="28"/>
        </w:rPr>
        <w:t xml:space="preserve"> </w:t>
      </w:r>
      <w:r w:rsidRPr="002E7B18">
        <w:rPr>
          <w:sz w:val="28"/>
          <w:szCs w:val="28"/>
        </w:rPr>
        <w:t>автоматизированного</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(переводческие</w:t>
      </w:r>
      <w:r w:rsidR="002E7B18" w:rsidRPr="002E7B18">
        <w:rPr>
          <w:sz w:val="28"/>
          <w:szCs w:val="28"/>
        </w:rPr>
        <w:t xml:space="preserve"> </w:t>
      </w:r>
      <w:r w:rsidRPr="002E7B18">
        <w:rPr>
          <w:sz w:val="28"/>
          <w:szCs w:val="28"/>
        </w:rPr>
        <w:t>редакторы,</w:t>
      </w:r>
      <w:r w:rsidR="002E7B18" w:rsidRPr="002E7B18">
        <w:rPr>
          <w:sz w:val="28"/>
          <w:szCs w:val="28"/>
        </w:rPr>
        <w:t xml:space="preserve"> </w:t>
      </w:r>
      <w:r w:rsidRPr="002E7B18">
        <w:rPr>
          <w:sz w:val="28"/>
          <w:szCs w:val="28"/>
        </w:rPr>
        <w:t>словари,</w:t>
      </w:r>
      <w:r w:rsidR="002E7B18" w:rsidRPr="002E7B18">
        <w:rPr>
          <w:sz w:val="28"/>
          <w:szCs w:val="28"/>
        </w:rPr>
        <w:t xml:space="preserve"> </w:t>
      </w:r>
      <w:r w:rsidRPr="002E7B18">
        <w:rPr>
          <w:sz w:val="28"/>
          <w:szCs w:val="28"/>
        </w:rPr>
        <w:t>терминологические</w:t>
      </w:r>
      <w:r w:rsidR="002E7B18" w:rsidRPr="002E7B18">
        <w:rPr>
          <w:sz w:val="28"/>
          <w:szCs w:val="28"/>
        </w:rPr>
        <w:t xml:space="preserve"> </w:t>
      </w:r>
      <w:r w:rsidRPr="002E7B18">
        <w:rPr>
          <w:sz w:val="28"/>
          <w:szCs w:val="28"/>
        </w:rPr>
        <w:t>базы</w:t>
      </w:r>
      <w:r w:rsidR="002E7B18" w:rsidRPr="002E7B18">
        <w:rPr>
          <w:sz w:val="28"/>
          <w:szCs w:val="28"/>
        </w:rPr>
        <w:t xml:space="preserve"> </w:t>
      </w:r>
      <w:r w:rsidRPr="002E7B18">
        <w:rPr>
          <w:sz w:val="28"/>
          <w:szCs w:val="28"/>
        </w:rPr>
        <w:t>данных</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т.п.).</w:t>
      </w:r>
      <w:r w:rsidR="002E7B18" w:rsidRPr="002E7B18">
        <w:rPr>
          <w:sz w:val="28"/>
          <w:szCs w:val="28"/>
        </w:rPr>
        <w:t xml:space="preserve"> </w:t>
      </w:r>
      <w:r w:rsidRPr="002E7B18">
        <w:rPr>
          <w:sz w:val="28"/>
          <w:szCs w:val="28"/>
        </w:rPr>
        <w:t>Особенности</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OmegaT</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WordFast</w:t>
      </w:r>
      <w:r w:rsidR="002E7B18" w:rsidRPr="002E7B18">
        <w:rPr>
          <w:sz w:val="28"/>
          <w:szCs w:val="28"/>
        </w:rPr>
        <w:t xml:space="preserve"> </w:t>
      </w:r>
      <w:r w:rsidR="00B32C1E" w:rsidRPr="002E7B18">
        <w:rPr>
          <w:sz w:val="28"/>
          <w:szCs w:val="28"/>
        </w:rPr>
        <w:t>Anywhere.</w:t>
      </w:r>
    </w:p>
    <w:p w:rsidR="00371198" w:rsidRPr="002E7B18" w:rsidRDefault="00371198" w:rsidP="00B32C1E">
      <w:pPr>
        <w:spacing w:after="0" w:line="240" w:lineRule="auto"/>
        <w:ind w:firstLine="709"/>
        <w:jc w:val="both"/>
        <w:rPr>
          <w:sz w:val="28"/>
          <w:szCs w:val="28"/>
        </w:rPr>
      </w:pPr>
      <w:r w:rsidRPr="002E7B18">
        <w:rPr>
          <w:sz w:val="28"/>
          <w:szCs w:val="28"/>
        </w:rPr>
        <w:t>SDL</w:t>
      </w:r>
      <w:r w:rsidR="002E7B18" w:rsidRPr="002E7B18">
        <w:rPr>
          <w:sz w:val="28"/>
          <w:szCs w:val="28"/>
        </w:rPr>
        <w:t xml:space="preserve"> </w:t>
      </w:r>
      <w:r w:rsidRPr="002E7B18">
        <w:rPr>
          <w:sz w:val="28"/>
          <w:szCs w:val="28"/>
        </w:rPr>
        <w:t>Trados</w:t>
      </w:r>
      <w:r w:rsidR="002E7B18" w:rsidRPr="002E7B18">
        <w:rPr>
          <w:sz w:val="28"/>
          <w:szCs w:val="28"/>
        </w:rPr>
        <w:t xml:space="preserve"> </w:t>
      </w:r>
      <w:r w:rsidRPr="002E7B18">
        <w:rPr>
          <w:sz w:val="28"/>
          <w:szCs w:val="28"/>
        </w:rPr>
        <w:t>Studio</w:t>
      </w:r>
    </w:p>
    <w:p w:rsidR="00371198" w:rsidRPr="002E7B18" w:rsidRDefault="00371198" w:rsidP="00B32C1E">
      <w:pPr>
        <w:spacing w:after="0" w:line="240" w:lineRule="auto"/>
        <w:ind w:firstLine="709"/>
        <w:jc w:val="both"/>
        <w:rPr>
          <w:sz w:val="28"/>
          <w:szCs w:val="28"/>
        </w:rPr>
      </w:pPr>
      <w:r w:rsidRPr="002E7B18">
        <w:rPr>
          <w:sz w:val="28"/>
          <w:szCs w:val="28"/>
        </w:rPr>
        <w:t>Система</w:t>
      </w:r>
      <w:r w:rsidR="002E7B18" w:rsidRPr="002E7B18">
        <w:rPr>
          <w:sz w:val="28"/>
          <w:szCs w:val="28"/>
        </w:rPr>
        <w:t xml:space="preserve"> </w:t>
      </w:r>
      <w:r w:rsidRPr="002E7B18">
        <w:rPr>
          <w:sz w:val="28"/>
          <w:szCs w:val="28"/>
        </w:rPr>
        <w:t>памяти</w:t>
      </w:r>
      <w:r w:rsidR="002E7B18" w:rsidRPr="002E7B18">
        <w:rPr>
          <w:sz w:val="28"/>
          <w:szCs w:val="28"/>
        </w:rPr>
        <w:t xml:space="preserve"> </w:t>
      </w:r>
      <w:r w:rsidRPr="002E7B18">
        <w:rPr>
          <w:sz w:val="28"/>
          <w:szCs w:val="28"/>
        </w:rPr>
        <w:t>переводов</w:t>
      </w:r>
      <w:r w:rsidR="002E7B18" w:rsidRPr="002E7B18">
        <w:rPr>
          <w:sz w:val="28"/>
          <w:szCs w:val="28"/>
        </w:rPr>
        <w:t xml:space="preserve"> </w:t>
      </w:r>
      <w:r w:rsidRPr="002E7B18">
        <w:rPr>
          <w:sz w:val="28"/>
          <w:szCs w:val="28"/>
        </w:rPr>
        <w:t>(Translation</w:t>
      </w:r>
      <w:r w:rsidR="002E7B18" w:rsidRPr="002E7B18">
        <w:rPr>
          <w:sz w:val="28"/>
          <w:szCs w:val="28"/>
        </w:rPr>
        <w:t xml:space="preserve"> </w:t>
      </w:r>
      <w:r w:rsidRPr="002E7B18">
        <w:rPr>
          <w:sz w:val="28"/>
          <w:szCs w:val="28"/>
        </w:rPr>
        <w:t>memory).</w:t>
      </w:r>
      <w:r w:rsidR="002E7B18" w:rsidRPr="002E7B18">
        <w:rPr>
          <w:sz w:val="28"/>
          <w:szCs w:val="28"/>
        </w:rPr>
        <w:t xml:space="preserve"> </w:t>
      </w:r>
      <w:r w:rsidRPr="002E7B18">
        <w:rPr>
          <w:sz w:val="28"/>
          <w:szCs w:val="28"/>
        </w:rPr>
        <w:t>Принципы</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алгоритмы</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стандартных</w:t>
      </w:r>
      <w:r w:rsidR="002E7B18" w:rsidRPr="002E7B18">
        <w:rPr>
          <w:sz w:val="28"/>
          <w:szCs w:val="28"/>
        </w:rPr>
        <w:t xml:space="preserve"> </w:t>
      </w:r>
      <w:r w:rsidRPr="002E7B18">
        <w:rPr>
          <w:sz w:val="28"/>
          <w:szCs w:val="28"/>
        </w:rPr>
        <w:t>интерфейсов</w:t>
      </w:r>
      <w:r w:rsidR="002E7B18" w:rsidRPr="002E7B18">
        <w:rPr>
          <w:sz w:val="28"/>
          <w:szCs w:val="28"/>
        </w:rPr>
        <w:t xml:space="preserve"> </w:t>
      </w:r>
      <w:r w:rsidRPr="002E7B18">
        <w:rPr>
          <w:sz w:val="28"/>
          <w:szCs w:val="28"/>
        </w:rPr>
        <w:t>ТМ-систем</w:t>
      </w:r>
      <w:r w:rsidR="002E7B18" w:rsidRPr="002E7B18">
        <w:rPr>
          <w:sz w:val="28"/>
          <w:szCs w:val="28"/>
        </w:rPr>
        <w:t xml:space="preserve"> </w:t>
      </w:r>
      <w:r w:rsidRPr="002E7B18">
        <w:rPr>
          <w:sz w:val="28"/>
          <w:szCs w:val="28"/>
        </w:rPr>
        <w:t>(формат</w:t>
      </w:r>
      <w:r w:rsidR="002E7B18" w:rsidRPr="002E7B18">
        <w:rPr>
          <w:sz w:val="28"/>
          <w:szCs w:val="28"/>
        </w:rPr>
        <w:t xml:space="preserve"> </w:t>
      </w:r>
      <w:r w:rsidRPr="002E7B18">
        <w:rPr>
          <w:sz w:val="28"/>
          <w:szCs w:val="28"/>
        </w:rPr>
        <w:t>ТМХ).</w:t>
      </w:r>
      <w:r w:rsidR="002E7B18" w:rsidRPr="002E7B18">
        <w:rPr>
          <w:sz w:val="28"/>
          <w:szCs w:val="28"/>
        </w:rPr>
        <w:t xml:space="preserve"> </w:t>
      </w:r>
      <w:r w:rsidRPr="002E7B18">
        <w:rPr>
          <w:sz w:val="28"/>
          <w:szCs w:val="28"/>
        </w:rPr>
        <w:t>Программы</w:t>
      </w:r>
      <w:r w:rsidR="002E7B18" w:rsidRPr="002E7B18">
        <w:rPr>
          <w:sz w:val="28"/>
          <w:szCs w:val="28"/>
        </w:rPr>
        <w:t xml:space="preserve"> </w:t>
      </w:r>
      <w:r w:rsidRPr="002E7B18">
        <w:rPr>
          <w:sz w:val="28"/>
          <w:szCs w:val="28"/>
        </w:rPr>
        <w:t>ТМ</w:t>
      </w:r>
      <w:r w:rsidR="002E7B18" w:rsidRPr="002E7B18">
        <w:rPr>
          <w:sz w:val="28"/>
          <w:szCs w:val="28"/>
        </w:rPr>
        <w:t xml:space="preserve"> </w:t>
      </w:r>
      <w:r w:rsidRPr="002E7B18">
        <w:rPr>
          <w:sz w:val="28"/>
          <w:szCs w:val="28"/>
        </w:rPr>
        <w:t>–</w:t>
      </w:r>
      <w:r w:rsidR="002E7B18" w:rsidRPr="002E7B18">
        <w:rPr>
          <w:sz w:val="28"/>
          <w:szCs w:val="28"/>
        </w:rPr>
        <w:t xml:space="preserve"> </w:t>
      </w:r>
      <w:r w:rsidRPr="002E7B18">
        <w:rPr>
          <w:sz w:val="28"/>
          <w:szCs w:val="28"/>
        </w:rPr>
        <w:t>SDL</w:t>
      </w:r>
      <w:r w:rsidR="002E7B18" w:rsidRPr="002E7B18">
        <w:rPr>
          <w:sz w:val="28"/>
          <w:szCs w:val="28"/>
        </w:rPr>
        <w:t xml:space="preserve"> </w:t>
      </w:r>
      <w:r w:rsidRPr="002E7B18">
        <w:rPr>
          <w:sz w:val="28"/>
          <w:szCs w:val="28"/>
        </w:rPr>
        <w:t>Trados</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OmegaT.</w:t>
      </w:r>
      <w:r w:rsidR="002E7B18" w:rsidRPr="002E7B18">
        <w:rPr>
          <w:sz w:val="28"/>
          <w:szCs w:val="28"/>
        </w:rPr>
        <w:t xml:space="preserve"> </w:t>
      </w:r>
      <w:r w:rsidRPr="002E7B18">
        <w:rPr>
          <w:sz w:val="28"/>
          <w:szCs w:val="28"/>
        </w:rPr>
        <w:t>Комбинированные</w:t>
      </w:r>
      <w:r w:rsidR="002E7B18" w:rsidRPr="002E7B18">
        <w:rPr>
          <w:sz w:val="28"/>
          <w:szCs w:val="28"/>
        </w:rPr>
        <w:t xml:space="preserve"> </w:t>
      </w:r>
      <w:r w:rsidRPr="002E7B18">
        <w:rPr>
          <w:sz w:val="28"/>
          <w:szCs w:val="28"/>
        </w:rPr>
        <w:t>системы</w:t>
      </w:r>
      <w:r w:rsidR="002E7B18" w:rsidRPr="002E7B18">
        <w:rPr>
          <w:sz w:val="28"/>
          <w:szCs w:val="28"/>
        </w:rPr>
        <w:t xml:space="preserve"> </w:t>
      </w:r>
      <w:r w:rsidRPr="002E7B18">
        <w:rPr>
          <w:sz w:val="28"/>
          <w:szCs w:val="28"/>
        </w:rPr>
        <w:t>МП</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ТМ:</w:t>
      </w:r>
      <w:r w:rsidR="002E7B18" w:rsidRPr="002E7B18">
        <w:rPr>
          <w:sz w:val="28"/>
          <w:szCs w:val="28"/>
        </w:rPr>
        <w:t xml:space="preserve"> </w:t>
      </w:r>
      <w:r w:rsidRPr="002E7B18">
        <w:rPr>
          <w:sz w:val="28"/>
          <w:szCs w:val="28"/>
        </w:rPr>
        <w:t>PROMT</w:t>
      </w:r>
      <w:r w:rsidR="002E7B18" w:rsidRPr="002E7B18">
        <w:rPr>
          <w:sz w:val="28"/>
          <w:szCs w:val="28"/>
        </w:rPr>
        <w:t xml:space="preserve"> </w:t>
      </w:r>
      <w:r w:rsidRPr="002E7B18">
        <w:rPr>
          <w:sz w:val="28"/>
          <w:szCs w:val="28"/>
        </w:rPr>
        <w:t>Term</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PROMT</w:t>
      </w:r>
      <w:r w:rsidR="002E7B18" w:rsidRPr="002E7B18">
        <w:rPr>
          <w:sz w:val="28"/>
          <w:szCs w:val="28"/>
        </w:rPr>
        <w:t xml:space="preserve"> </w:t>
      </w:r>
      <w:r w:rsidRPr="002E7B18">
        <w:rPr>
          <w:sz w:val="28"/>
          <w:szCs w:val="28"/>
        </w:rPr>
        <w:t>For</w:t>
      </w:r>
      <w:r w:rsidR="002E7B18" w:rsidRPr="002E7B18">
        <w:rPr>
          <w:sz w:val="28"/>
          <w:szCs w:val="28"/>
        </w:rPr>
        <w:t xml:space="preserve"> </w:t>
      </w:r>
      <w:r w:rsidRPr="002E7B18">
        <w:rPr>
          <w:sz w:val="28"/>
          <w:szCs w:val="28"/>
        </w:rPr>
        <w:t>TRADOS.</w:t>
      </w:r>
    </w:p>
    <w:p w:rsidR="00371198" w:rsidRDefault="00371198" w:rsidP="00B32C1E">
      <w:pPr>
        <w:spacing w:after="0" w:line="240" w:lineRule="auto"/>
        <w:ind w:firstLine="709"/>
        <w:jc w:val="both"/>
        <w:rPr>
          <w:sz w:val="28"/>
          <w:szCs w:val="28"/>
        </w:rPr>
      </w:pPr>
      <w:r w:rsidRPr="002E7B18">
        <w:rPr>
          <w:sz w:val="28"/>
          <w:szCs w:val="28"/>
        </w:rPr>
        <w:t>Параллельный</w:t>
      </w:r>
      <w:r w:rsidR="002E7B18" w:rsidRPr="002E7B18">
        <w:rPr>
          <w:sz w:val="28"/>
          <w:szCs w:val="28"/>
        </w:rPr>
        <w:t xml:space="preserve"> </w:t>
      </w:r>
      <w:r w:rsidRPr="002E7B18">
        <w:rPr>
          <w:sz w:val="28"/>
          <w:szCs w:val="28"/>
        </w:rPr>
        <w:t>корпус</w:t>
      </w:r>
      <w:r w:rsidR="002E7B18" w:rsidRPr="002E7B18">
        <w:rPr>
          <w:sz w:val="28"/>
          <w:szCs w:val="28"/>
        </w:rPr>
        <w:t xml:space="preserve"> </w:t>
      </w:r>
      <w:r w:rsidRPr="002E7B18">
        <w:rPr>
          <w:sz w:val="28"/>
          <w:szCs w:val="28"/>
        </w:rPr>
        <w:t>как</w:t>
      </w:r>
      <w:r w:rsidR="002E7B18" w:rsidRPr="002E7B18">
        <w:rPr>
          <w:sz w:val="28"/>
          <w:szCs w:val="28"/>
        </w:rPr>
        <w:t xml:space="preserve"> </w:t>
      </w:r>
      <w:r w:rsidRPr="002E7B18">
        <w:rPr>
          <w:sz w:val="28"/>
          <w:szCs w:val="28"/>
        </w:rPr>
        <w:t>инструмент</w:t>
      </w:r>
      <w:r w:rsidR="002E7B18" w:rsidRPr="002E7B18">
        <w:rPr>
          <w:sz w:val="28"/>
          <w:szCs w:val="28"/>
        </w:rPr>
        <w:t xml:space="preserve"> </w:t>
      </w:r>
      <w:r w:rsidRPr="002E7B18">
        <w:rPr>
          <w:sz w:val="28"/>
          <w:szCs w:val="28"/>
        </w:rPr>
        <w:t>переводчика</w:t>
      </w:r>
    </w:p>
    <w:p w:rsidR="003C101E" w:rsidRDefault="003C101E" w:rsidP="003C101E">
      <w:pPr>
        <w:spacing w:after="0" w:line="240" w:lineRule="auto"/>
        <w:ind w:firstLine="709"/>
        <w:jc w:val="both"/>
        <w:rPr>
          <w:sz w:val="28"/>
          <w:szCs w:val="28"/>
          <w:shd w:val="clear" w:color="auto" w:fill="FFFFFF"/>
        </w:rPr>
      </w:pPr>
      <w:r w:rsidRPr="003C101E">
        <w:rPr>
          <w:sz w:val="28"/>
          <w:szCs w:val="28"/>
          <w:shd w:val="clear" w:color="auto" w:fill="FFFFFF"/>
        </w:rPr>
        <w:t>Основная цель методических указаний состоит в обеспечении студентов необходимыми сведениями, методиками и алгоритмами для успешного выполнения самостоятельной работы, в формировании устойчивых навыков и умений по разным аспектам изучения дисциплины, позволяющих самостоятельно решать учебные задачи, выполнять разнообразные задания,</w:t>
      </w:r>
      <w:r>
        <w:rPr>
          <w:sz w:val="28"/>
          <w:szCs w:val="28"/>
          <w:shd w:val="clear" w:color="auto" w:fill="FFFFFF"/>
        </w:rPr>
        <w:t xml:space="preserve"> </w:t>
      </w:r>
      <w:r w:rsidRPr="003C101E">
        <w:rPr>
          <w:sz w:val="28"/>
          <w:szCs w:val="28"/>
          <w:shd w:val="clear" w:color="auto" w:fill="FFFFFF"/>
        </w:rPr>
        <w:t>преодолевать наиболее трудные моменты в отдельных видах самостоятельной работы.</w:t>
      </w:r>
    </w:p>
    <w:p w:rsidR="00371198" w:rsidRPr="002E7B18" w:rsidRDefault="00B32C1E" w:rsidP="003C101E">
      <w:pPr>
        <w:pStyle w:val="1"/>
        <w:numPr>
          <w:ilvl w:val="0"/>
          <w:numId w:val="0"/>
        </w:numPr>
        <w:spacing w:after="480"/>
        <w:ind w:firstLine="709"/>
        <w:jc w:val="both"/>
        <w:rPr>
          <w:color w:val="auto"/>
          <w:shd w:val="clear" w:color="auto" w:fill="FFFFFF"/>
        </w:rPr>
      </w:pPr>
      <w:bookmarkStart w:id="4" w:name="_Toc19188556"/>
      <w:r w:rsidRPr="002E7B18">
        <w:rPr>
          <w:color w:val="auto"/>
          <w:shd w:val="clear" w:color="auto" w:fill="FFFFFF"/>
        </w:rPr>
        <w:t>2</w:t>
      </w:r>
      <w:r w:rsidR="002E7B18" w:rsidRPr="002E7B18">
        <w:rPr>
          <w:color w:val="auto"/>
          <w:shd w:val="clear" w:color="auto" w:fill="FFFFFF"/>
        </w:rPr>
        <w:t xml:space="preserve"> </w:t>
      </w:r>
      <w:r w:rsidR="00371198" w:rsidRPr="002E7B18">
        <w:rPr>
          <w:color w:val="auto"/>
          <w:shd w:val="clear" w:color="auto" w:fill="FFFFFF"/>
        </w:rPr>
        <w:t>Методические</w:t>
      </w:r>
      <w:r w:rsidR="002E7B18" w:rsidRPr="002E7B18">
        <w:rPr>
          <w:color w:val="auto"/>
          <w:shd w:val="clear" w:color="auto" w:fill="FFFFFF"/>
        </w:rPr>
        <w:t xml:space="preserve"> </w:t>
      </w:r>
      <w:r w:rsidR="00371198" w:rsidRPr="002E7B18">
        <w:rPr>
          <w:color w:val="auto"/>
          <w:shd w:val="clear" w:color="auto" w:fill="FFFFFF"/>
        </w:rPr>
        <w:t>указания</w:t>
      </w:r>
      <w:r w:rsidR="002E7B18" w:rsidRPr="002E7B18">
        <w:rPr>
          <w:color w:val="auto"/>
          <w:shd w:val="clear" w:color="auto" w:fill="FFFFFF"/>
        </w:rPr>
        <w:t xml:space="preserve"> </w:t>
      </w:r>
      <w:r w:rsidR="00371198" w:rsidRPr="002E7B18">
        <w:rPr>
          <w:color w:val="auto"/>
          <w:shd w:val="clear" w:color="auto" w:fill="FFFFFF"/>
        </w:rPr>
        <w:t>по</w:t>
      </w:r>
      <w:r w:rsidR="002E7B18" w:rsidRPr="002E7B18">
        <w:rPr>
          <w:color w:val="auto"/>
          <w:shd w:val="clear" w:color="auto" w:fill="FFFFFF"/>
        </w:rPr>
        <w:t xml:space="preserve"> </w:t>
      </w:r>
      <w:r w:rsidR="00371198" w:rsidRPr="002E7B18">
        <w:rPr>
          <w:color w:val="auto"/>
          <w:shd w:val="clear" w:color="auto" w:fill="FFFFFF"/>
        </w:rPr>
        <w:t>практическим</w:t>
      </w:r>
      <w:r w:rsidR="002E7B18" w:rsidRPr="002E7B18">
        <w:rPr>
          <w:color w:val="auto"/>
          <w:shd w:val="clear" w:color="auto" w:fill="FFFFFF"/>
        </w:rPr>
        <w:t xml:space="preserve"> </w:t>
      </w:r>
      <w:r w:rsidR="00371198" w:rsidRPr="002E7B18">
        <w:rPr>
          <w:color w:val="auto"/>
          <w:shd w:val="clear" w:color="auto" w:fill="FFFFFF"/>
        </w:rPr>
        <w:t>занятиям</w:t>
      </w:r>
      <w:bookmarkEnd w:id="4"/>
    </w:p>
    <w:p w:rsidR="00371198" w:rsidRPr="002E7B18" w:rsidRDefault="00371198" w:rsidP="00B32C1E">
      <w:pPr>
        <w:spacing w:after="0" w:line="240" w:lineRule="auto"/>
        <w:ind w:firstLineChars="252" w:firstLine="706"/>
        <w:jc w:val="both"/>
        <w:rPr>
          <w:sz w:val="28"/>
          <w:szCs w:val="28"/>
        </w:rPr>
      </w:pPr>
      <w:r w:rsidRPr="002E7B18">
        <w:rPr>
          <w:sz w:val="28"/>
          <w:szCs w:val="28"/>
        </w:rPr>
        <w:t>Для</w:t>
      </w:r>
      <w:r w:rsidR="002E7B18" w:rsidRPr="002E7B18">
        <w:rPr>
          <w:sz w:val="28"/>
          <w:szCs w:val="28"/>
        </w:rPr>
        <w:t xml:space="preserve"> </w:t>
      </w:r>
      <w:r w:rsidRPr="002E7B18">
        <w:rPr>
          <w:sz w:val="28"/>
          <w:szCs w:val="28"/>
        </w:rPr>
        <w:t>успешной</w:t>
      </w:r>
      <w:r w:rsidR="002E7B18" w:rsidRPr="002E7B18">
        <w:rPr>
          <w:sz w:val="28"/>
          <w:szCs w:val="28"/>
        </w:rPr>
        <w:t xml:space="preserve"> </w:t>
      </w:r>
      <w:r w:rsidRPr="002E7B18">
        <w:rPr>
          <w:sz w:val="28"/>
          <w:szCs w:val="28"/>
        </w:rPr>
        <w:t>реализации</w:t>
      </w:r>
      <w:r w:rsidR="002E7B18" w:rsidRPr="002E7B18">
        <w:rPr>
          <w:sz w:val="28"/>
          <w:szCs w:val="28"/>
        </w:rPr>
        <w:t xml:space="preserve"> </w:t>
      </w:r>
      <w:r w:rsidRPr="002E7B18">
        <w:rPr>
          <w:sz w:val="28"/>
          <w:szCs w:val="28"/>
        </w:rPr>
        <w:t>знаний,</w:t>
      </w:r>
      <w:r w:rsidR="002E7B18" w:rsidRPr="002E7B18">
        <w:rPr>
          <w:sz w:val="28"/>
          <w:szCs w:val="28"/>
        </w:rPr>
        <w:t xml:space="preserve"> </w:t>
      </w:r>
      <w:r w:rsidRPr="002E7B18">
        <w:rPr>
          <w:sz w:val="28"/>
          <w:szCs w:val="28"/>
        </w:rPr>
        <w:t>полученных</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курсе</w:t>
      </w:r>
      <w:r w:rsidR="002E7B18" w:rsidRPr="002E7B18">
        <w:rPr>
          <w:sz w:val="28"/>
          <w:szCs w:val="28"/>
        </w:rPr>
        <w:t xml:space="preserve"> </w:t>
      </w:r>
      <w:r w:rsidRPr="002E7B18">
        <w:rPr>
          <w:sz w:val="28"/>
          <w:szCs w:val="28"/>
        </w:rPr>
        <w:t>дисциплины</w:t>
      </w:r>
      <w:r w:rsidR="002E7B18" w:rsidRPr="002E7B18">
        <w:rPr>
          <w:sz w:val="28"/>
          <w:szCs w:val="28"/>
        </w:rPr>
        <w:t xml:space="preserve"> </w:t>
      </w:r>
      <w:r w:rsidRPr="002E7B18">
        <w:rPr>
          <w:sz w:val="28"/>
          <w:szCs w:val="28"/>
        </w:rPr>
        <w:t>«Компьютерные</w:t>
      </w:r>
      <w:r w:rsidR="002E7B18" w:rsidRPr="002E7B18">
        <w:rPr>
          <w:sz w:val="28"/>
          <w:szCs w:val="28"/>
        </w:rPr>
        <w:t xml:space="preserve"> </w:t>
      </w:r>
      <w:r w:rsidRPr="002E7B18">
        <w:rPr>
          <w:sz w:val="28"/>
          <w:szCs w:val="28"/>
        </w:rPr>
        <w:t>технологии</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переводе»</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прохождения</w:t>
      </w:r>
      <w:r w:rsidR="002E7B18" w:rsidRPr="002E7B18">
        <w:rPr>
          <w:sz w:val="28"/>
          <w:szCs w:val="28"/>
        </w:rPr>
        <w:t xml:space="preserve"> </w:t>
      </w:r>
      <w:r w:rsidRPr="002E7B18">
        <w:rPr>
          <w:sz w:val="28"/>
          <w:szCs w:val="28"/>
        </w:rPr>
        <w:t>тестирования</w:t>
      </w:r>
      <w:r w:rsidR="002E7B18" w:rsidRPr="002E7B18">
        <w:rPr>
          <w:sz w:val="28"/>
          <w:szCs w:val="28"/>
        </w:rPr>
        <w:t xml:space="preserve"> </w:t>
      </w:r>
      <w:r w:rsidRPr="002E7B18">
        <w:rPr>
          <w:sz w:val="28"/>
          <w:szCs w:val="28"/>
        </w:rPr>
        <w:t>студенту</w:t>
      </w:r>
      <w:r w:rsidR="002E7B18" w:rsidRPr="002E7B18">
        <w:rPr>
          <w:sz w:val="28"/>
          <w:szCs w:val="28"/>
        </w:rPr>
        <w:t xml:space="preserve"> </w:t>
      </w:r>
      <w:r w:rsidRPr="002E7B18">
        <w:rPr>
          <w:sz w:val="28"/>
          <w:szCs w:val="28"/>
        </w:rPr>
        <w:t>необходимо</w:t>
      </w:r>
      <w:r w:rsidR="002E7B18" w:rsidRPr="002E7B18">
        <w:rPr>
          <w:sz w:val="28"/>
          <w:szCs w:val="28"/>
        </w:rPr>
        <w:t xml:space="preserve"> </w:t>
      </w:r>
      <w:r w:rsidRPr="002E7B18">
        <w:rPr>
          <w:sz w:val="28"/>
          <w:szCs w:val="28"/>
        </w:rPr>
        <w:t>иметь</w:t>
      </w:r>
      <w:r w:rsidR="002E7B18" w:rsidRPr="002E7B18">
        <w:rPr>
          <w:sz w:val="28"/>
          <w:szCs w:val="28"/>
        </w:rPr>
        <w:t xml:space="preserve"> </w:t>
      </w:r>
      <w:r w:rsidRPr="002E7B18">
        <w:rPr>
          <w:sz w:val="28"/>
          <w:szCs w:val="28"/>
        </w:rPr>
        <w:t>представление</w:t>
      </w:r>
      <w:r w:rsidR="002E7B18" w:rsidRPr="002E7B18">
        <w:rPr>
          <w:sz w:val="28"/>
          <w:szCs w:val="28"/>
        </w:rPr>
        <w:t xml:space="preserve"> </w:t>
      </w:r>
      <w:r w:rsidRPr="002E7B18">
        <w:rPr>
          <w:sz w:val="28"/>
          <w:szCs w:val="28"/>
        </w:rPr>
        <w:t>о</w:t>
      </w:r>
      <w:r w:rsidR="002E7B18" w:rsidRPr="002E7B18">
        <w:rPr>
          <w:sz w:val="28"/>
          <w:szCs w:val="28"/>
        </w:rPr>
        <w:t xml:space="preserve"> </w:t>
      </w:r>
      <w:r w:rsidRPr="002E7B18">
        <w:rPr>
          <w:sz w:val="28"/>
          <w:szCs w:val="28"/>
        </w:rPr>
        <w:t>терминах</w:t>
      </w:r>
      <w:r w:rsidR="002E7B18" w:rsidRPr="002E7B18">
        <w:rPr>
          <w:sz w:val="28"/>
          <w:szCs w:val="28"/>
        </w:rPr>
        <w:t xml:space="preserve"> </w:t>
      </w:r>
      <w:r w:rsidRPr="002E7B18">
        <w:rPr>
          <w:sz w:val="28"/>
          <w:szCs w:val="28"/>
        </w:rPr>
        <w:t>глоссария</w:t>
      </w:r>
      <w:r w:rsidR="002E7B18" w:rsidRPr="002E7B18">
        <w:rPr>
          <w:sz w:val="28"/>
          <w:szCs w:val="28"/>
        </w:rPr>
        <w:t xml:space="preserve"> </w:t>
      </w:r>
      <w:r w:rsidRPr="002E7B18">
        <w:rPr>
          <w:sz w:val="28"/>
          <w:szCs w:val="28"/>
        </w:rPr>
        <w:t>компьютерных</w:t>
      </w:r>
      <w:r w:rsidR="002E7B18" w:rsidRPr="002E7B18">
        <w:rPr>
          <w:sz w:val="28"/>
          <w:szCs w:val="28"/>
        </w:rPr>
        <w:t xml:space="preserve"> </w:t>
      </w:r>
      <w:r w:rsidRPr="002E7B18">
        <w:rPr>
          <w:sz w:val="28"/>
          <w:szCs w:val="28"/>
        </w:rPr>
        <w:t>технологий</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переводе:</w:t>
      </w:r>
    </w:p>
    <w:p w:rsidR="00371198" w:rsidRPr="002E7B18" w:rsidRDefault="00371198" w:rsidP="00B32C1E">
      <w:pPr>
        <w:spacing w:after="0" w:line="240" w:lineRule="auto"/>
        <w:ind w:firstLineChars="252" w:firstLine="706"/>
        <w:jc w:val="both"/>
        <w:rPr>
          <w:sz w:val="28"/>
          <w:szCs w:val="28"/>
        </w:rPr>
      </w:pPr>
      <w:proofErr w:type="gramStart"/>
      <w:r w:rsidRPr="002E7B18">
        <w:rPr>
          <w:sz w:val="28"/>
          <w:szCs w:val="28"/>
        </w:rPr>
        <w:t>компьютерная</w:t>
      </w:r>
      <w:r w:rsidR="002E7B18" w:rsidRPr="002E7B18">
        <w:rPr>
          <w:sz w:val="28"/>
          <w:szCs w:val="28"/>
        </w:rPr>
        <w:t xml:space="preserve"> </w:t>
      </w:r>
      <w:r w:rsidRPr="002E7B18">
        <w:rPr>
          <w:sz w:val="28"/>
          <w:szCs w:val="28"/>
        </w:rPr>
        <w:t>сеть,</w:t>
      </w:r>
      <w:r w:rsidR="002E7B18" w:rsidRPr="002E7B18">
        <w:rPr>
          <w:sz w:val="28"/>
          <w:szCs w:val="28"/>
        </w:rPr>
        <w:t xml:space="preserve"> </w:t>
      </w:r>
      <w:r w:rsidRPr="002E7B18">
        <w:rPr>
          <w:sz w:val="28"/>
          <w:szCs w:val="28"/>
        </w:rPr>
        <w:t>сетевые</w:t>
      </w:r>
      <w:r w:rsidR="002E7B18" w:rsidRPr="002E7B18">
        <w:rPr>
          <w:sz w:val="28"/>
          <w:szCs w:val="28"/>
        </w:rPr>
        <w:t xml:space="preserve"> </w:t>
      </w:r>
      <w:r w:rsidRPr="002E7B18">
        <w:rPr>
          <w:sz w:val="28"/>
          <w:szCs w:val="28"/>
        </w:rPr>
        <w:t>технологии,</w:t>
      </w:r>
      <w:r w:rsidR="002E7B18" w:rsidRPr="002E7B18">
        <w:rPr>
          <w:sz w:val="28"/>
          <w:szCs w:val="28"/>
        </w:rPr>
        <w:t xml:space="preserve"> </w:t>
      </w:r>
      <w:r w:rsidRPr="002E7B18">
        <w:rPr>
          <w:sz w:val="28"/>
          <w:szCs w:val="28"/>
        </w:rPr>
        <w:t>информационные</w:t>
      </w:r>
      <w:r w:rsidR="002E7B18" w:rsidRPr="002E7B18">
        <w:rPr>
          <w:sz w:val="28"/>
          <w:szCs w:val="28"/>
        </w:rPr>
        <w:t xml:space="preserve"> </w:t>
      </w:r>
      <w:r w:rsidRPr="002E7B18">
        <w:rPr>
          <w:sz w:val="28"/>
          <w:szCs w:val="28"/>
        </w:rPr>
        <w:t>системы,</w:t>
      </w:r>
      <w:r w:rsidR="002E7B18" w:rsidRPr="002E7B18">
        <w:rPr>
          <w:sz w:val="28"/>
          <w:szCs w:val="28"/>
        </w:rPr>
        <w:t xml:space="preserve"> </w:t>
      </w:r>
      <w:r w:rsidRPr="002E7B18">
        <w:rPr>
          <w:sz w:val="28"/>
          <w:szCs w:val="28"/>
        </w:rPr>
        <w:t>протокол,</w:t>
      </w:r>
      <w:r w:rsidR="002E7B18" w:rsidRPr="002E7B18">
        <w:rPr>
          <w:sz w:val="28"/>
          <w:szCs w:val="28"/>
        </w:rPr>
        <w:t xml:space="preserve"> </w:t>
      </w:r>
      <w:r w:rsidRPr="002E7B18">
        <w:rPr>
          <w:sz w:val="28"/>
          <w:szCs w:val="28"/>
        </w:rPr>
        <w:t>домен,</w:t>
      </w:r>
      <w:r w:rsidR="002E7B18" w:rsidRPr="002E7B18">
        <w:rPr>
          <w:sz w:val="28"/>
          <w:szCs w:val="28"/>
        </w:rPr>
        <w:t xml:space="preserve"> </w:t>
      </w:r>
      <w:r w:rsidRPr="002E7B18">
        <w:rPr>
          <w:sz w:val="28"/>
          <w:szCs w:val="28"/>
        </w:rPr>
        <w:t>архив</w:t>
      </w:r>
      <w:r w:rsidR="002E7B18" w:rsidRPr="002E7B18">
        <w:rPr>
          <w:sz w:val="28"/>
          <w:szCs w:val="28"/>
        </w:rPr>
        <w:t xml:space="preserve"> </w:t>
      </w:r>
      <w:r w:rsidRPr="002E7B18">
        <w:rPr>
          <w:sz w:val="28"/>
          <w:szCs w:val="28"/>
        </w:rPr>
        <w:t>FTP,</w:t>
      </w:r>
      <w:r w:rsidR="002E7B18" w:rsidRPr="002E7B18">
        <w:rPr>
          <w:sz w:val="28"/>
          <w:szCs w:val="28"/>
        </w:rPr>
        <w:t xml:space="preserve"> </w:t>
      </w:r>
      <w:r w:rsidRPr="002E7B18">
        <w:rPr>
          <w:sz w:val="28"/>
          <w:szCs w:val="28"/>
        </w:rPr>
        <w:t>лингвистический</w:t>
      </w:r>
      <w:r w:rsidR="002E7B18" w:rsidRPr="002E7B18">
        <w:rPr>
          <w:sz w:val="28"/>
          <w:szCs w:val="28"/>
        </w:rPr>
        <w:t xml:space="preserve"> </w:t>
      </w:r>
      <w:r w:rsidRPr="002E7B18">
        <w:rPr>
          <w:sz w:val="28"/>
          <w:szCs w:val="28"/>
        </w:rPr>
        <w:t>корпус,</w:t>
      </w:r>
      <w:r w:rsidR="002E7B18" w:rsidRPr="002E7B18">
        <w:rPr>
          <w:sz w:val="28"/>
          <w:szCs w:val="28"/>
        </w:rPr>
        <w:t xml:space="preserve"> </w:t>
      </w:r>
      <w:r w:rsidRPr="002E7B18">
        <w:rPr>
          <w:sz w:val="28"/>
          <w:szCs w:val="28"/>
        </w:rPr>
        <w:t>электронный</w:t>
      </w:r>
      <w:r w:rsidR="002E7B18" w:rsidRPr="002E7B18">
        <w:rPr>
          <w:sz w:val="28"/>
          <w:szCs w:val="28"/>
        </w:rPr>
        <w:t xml:space="preserve"> </w:t>
      </w:r>
      <w:r w:rsidRPr="002E7B18">
        <w:rPr>
          <w:sz w:val="28"/>
          <w:szCs w:val="28"/>
        </w:rPr>
        <w:t>словарь,</w:t>
      </w:r>
      <w:r w:rsidR="002E7B18" w:rsidRPr="002E7B18">
        <w:rPr>
          <w:sz w:val="28"/>
          <w:szCs w:val="28"/>
        </w:rPr>
        <w:t xml:space="preserve"> </w:t>
      </w:r>
      <w:r w:rsidRPr="002E7B18">
        <w:rPr>
          <w:sz w:val="28"/>
          <w:szCs w:val="28"/>
        </w:rPr>
        <w:t>машинный</w:t>
      </w:r>
      <w:r w:rsidR="002E7B18" w:rsidRPr="002E7B18">
        <w:rPr>
          <w:sz w:val="28"/>
          <w:szCs w:val="28"/>
        </w:rPr>
        <w:t xml:space="preserve"> </w:t>
      </w:r>
      <w:r w:rsidRPr="002E7B18">
        <w:rPr>
          <w:sz w:val="28"/>
          <w:szCs w:val="28"/>
        </w:rPr>
        <w:t>перевод,</w:t>
      </w:r>
      <w:r w:rsidR="002E7B18" w:rsidRPr="002E7B18">
        <w:rPr>
          <w:sz w:val="28"/>
          <w:szCs w:val="28"/>
        </w:rPr>
        <w:t xml:space="preserve"> </w:t>
      </w:r>
      <w:r w:rsidRPr="002E7B18">
        <w:rPr>
          <w:sz w:val="28"/>
          <w:szCs w:val="28"/>
        </w:rPr>
        <w:t>контрастивная</w:t>
      </w:r>
      <w:r w:rsidR="002E7B18" w:rsidRPr="002E7B18">
        <w:rPr>
          <w:sz w:val="28"/>
          <w:szCs w:val="28"/>
        </w:rPr>
        <w:t xml:space="preserve"> </w:t>
      </w:r>
      <w:r w:rsidRPr="002E7B18">
        <w:rPr>
          <w:sz w:val="28"/>
          <w:szCs w:val="28"/>
        </w:rPr>
        <w:t>текстология,</w:t>
      </w:r>
      <w:r w:rsidR="002E7B18" w:rsidRPr="002E7B18">
        <w:rPr>
          <w:sz w:val="28"/>
          <w:szCs w:val="28"/>
        </w:rPr>
        <w:t xml:space="preserve"> </w:t>
      </w:r>
      <w:r w:rsidRPr="002E7B18">
        <w:rPr>
          <w:sz w:val="28"/>
          <w:szCs w:val="28"/>
        </w:rPr>
        <w:t>аналитико-синтетическая</w:t>
      </w:r>
      <w:r w:rsidR="002E7B18" w:rsidRPr="002E7B18">
        <w:rPr>
          <w:sz w:val="28"/>
          <w:szCs w:val="28"/>
        </w:rPr>
        <w:t xml:space="preserve"> </w:t>
      </w:r>
      <w:r w:rsidRPr="002E7B18">
        <w:rPr>
          <w:sz w:val="28"/>
          <w:szCs w:val="28"/>
        </w:rPr>
        <w:t>обработка</w:t>
      </w:r>
      <w:r w:rsidR="002E7B18" w:rsidRPr="002E7B18">
        <w:rPr>
          <w:sz w:val="28"/>
          <w:szCs w:val="28"/>
        </w:rPr>
        <w:t xml:space="preserve"> </w:t>
      </w:r>
      <w:r w:rsidRPr="002E7B18">
        <w:rPr>
          <w:sz w:val="28"/>
          <w:szCs w:val="28"/>
        </w:rPr>
        <w:t>текста,</w:t>
      </w:r>
      <w:r w:rsidR="002E7B18" w:rsidRPr="002E7B18">
        <w:rPr>
          <w:sz w:val="28"/>
          <w:szCs w:val="28"/>
        </w:rPr>
        <w:t xml:space="preserve"> </w:t>
      </w:r>
      <w:r w:rsidRPr="002E7B18">
        <w:rPr>
          <w:sz w:val="28"/>
          <w:szCs w:val="28"/>
        </w:rPr>
        <w:t>модель</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текстовый</w:t>
      </w:r>
      <w:r w:rsidR="002E7B18" w:rsidRPr="002E7B18">
        <w:rPr>
          <w:sz w:val="28"/>
          <w:szCs w:val="28"/>
        </w:rPr>
        <w:t xml:space="preserve"> </w:t>
      </w:r>
      <w:r w:rsidRPr="002E7B18">
        <w:rPr>
          <w:sz w:val="28"/>
          <w:szCs w:val="28"/>
        </w:rPr>
        <w:t>редактор,</w:t>
      </w:r>
      <w:r w:rsidR="002E7B18" w:rsidRPr="002E7B18">
        <w:rPr>
          <w:sz w:val="28"/>
          <w:szCs w:val="28"/>
        </w:rPr>
        <w:t xml:space="preserve"> </w:t>
      </w:r>
      <w:r w:rsidRPr="002E7B18">
        <w:rPr>
          <w:sz w:val="28"/>
          <w:szCs w:val="28"/>
        </w:rPr>
        <w:t>автоматический</w:t>
      </w:r>
      <w:r w:rsidR="002E7B18" w:rsidRPr="002E7B18">
        <w:rPr>
          <w:sz w:val="28"/>
          <w:szCs w:val="28"/>
        </w:rPr>
        <w:t xml:space="preserve"> </w:t>
      </w:r>
      <w:r w:rsidRPr="002E7B18">
        <w:rPr>
          <w:sz w:val="28"/>
          <w:szCs w:val="28"/>
        </w:rPr>
        <w:t>перевод,</w:t>
      </w:r>
      <w:r w:rsidR="002E7B18" w:rsidRPr="002E7B18">
        <w:rPr>
          <w:sz w:val="28"/>
          <w:szCs w:val="28"/>
        </w:rPr>
        <w:t xml:space="preserve"> </w:t>
      </w:r>
      <w:r w:rsidRPr="002E7B18">
        <w:rPr>
          <w:sz w:val="28"/>
          <w:szCs w:val="28"/>
        </w:rPr>
        <w:t>автоматизированный</w:t>
      </w:r>
      <w:r w:rsidR="002E7B18" w:rsidRPr="002E7B18">
        <w:rPr>
          <w:sz w:val="28"/>
          <w:szCs w:val="28"/>
        </w:rPr>
        <w:t xml:space="preserve"> </w:t>
      </w:r>
      <w:r w:rsidRPr="002E7B18">
        <w:rPr>
          <w:sz w:val="28"/>
          <w:szCs w:val="28"/>
        </w:rPr>
        <w:t>перевод.</w:t>
      </w:r>
      <w:proofErr w:type="gramEnd"/>
    </w:p>
    <w:p w:rsidR="00371198" w:rsidRPr="002E7B18" w:rsidRDefault="00371198" w:rsidP="00B32C1E">
      <w:pPr>
        <w:spacing w:after="0" w:line="240" w:lineRule="auto"/>
        <w:ind w:firstLineChars="252" w:firstLine="706"/>
        <w:jc w:val="both"/>
        <w:rPr>
          <w:sz w:val="28"/>
          <w:szCs w:val="28"/>
        </w:rPr>
      </w:pPr>
      <w:r w:rsidRPr="002E7B18">
        <w:rPr>
          <w:sz w:val="28"/>
          <w:szCs w:val="28"/>
        </w:rPr>
        <w:t>Для</w:t>
      </w:r>
      <w:r w:rsidR="002E7B18" w:rsidRPr="002E7B18">
        <w:rPr>
          <w:sz w:val="28"/>
          <w:szCs w:val="28"/>
        </w:rPr>
        <w:t xml:space="preserve"> </w:t>
      </w:r>
      <w:r w:rsidRPr="002E7B18">
        <w:rPr>
          <w:sz w:val="28"/>
          <w:szCs w:val="28"/>
        </w:rPr>
        <w:t>актуализации</w:t>
      </w:r>
      <w:r w:rsidR="002E7B18" w:rsidRPr="002E7B18">
        <w:rPr>
          <w:sz w:val="28"/>
          <w:szCs w:val="28"/>
        </w:rPr>
        <w:t xml:space="preserve"> </w:t>
      </w:r>
      <w:r w:rsidRPr="002E7B18">
        <w:rPr>
          <w:sz w:val="28"/>
          <w:szCs w:val="28"/>
        </w:rPr>
        <w:t>письменной</w:t>
      </w:r>
      <w:r w:rsidR="002E7B18" w:rsidRPr="002E7B18">
        <w:rPr>
          <w:sz w:val="28"/>
          <w:szCs w:val="28"/>
        </w:rPr>
        <w:t xml:space="preserve"> </w:t>
      </w:r>
      <w:r w:rsidRPr="002E7B18">
        <w:rPr>
          <w:sz w:val="28"/>
          <w:szCs w:val="28"/>
        </w:rPr>
        <w:t>переводческой</w:t>
      </w:r>
      <w:r w:rsidR="002E7B18" w:rsidRPr="002E7B18">
        <w:rPr>
          <w:sz w:val="28"/>
          <w:szCs w:val="28"/>
        </w:rPr>
        <w:t xml:space="preserve"> </w:t>
      </w:r>
      <w:r w:rsidRPr="002E7B18">
        <w:rPr>
          <w:sz w:val="28"/>
          <w:szCs w:val="28"/>
        </w:rPr>
        <w:t>деятельности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качественной</w:t>
      </w:r>
      <w:r w:rsidR="002E7B18" w:rsidRPr="002E7B18">
        <w:rPr>
          <w:sz w:val="28"/>
          <w:szCs w:val="28"/>
        </w:rPr>
        <w:t xml:space="preserve"> </w:t>
      </w:r>
      <w:r w:rsidRPr="002E7B18">
        <w:rPr>
          <w:sz w:val="28"/>
          <w:szCs w:val="28"/>
        </w:rPr>
        <w:t>практической</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текстом</w:t>
      </w:r>
      <w:r w:rsidR="002E7B18" w:rsidRPr="002E7B18">
        <w:rPr>
          <w:sz w:val="28"/>
          <w:szCs w:val="28"/>
        </w:rPr>
        <w:t xml:space="preserve"> </w:t>
      </w:r>
      <w:r w:rsidR="00117F27" w:rsidRPr="002E7B18">
        <w:rPr>
          <w:sz w:val="28"/>
          <w:szCs w:val="28"/>
        </w:rPr>
        <w:t>исходного</w:t>
      </w:r>
      <w:r w:rsidR="002E7B18" w:rsidRPr="002E7B18">
        <w:rPr>
          <w:sz w:val="28"/>
          <w:szCs w:val="28"/>
        </w:rPr>
        <w:t xml:space="preserve"> </w:t>
      </w:r>
      <w:r w:rsidR="00117F27" w:rsidRPr="002E7B18">
        <w:rPr>
          <w:sz w:val="28"/>
          <w:szCs w:val="28"/>
        </w:rPr>
        <w:t>языка</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текстом</w:t>
      </w:r>
      <w:r w:rsidR="002E7B18" w:rsidRPr="002E7B18">
        <w:rPr>
          <w:sz w:val="28"/>
          <w:szCs w:val="28"/>
        </w:rPr>
        <w:t xml:space="preserve"> </w:t>
      </w:r>
      <w:r w:rsidR="00117F27" w:rsidRPr="002E7B18">
        <w:rPr>
          <w:sz w:val="28"/>
          <w:szCs w:val="28"/>
        </w:rPr>
        <w:t>переводящего</w:t>
      </w:r>
      <w:r w:rsidR="002E7B18" w:rsidRPr="002E7B18">
        <w:rPr>
          <w:sz w:val="28"/>
          <w:szCs w:val="28"/>
        </w:rPr>
        <w:t xml:space="preserve"> </w:t>
      </w:r>
      <w:r w:rsidR="00117F27" w:rsidRPr="002E7B18">
        <w:rPr>
          <w:sz w:val="28"/>
          <w:szCs w:val="28"/>
        </w:rPr>
        <w:t>языка</w:t>
      </w:r>
      <w:r w:rsidR="002E7B18" w:rsidRPr="002E7B18">
        <w:rPr>
          <w:sz w:val="28"/>
          <w:szCs w:val="28"/>
        </w:rPr>
        <w:t xml:space="preserve"> </w:t>
      </w:r>
      <w:r w:rsidRPr="002E7B18">
        <w:rPr>
          <w:sz w:val="28"/>
          <w:szCs w:val="28"/>
        </w:rPr>
        <w:t>студенту</w:t>
      </w:r>
      <w:r w:rsidR="002E7B18" w:rsidRPr="002E7B18">
        <w:rPr>
          <w:sz w:val="28"/>
          <w:szCs w:val="28"/>
        </w:rPr>
        <w:t xml:space="preserve"> </w:t>
      </w:r>
      <w:r w:rsidRPr="002E7B18">
        <w:rPr>
          <w:sz w:val="28"/>
          <w:szCs w:val="28"/>
        </w:rPr>
        <w:t>необходимо</w:t>
      </w:r>
      <w:r w:rsidR="002E7B18" w:rsidRPr="002E7B18">
        <w:rPr>
          <w:sz w:val="28"/>
          <w:szCs w:val="28"/>
        </w:rPr>
        <w:t xml:space="preserve"> </w:t>
      </w:r>
      <w:r w:rsidRPr="002E7B18">
        <w:rPr>
          <w:sz w:val="28"/>
          <w:szCs w:val="28"/>
        </w:rPr>
        <w:t>осуществлять</w:t>
      </w:r>
      <w:r w:rsidR="002E7B18" w:rsidRPr="002E7B18">
        <w:rPr>
          <w:sz w:val="28"/>
          <w:szCs w:val="28"/>
        </w:rPr>
        <w:t xml:space="preserve"> </w:t>
      </w:r>
      <w:r w:rsidRPr="002E7B18">
        <w:rPr>
          <w:sz w:val="28"/>
          <w:szCs w:val="28"/>
        </w:rPr>
        <w:t>работу</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текстовым</w:t>
      </w:r>
      <w:r w:rsidR="002E7B18" w:rsidRPr="002E7B18">
        <w:rPr>
          <w:sz w:val="28"/>
          <w:szCs w:val="28"/>
        </w:rPr>
        <w:t xml:space="preserve"> </w:t>
      </w:r>
      <w:r w:rsidRPr="002E7B18">
        <w:rPr>
          <w:sz w:val="28"/>
          <w:szCs w:val="28"/>
        </w:rPr>
        <w:t>редактором</w:t>
      </w:r>
      <w:r w:rsidR="002E7B18" w:rsidRPr="002E7B18">
        <w:rPr>
          <w:sz w:val="28"/>
          <w:szCs w:val="28"/>
        </w:rPr>
        <w:t xml:space="preserve"> </w:t>
      </w:r>
      <w:r w:rsidRPr="002E7B18">
        <w:rPr>
          <w:sz w:val="28"/>
          <w:szCs w:val="28"/>
        </w:rPr>
        <w:t>Microsoft</w:t>
      </w:r>
      <w:r w:rsidR="002E7B18" w:rsidRPr="002E7B18">
        <w:rPr>
          <w:sz w:val="28"/>
          <w:szCs w:val="28"/>
        </w:rPr>
        <w:t xml:space="preserve"> </w:t>
      </w:r>
      <w:r w:rsidRPr="002E7B18">
        <w:rPr>
          <w:sz w:val="28"/>
          <w:szCs w:val="28"/>
        </w:rPr>
        <w:t>Office.</w:t>
      </w:r>
      <w:r w:rsidR="002E7B18" w:rsidRPr="002E7B18">
        <w:rPr>
          <w:sz w:val="28"/>
          <w:szCs w:val="28"/>
        </w:rPr>
        <w:t xml:space="preserve"> </w:t>
      </w:r>
      <w:r w:rsidRPr="002E7B18">
        <w:rPr>
          <w:sz w:val="28"/>
          <w:szCs w:val="28"/>
        </w:rPr>
        <w:t>Данная</w:t>
      </w:r>
      <w:r w:rsidR="002E7B18" w:rsidRPr="002E7B18">
        <w:rPr>
          <w:sz w:val="28"/>
          <w:szCs w:val="28"/>
        </w:rPr>
        <w:t xml:space="preserve"> </w:t>
      </w:r>
      <w:r w:rsidRPr="002E7B18">
        <w:rPr>
          <w:sz w:val="28"/>
          <w:szCs w:val="28"/>
        </w:rPr>
        <w:t>работа</w:t>
      </w:r>
      <w:r w:rsidR="002E7B18" w:rsidRPr="002E7B18">
        <w:rPr>
          <w:sz w:val="28"/>
          <w:szCs w:val="28"/>
        </w:rPr>
        <w:t xml:space="preserve"> </w:t>
      </w:r>
      <w:r w:rsidRPr="002E7B18">
        <w:rPr>
          <w:sz w:val="28"/>
          <w:szCs w:val="28"/>
        </w:rPr>
        <w:t>основывается</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теоретических</w:t>
      </w:r>
      <w:r w:rsidR="002E7B18" w:rsidRPr="002E7B18">
        <w:rPr>
          <w:sz w:val="28"/>
          <w:szCs w:val="28"/>
        </w:rPr>
        <w:t xml:space="preserve"> </w:t>
      </w:r>
      <w:r w:rsidRPr="002E7B18">
        <w:rPr>
          <w:sz w:val="28"/>
          <w:szCs w:val="28"/>
        </w:rPr>
        <w:t>знаниях</w:t>
      </w:r>
      <w:r w:rsidR="002E7B18" w:rsidRPr="002E7B18">
        <w:rPr>
          <w:sz w:val="28"/>
          <w:szCs w:val="28"/>
        </w:rPr>
        <w:t xml:space="preserve"> </w:t>
      </w:r>
      <w:r w:rsidRPr="002E7B18">
        <w:rPr>
          <w:sz w:val="28"/>
          <w:szCs w:val="28"/>
        </w:rPr>
        <w:t>текстового</w:t>
      </w:r>
      <w:r w:rsidR="002E7B18" w:rsidRPr="002E7B18">
        <w:rPr>
          <w:sz w:val="28"/>
          <w:szCs w:val="28"/>
        </w:rPr>
        <w:t xml:space="preserve"> </w:t>
      </w:r>
      <w:r w:rsidRPr="002E7B18">
        <w:rPr>
          <w:sz w:val="28"/>
          <w:szCs w:val="28"/>
        </w:rPr>
        <w:t>редактора</w:t>
      </w:r>
      <w:r w:rsidR="002E7B18" w:rsidRPr="002E7B18">
        <w:rPr>
          <w:sz w:val="28"/>
          <w:szCs w:val="28"/>
        </w:rPr>
        <w:t xml:space="preserve"> </w:t>
      </w:r>
      <w:r w:rsidRPr="002E7B18">
        <w:rPr>
          <w:sz w:val="28"/>
          <w:szCs w:val="28"/>
        </w:rPr>
        <w:t>Microsoft</w:t>
      </w:r>
      <w:r w:rsidR="002E7B18" w:rsidRPr="002E7B18">
        <w:rPr>
          <w:sz w:val="28"/>
          <w:szCs w:val="28"/>
        </w:rPr>
        <w:t xml:space="preserve"> </w:t>
      </w:r>
      <w:r w:rsidRPr="002E7B18">
        <w:rPr>
          <w:sz w:val="28"/>
          <w:szCs w:val="28"/>
        </w:rPr>
        <w:t>Office</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успешной</w:t>
      </w:r>
      <w:r w:rsidR="002E7B18" w:rsidRPr="002E7B18">
        <w:rPr>
          <w:sz w:val="28"/>
          <w:szCs w:val="28"/>
        </w:rPr>
        <w:t xml:space="preserve"> </w:t>
      </w:r>
      <w:r w:rsidRPr="002E7B18">
        <w:rPr>
          <w:sz w:val="28"/>
          <w:szCs w:val="28"/>
        </w:rPr>
        <w:t>ориентации</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следующих</w:t>
      </w:r>
      <w:r w:rsidR="002E7B18" w:rsidRPr="002E7B18">
        <w:rPr>
          <w:sz w:val="28"/>
          <w:szCs w:val="28"/>
        </w:rPr>
        <w:t xml:space="preserve"> </w:t>
      </w:r>
      <w:r w:rsidRPr="002E7B18">
        <w:rPr>
          <w:sz w:val="28"/>
          <w:szCs w:val="28"/>
        </w:rPr>
        <w:t>теоретических</w:t>
      </w:r>
      <w:r w:rsidR="002E7B18" w:rsidRPr="002E7B18">
        <w:rPr>
          <w:sz w:val="28"/>
          <w:szCs w:val="28"/>
        </w:rPr>
        <w:t xml:space="preserve"> </w:t>
      </w:r>
      <w:r w:rsidRPr="002E7B18">
        <w:rPr>
          <w:sz w:val="28"/>
          <w:szCs w:val="28"/>
        </w:rPr>
        <w:t>положениях</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данной</w:t>
      </w:r>
      <w:r w:rsidR="002E7B18" w:rsidRPr="002E7B18">
        <w:rPr>
          <w:sz w:val="28"/>
          <w:szCs w:val="28"/>
        </w:rPr>
        <w:t xml:space="preserve"> </w:t>
      </w:r>
      <w:r w:rsidRPr="002E7B18">
        <w:rPr>
          <w:sz w:val="28"/>
          <w:szCs w:val="28"/>
        </w:rPr>
        <w:t>тематике:</w:t>
      </w:r>
    </w:p>
    <w:p w:rsidR="00371198" w:rsidRPr="002E7B18" w:rsidRDefault="00371198" w:rsidP="00B32C1E">
      <w:pPr>
        <w:spacing w:after="0" w:line="240" w:lineRule="auto"/>
        <w:ind w:firstLineChars="252" w:firstLine="706"/>
        <w:jc w:val="both"/>
        <w:rPr>
          <w:sz w:val="28"/>
          <w:szCs w:val="28"/>
        </w:rPr>
      </w:pPr>
      <w:r w:rsidRPr="002E7B18">
        <w:rPr>
          <w:sz w:val="28"/>
          <w:szCs w:val="28"/>
        </w:rPr>
        <w:t>Что</w:t>
      </w:r>
      <w:r w:rsidR="002E7B18" w:rsidRPr="002E7B18">
        <w:rPr>
          <w:sz w:val="28"/>
          <w:szCs w:val="28"/>
        </w:rPr>
        <w:t xml:space="preserve"> </w:t>
      </w:r>
      <w:r w:rsidRPr="002E7B18">
        <w:rPr>
          <w:sz w:val="28"/>
          <w:szCs w:val="28"/>
        </w:rPr>
        <w:t>такое</w:t>
      </w:r>
      <w:r w:rsidR="002E7B18" w:rsidRPr="002E7B18">
        <w:rPr>
          <w:sz w:val="28"/>
          <w:szCs w:val="28"/>
        </w:rPr>
        <w:t xml:space="preserve"> </w:t>
      </w:r>
      <w:r w:rsidRPr="002E7B18">
        <w:rPr>
          <w:sz w:val="28"/>
          <w:szCs w:val="28"/>
        </w:rPr>
        <w:t>текстовый</w:t>
      </w:r>
      <w:r w:rsidR="002E7B18" w:rsidRPr="002E7B18">
        <w:rPr>
          <w:sz w:val="28"/>
          <w:szCs w:val="28"/>
        </w:rPr>
        <w:t xml:space="preserve"> </w:t>
      </w:r>
      <w:r w:rsidRPr="002E7B18">
        <w:rPr>
          <w:sz w:val="28"/>
          <w:szCs w:val="28"/>
        </w:rPr>
        <w:t>редактор?</w:t>
      </w:r>
    </w:p>
    <w:p w:rsidR="00371198" w:rsidRPr="002E7B18" w:rsidRDefault="00371198" w:rsidP="00B32C1E">
      <w:pPr>
        <w:spacing w:after="0" w:line="240" w:lineRule="auto"/>
        <w:ind w:firstLineChars="252" w:firstLine="706"/>
        <w:jc w:val="both"/>
        <w:rPr>
          <w:sz w:val="28"/>
          <w:szCs w:val="28"/>
        </w:rPr>
      </w:pPr>
      <w:r w:rsidRPr="002E7B18">
        <w:rPr>
          <w:sz w:val="28"/>
          <w:szCs w:val="28"/>
        </w:rPr>
        <w:lastRenderedPageBreak/>
        <w:t>Перечислите</w:t>
      </w:r>
      <w:r w:rsidR="002E7B18" w:rsidRPr="002E7B18">
        <w:rPr>
          <w:sz w:val="28"/>
          <w:szCs w:val="28"/>
        </w:rPr>
        <w:t xml:space="preserve"> </w:t>
      </w:r>
      <w:r w:rsidRPr="002E7B18">
        <w:rPr>
          <w:sz w:val="28"/>
          <w:szCs w:val="28"/>
        </w:rPr>
        <w:t>основные</w:t>
      </w:r>
      <w:r w:rsidR="002E7B18" w:rsidRPr="002E7B18">
        <w:rPr>
          <w:sz w:val="28"/>
          <w:szCs w:val="28"/>
        </w:rPr>
        <w:t xml:space="preserve"> </w:t>
      </w:r>
      <w:r w:rsidRPr="002E7B18">
        <w:rPr>
          <w:sz w:val="28"/>
          <w:szCs w:val="28"/>
        </w:rPr>
        <w:t>элементы</w:t>
      </w:r>
      <w:r w:rsidR="002E7B18" w:rsidRPr="002E7B18">
        <w:rPr>
          <w:sz w:val="28"/>
          <w:szCs w:val="28"/>
        </w:rPr>
        <w:t xml:space="preserve"> </w:t>
      </w:r>
      <w:r w:rsidRPr="002E7B18">
        <w:rPr>
          <w:sz w:val="28"/>
          <w:szCs w:val="28"/>
        </w:rPr>
        <w:t>интерфейса</w:t>
      </w:r>
      <w:r w:rsidR="002E7B18" w:rsidRPr="002E7B18">
        <w:rPr>
          <w:sz w:val="28"/>
          <w:szCs w:val="28"/>
        </w:rPr>
        <w:t xml:space="preserve"> </w:t>
      </w:r>
      <w:r w:rsidRPr="002E7B18">
        <w:rPr>
          <w:sz w:val="28"/>
          <w:szCs w:val="28"/>
        </w:rPr>
        <w:t>программы</w:t>
      </w:r>
      <w:r w:rsidR="002E7B18" w:rsidRPr="002E7B18">
        <w:rPr>
          <w:sz w:val="28"/>
          <w:szCs w:val="28"/>
        </w:rPr>
        <w:t xml:space="preserve"> </w:t>
      </w:r>
      <w:r w:rsidRPr="002E7B18">
        <w:rPr>
          <w:sz w:val="28"/>
          <w:szCs w:val="28"/>
        </w:rPr>
        <w:t>Microsoft</w:t>
      </w:r>
      <w:r w:rsidR="002E7B18" w:rsidRPr="002E7B18">
        <w:rPr>
          <w:sz w:val="28"/>
          <w:szCs w:val="28"/>
        </w:rPr>
        <w:t xml:space="preserve"> </w:t>
      </w:r>
      <w:r w:rsidRPr="002E7B18">
        <w:rPr>
          <w:sz w:val="28"/>
          <w:szCs w:val="28"/>
        </w:rPr>
        <w:t>Office</w:t>
      </w:r>
      <w:r w:rsidR="002E7B18" w:rsidRPr="002E7B18">
        <w:rPr>
          <w:sz w:val="28"/>
          <w:szCs w:val="28"/>
        </w:rPr>
        <w:t xml:space="preserve"> </w:t>
      </w:r>
      <w:r w:rsidRPr="002E7B18">
        <w:rPr>
          <w:sz w:val="28"/>
          <w:szCs w:val="28"/>
        </w:rPr>
        <w:t>текущего</w:t>
      </w:r>
      <w:r w:rsidR="002E7B18" w:rsidRPr="002E7B18">
        <w:rPr>
          <w:sz w:val="28"/>
          <w:szCs w:val="28"/>
        </w:rPr>
        <w:t xml:space="preserve"> </w:t>
      </w:r>
      <w:r w:rsidRPr="002E7B18">
        <w:rPr>
          <w:sz w:val="28"/>
          <w:szCs w:val="28"/>
        </w:rPr>
        <w:t>года</w:t>
      </w:r>
    </w:p>
    <w:p w:rsidR="00371198" w:rsidRPr="002E7B18" w:rsidRDefault="00371198" w:rsidP="00B32C1E">
      <w:pPr>
        <w:spacing w:after="0" w:line="240" w:lineRule="auto"/>
        <w:ind w:firstLineChars="252" w:firstLine="706"/>
        <w:jc w:val="both"/>
        <w:rPr>
          <w:sz w:val="28"/>
          <w:szCs w:val="28"/>
        </w:rPr>
      </w:pPr>
      <w:r w:rsidRPr="002E7B18">
        <w:rPr>
          <w:sz w:val="28"/>
          <w:szCs w:val="28"/>
        </w:rPr>
        <w:t>Что</w:t>
      </w:r>
      <w:r w:rsidR="002E7B18" w:rsidRPr="002E7B18">
        <w:rPr>
          <w:sz w:val="28"/>
          <w:szCs w:val="28"/>
        </w:rPr>
        <w:t xml:space="preserve"> </w:t>
      </w:r>
      <w:r w:rsidRPr="002E7B18">
        <w:rPr>
          <w:sz w:val="28"/>
          <w:szCs w:val="28"/>
        </w:rPr>
        <w:t>такое</w:t>
      </w:r>
      <w:r w:rsidR="002E7B18" w:rsidRPr="002E7B18">
        <w:rPr>
          <w:sz w:val="28"/>
          <w:szCs w:val="28"/>
        </w:rPr>
        <w:t xml:space="preserve"> </w:t>
      </w:r>
      <w:r w:rsidRPr="002E7B18">
        <w:rPr>
          <w:sz w:val="28"/>
          <w:szCs w:val="28"/>
        </w:rPr>
        <w:t>строка</w:t>
      </w:r>
      <w:r w:rsidR="002E7B18" w:rsidRPr="002E7B18">
        <w:rPr>
          <w:sz w:val="28"/>
          <w:szCs w:val="28"/>
        </w:rPr>
        <w:t xml:space="preserve"> </w:t>
      </w:r>
      <w:r w:rsidRPr="002E7B18">
        <w:rPr>
          <w:sz w:val="28"/>
          <w:szCs w:val="28"/>
        </w:rPr>
        <w:t>заголовка?</w:t>
      </w:r>
      <w:r w:rsidR="002E7B18" w:rsidRPr="002E7B18">
        <w:rPr>
          <w:sz w:val="28"/>
          <w:szCs w:val="28"/>
        </w:rPr>
        <w:t xml:space="preserve"> </w:t>
      </w:r>
      <w:r w:rsidRPr="002E7B18">
        <w:rPr>
          <w:sz w:val="28"/>
          <w:szCs w:val="28"/>
        </w:rPr>
        <w:t>Что</w:t>
      </w:r>
      <w:r w:rsidR="002E7B18" w:rsidRPr="002E7B18">
        <w:rPr>
          <w:sz w:val="28"/>
          <w:szCs w:val="28"/>
        </w:rPr>
        <w:t xml:space="preserve"> </w:t>
      </w:r>
      <w:r w:rsidRPr="002E7B18">
        <w:rPr>
          <w:sz w:val="28"/>
          <w:szCs w:val="28"/>
        </w:rPr>
        <w:t>она</w:t>
      </w:r>
      <w:r w:rsidR="002E7B18" w:rsidRPr="002E7B18">
        <w:rPr>
          <w:sz w:val="28"/>
          <w:szCs w:val="28"/>
        </w:rPr>
        <w:t xml:space="preserve"> </w:t>
      </w:r>
      <w:r w:rsidRPr="002E7B18">
        <w:rPr>
          <w:sz w:val="28"/>
          <w:szCs w:val="28"/>
        </w:rPr>
        <w:t>содержит?</w:t>
      </w:r>
      <w:r w:rsidR="002E7B18" w:rsidRPr="002E7B18">
        <w:rPr>
          <w:sz w:val="28"/>
          <w:szCs w:val="28"/>
        </w:rPr>
        <w:t xml:space="preserve"> </w:t>
      </w:r>
      <w:r w:rsidRPr="002E7B18">
        <w:rPr>
          <w:sz w:val="28"/>
          <w:szCs w:val="28"/>
        </w:rPr>
        <w:t>Охарактеризуйте</w:t>
      </w:r>
    </w:p>
    <w:p w:rsidR="00371198" w:rsidRPr="002E7B18" w:rsidRDefault="00371198" w:rsidP="00B32C1E">
      <w:pPr>
        <w:spacing w:after="0" w:line="240" w:lineRule="auto"/>
        <w:ind w:firstLineChars="252" w:firstLine="706"/>
        <w:jc w:val="both"/>
        <w:rPr>
          <w:sz w:val="28"/>
          <w:szCs w:val="28"/>
        </w:rPr>
      </w:pPr>
      <w:r w:rsidRPr="002E7B18">
        <w:rPr>
          <w:sz w:val="28"/>
          <w:szCs w:val="28"/>
        </w:rPr>
        <w:t>Что</w:t>
      </w:r>
      <w:r w:rsidR="002E7B18" w:rsidRPr="002E7B18">
        <w:rPr>
          <w:sz w:val="28"/>
          <w:szCs w:val="28"/>
        </w:rPr>
        <w:t xml:space="preserve"> </w:t>
      </w:r>
      <w:r w:rsidRPr="002E7B18">
        <w:rPr>
          <w:sz w:val="28"/>
          <w:szCs w:val="28"/>
        </w:rPr>
        <w:t>такое</w:t>
      </w:r>
      <w:r w:rsidR="002E7B18" w:rsidRPr="002E7B18">
        <w:rPr>
          <w:sz w:val="28"/>
          <w:szCs w:val="28"/>
        </w:rPr>
        <w:t xml:space="preserve"> </w:t>
      </w:r>
      <w:r w:rsidRPr="002E7B18">
        <w:rPr>
          <w:sz w:val="28"/>
          <w:szCs w:val="28"/>
        </w:rPr>
        <w:t>«Строка</w:t>
      </w:r>
      <w:r w:rsidR="002E7B18" w:rsidRPr="002E7B18">
        <w:rPr>
          <w:sz w:val="28"/>
          <w:szCs w:val="28"/>
        </w:rPr>
        <w:t xml:space="preserve"> </w:t>
      </w:r>
      <w:r w:rsidRPr="002E7B18">
        <w:rPr>
          <w:sz w:val="28"/>
          <w:szCs w:val="28"/>
        </w:rPr>
        <w:t>меню»</w:t>
      </w:r>
      <w:r w:rsidR="002E7B18" w:rsidRPr="002E7B18">
        <w:rPr>
          <w:sz w:val="28"/>
          <w:szCs w:val="28"/>
        </w:rPr>
        <w:t xml:space="preserve"> </w:t>
      </w:r>
      <w:r w:rsidRPr="002E7B18">
        <w:rPr>
          <w:sz w:val="28"/>
          <w:szCs w:val="28"/>
        </w:rPr>
        <w:t>программы</w:t>
      </w:r>
      <w:r w:rsidR="002E7B18" w:rsidRPr="002E7B18">
        <w:rPr>
          <w:sz w:val="28"/>
          <w:szCs w:val="28"/>
        </w:rPr>
        <w:t xml:space="preserve"> </w:t>
      </w:r>
      <w:r w:rsidRPr="002E7B18">
        <w:rPr>
          <w:sz w:val="28"/>
          <w:szCs w:val="28"/>
        </w:rPr>
        <w:t>Word?</w:t>
      </w:r>
    </w:p>
    <w:p w:rsidR="00371198" w:rsidRPr="002E7B18" w:rsidRDefault="00371198" w:rsidP="00B32C1E">
      <w:pPr>
        <w:spacing w:after="0" w:line="240" w:lineRule="auto"/>
        <w:ind w:firstLineChars="252" w:firstLine="706"/>
        <w:jc w:val="both"/>
        <w:rPr>
          <w:sz w:val="28"/>
          <w:szCs w:val="28"/>
        </w:rPr>
      </w:pPr>
      <w:r w:rsidRPr="002E7B18">
        <w:rPr>
          <w:sz w:val="28"/>
          <w:szCs w:val="28"/>
        </w:rPr>
        <w:t>Из</w:t>
      </w:r>
      <w:r w:rsidR="002E7B18" w:rsidRPr="002E7B18">
        <w:rPr>
          <w:sz w:val="28"/>
          <w:szCs w:val="28"/>
        </w:rPr>
        <w:t xml:space="preserve"> </w:t>
      </w:r>
      <w:r w:rsidRPr="002E7B18">
        <w:rPr>
          <w:sz w:val="28"/>
          <w:szCs w:val="28"/>
        </w:rPr>
        <w:t>каких</w:t>
      </w:r>
      <w:r w:rsidR="002E7B18" w:rsidRPr="002E7B18">
        <w:rPr>
          <w:sz w:val="28"/>
          <w:szCs w:val="28"/>
        </w:rPr>
        <w:t xml:space="preserve"> </w:t>
      </w:r>
      <w:r w:rsidRPr="002E7B18">
        <w:rPr>
          <w:sz w:val="28"/>
          <w:szCs w:val="28"/>
        </w:rPr>
        <w:t>вкладок</w:t>
      </w:r>
      <w:r w:rsidR="002E7B18" w:rsidRPr="002E7B18">
        <w:rPr>
          <w:sz w:val="28"/>
          <w:szCs w:val="28"/>
        </w:rPr>
        <w:t xml:space="preserve"> </w:t>
      </w:r>
      <w:r w:rsidRPr="002E7B18">
        <w:rPr>
          <w:sz w:val="28"/>
          <w:szCs w:val="28"/>
        </w:rPr>
        <w:t>она</w:t>
      </w:r>
      <w:r w:rsidR="002E7B18" w:rsidRPr="002E7B18">
        <w:rPr>
          <w:sz w:val="28"/>
          <w:szCs w:val="28"/>
        </w:rPr>
        <w:t xml:space="preserve"> </w:t>
      </w:r>
      <w:r w:rsidRPr="002E7B18">
        <w:rPr>
          <w:sz w:val="28"/>
          <w:szCs w:val="28"/>
        </w:rPr>
        <w:t>состоит?</w:t>
      </w:r>
      <w:r w:rsidR="002E7B18" w:rsidRPr="002E7B18">
        <w:rPr>
          <w:sz w:val="28"/>
          <w:szCs w:val="28"/>
        </w:rPr>
        <w:t xml:space="preserve"> </w:t>
      </w:r>
      <w:r w:rsidRPr="002E7B18">
        <w:rPr>
          <w:sz w:val="28"/>
          <w:szCs w:val="28"/>
        </w:rPr>
        <w:t>Охарактеризуйте</w:t>
      </w:r>
      <w:r w:rsidR="002E7B18" w:rsidRPr="002E7B18">
        <w:rPr>
          <w:sz w:val="28"/>
          <w:szCs w:val="28"/>
        </w:rPr>
        <w:t xml:space="preserve"> </w:t>
      </w:r>
      <w:r w:rsidRPr="002E7B18">
        <w:rPr>
          <w:sz w:val="28"/>
          <w:szCs w:val="28"/>
        </w:rPr>
        <w:t>каждую</w:t>
      </w:r>
      <w:r w:rsidR="002E7B18" w:rsidRPr="002E7B18">
        <w:rPr>
          <w:sz w:val="28"/>
          <w:szCs w:val="28"/>
        </w:rPr>
        <w:t xml:space="preserve"> </w:t>
      </w:r>
      <w:r w:rsidRPr="002E7B18">
        <w:rPr>
          <w:sz w:val="28"/>
          <w:szCs w:val="28"/>
        </w:rPr>
        <w:t>вкладку</w:t>
      </w:r>
    </w:p>
    <w:p w:rsidR="00371198" w:rsidRPr="002E7B18" w:rsidRDefault="00371198" w:rsidP="00B32C1E">
      <w:pPr>
        <w:spacing w:after="0" w:line="240" w:lineRule="auto"/>
        <w:ind w:firstLineChars="252" w:firstLine="706"/>
        <w:jc w:val="both"/>
        <w:rPr>
          <w:sz w:val="28"/>
          <w:szCs w:val="28"/>
        </w:rPr>
      </w:pPr>
      <w:r w:rsidRPr="002E7B18">
        <w:rPr>
          <w:sz w:val="28"/>
          <w:szCs w:val="28"/>
        </w:rPr>
        <w:t>Что</w:t>
      </w:r>
      <w:r w:rsidR="002E7B18" w:rsidRPr="002E7B18">
        <w:rPr>
          <w:sz w:val="28"/>
          <w:szCs w:val="28"/>
        </w:rPr>
        <w:t xml:space="preserve"> </w:t>
      </w:r>
      <w:r w:rsidRPr="002E7B18">
        <w:rPr>
          <w:sz w:val="28"/>
          <w:szCs w:val="28"/>
        </w:rPr>
        <w:t>такое</w:t>
      </w:r>
      <w:r w:rsidR="002E7B18" w:rsidRPr="002E7B18">
        <w:rPr>
          <w:sz w:val="28"/>
          <w:szCs w:val="28"/>
        </w:rPr>
        <w:t xml:space="preserve"> </w:t>
      </w:r>
      <w:r w:rsidRPr="002E7B18">
        <w:rPr>
          <w:sz w:val="28"/>
          <w:szCs w:val="28"/>
        </w:rPr>
        <w:t>панель</w:t>
      </w:r>
      <w:r w:rsidR="002E7B18" w:rsidRPr="002E7B18">
        <w:rPr>
          <w:sz w:val="28"/>
          <w:szCs w:val="28"/>
        </w:rPr>
        <w:t xml:space="preserve"> </w:t>
      </w:r>
      <w:r w:rsidRPr="002E7B18">
        <w:rPr>
          <w:sz w:val="28"/>
          <w:szCs w:val="28"/>
        </w:rPr>
        <w:t>инструментов?</w:t>
      </w:r>
      <w:r w:rsidR="002E7B18" w:rsidRPr="002E7B18">
        <w:rPr>
          <w:sz w:val="28"/>
          <w:szCs w:val="28"/>
        </w:rPr>
        <w:t xml:space="preserve"> </w:t>
      </w:r>
      <w:r w:rsidRPr="002E7B18">
        <w:rPr>
          <w:sz w:val="28"/>
          <w:szCs w:val="28"/>
        </w:rPr>
        <w:t>Для</w:t>
      </w:r>
      <w:r w:rsidR="002E7B18" w:rsidRPr="002E7B18">
        <w:rPr>
          <w:sz w:val="28"/>
          <w:szCs w:val="28"/>
        </w:rPr>
        <w:t xml:space="preserve"> </w:t>
      </w:r>
      <w:r w:rsidRPr="002E7B18">
        <w:rPr>
          <w:sz w:val="28"/>
          <w:szCs w:val="28"/>
        </w:rPr>
        <w:t>чего</w:t>
      </w:r>
      <w:r w:rsidR="002E7B18" w:rsidRPr="002E7B18">
        <w:rPr>
          <w:sz w:val="28"/>
          <w:szCs w:val="28"/>
        </w:rPr>
        <w:t xml:space="preserve"> </w:t>
      </w:r>
      <w:r w:rsidRPr="002E7B18">
        <w:rPr>
          <w:sz w:val="28"/>
          <w:szCs w:val="28"/>
        </w:rPr>
        <w:t>она</w:t>
      </w:r>
      <w:r w:rsidR="002E7B18" w:rsidRPr="002E7B18">
        <w:rPr>
          <w:sz w:val="28"/>
          <w:szCs w:val="28"/>
        </w:rPr>
        <w:t xml:space="preserve"> </w:t>
      </w:r>
      <w:r w:rsidRPr="002E7B18">
        <w:rPr>
          <w:sz w:val="28"/>
          <w:szCs w:val="28"/>
        </w:rPr>
        <w:t>предназначена?</w:t>
      </w:r>
      <w:r w:rsidR="002E7B18" w:rsidRPr="002E7B18">
        <w:rPr>
          <w:sz w:val="28"/>
          <w:szCs w:val="28"/>
        </w:rPr>
        <w:t xml:space="preserve"> </w:t>
      </w:r>
      <w:r w:rsidRPr="002E7B18">
        <w:rPr>
          <w:sz w:val="28"/>
          <w:szCs w:val="28"/>
        </w:rPr>
        <w:t>Что</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неё</w:t>
      </w:r>
      <w:r w:rsidR="002E7B18" w:rsidRPr="002E7B18">
        <w:rPr>
          <w:sz w:val="28"/>
          <w:szCs w:val="28"/>
        </w:rPr>
        <w:t xml:space="preserve"> </w:t>
      </w:r>
      <w:r w:rsidRPr="002E7B18">
        <w:rPr>
          <w:sz w:val="28"/>
          <w:szCs w:val="28"/>
        </w:rPr>
        <w:t>входит?</w:t>
      </w:r>
    </w:p>
    <w:p w:rsidR="00371198" w:rsidRPr="002E7B18" w:rsidRDefault="00371198" w:rsidP="00B32C1E">
      <w:pPr>
        <w:spacing w:after="0" w:line="240" w:lineRule="auto"/>
        <w:ind w:firstLineChars="252" w:firstLine="706"/>
        <w:jc w:val="both"/>
        <w:rPr>
          <w:sz w:val="28"/>
          <w:szCs w:val="28"/>
        </w:rPr>
      </w:pPr>
      <w:r w:rsidRPr="002E7B18">
        <w:rPr>
          <w:sz w:val="28"/>
          <w:szCs w:val="28"/>
        </w:rPr>
        <w:t>Какие</w:t>
      </w:r>
      <w:r w:rsidR="002E7B18" w:rsidRPr="002E7B18">
        <w:rPr>
          <w:sz w:val="28"/>
          <w:szCs w:val="28"/>
        </w:rPr>
        <w:t xml:space="preserve"> </w:t>
      </w:r>
      <w:r w:rsidRPr="002E7B18">
        <w:rPr>
          <w:sz w:val="28"/>
          <w:szCs w:val="28"/>
        </w:rPr>
        <w:t>правила</w:t>
      </w:r>
      <w:r w:rsidR="002E7B18" w:rsidRPr="002E7B18">
        <w:rPr>
          <w:sz w:val="28"/>
          <w:szCs w:val="28"/>
        </w:rPr>
        <w:t xml:space="preserve"> </w:t>
      </w:r>
      <w:r w:rsidRPr="002E7B18">
        <w:rPr>
          <w:sz w:val="28"/>
          <w:szCs w:val="28"/>
        </w:rPr>
        <w:t>следует</w:t>
      </w:r>
      <w:r w:rsidR="002E7B18" w:rsidRPr="002E7B18">
        <w:rPr>
          <w:sz w:val="28"/>
          <w:szCs w:val="28"/>
        </w:rPr>
        <w:t xml:space="preserve"> </w:t>
      </w:r>
      <w:r w:rsidRPr="002E7B18">
        <w:rPr>
          <w:sz w:val="28"/>
          <w:szCs w:val="28"/>
        </w:rPr>
        <w:t>соблюдать</w:t>
      </w:r>
      <w:r w:rsidR="002E7B18" w:rsidRPr="002E7B18">
        <w:rPr>
          <w:sz w:val="28"/>
          <w:szCs w:val="28"/>
        </w:rPr>
        <w:t xml:space="preserve"> </w:t>
      </w:r>
      <w:r w:rsidRPr="002E7B18">
        <w:rPr>
          <w:sz w:val="28"/>
          <w:szCs w:val="28"/>
        </w:rPr>
        <w:t>при</w:t>
      </w:r>
      <w:r w:rsidR="002E7B18" w:rsidRPr="002E7B18">
        <w:rPr>
          <w:sz w:val="28"/>
          <w:szCs w:val="28"/>
        </w:rPr>
        <w:t xml:space="preserve"> </w:t>
      </w:r>
      <w:r w:rsidRPr="002E7B18">
        <w:rPr>
          <w:sz w:val="28"/>
          <w:szCs w:val="28"/>
        </w:rPr>
        <w:t>наборе</w:t>
      </w:r>
      <w:r w:rsidR="002E7B18" w:rsidRPr="002E7B18">
        <w:rPr>
          <w:sz w:val="28"/>
          <w:szCs w:val="28"/>
        </w:rPr>
        <w:t xml:space="preserve"> </w:t>
      </w:r>
      <w:r w:rsidRPr="002E7B18">
        <w:rPr>
          <w:sz w:val="28"/>
          <w:szCs w:val="28"/>
        </w:rPr>
        <w:t>текста</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клавиатуры?</w:t>
      </w:r>
    </w:p>
    <w:p w:rsidR="00371198" w:rsidRPr="002E7B18" w:rsidRDefault="00371198" w:rsidP="00B32C1E">
      <w:pPr>
        <w:spacing w:after="0" w:line="240" w:lineRule="auto"/>
        <w:ind w:firstLineChars="252" w:firstLine="706"/>
        <w:jc w:val="both"/>
        <w:rPr>
          <w:sz w:val="28"/>
          <w:szCs w:val="28"/>
        </w:rPr>
      </w:pPr>
      <w:r w:rsidRPr="002E7B18">
        <w:rPr>
          <w:sz w:val="28"/>
          <w:szCs w:val="28"/>
        </w:rPr>
        <w:t>Какими</w:t>
      </w:r>
      <w:r w:rsidR="002E7B18" w:rsidRPr="002E7B18">
        <w:rPr>
          <w:sz w:val="28"/>
          <w:szCs w:val="28"/>
        </w:rPr>
        <w:t xml:space="preserve"> </w:t>
      </w:r>
      <w:r w:rsidRPr="002E7B18">
        <w:rPr>
          <w:sz w:val="28"/>
          <w:szCs w:val="28"/>
        </w:rPr>
        <w:t>способами</w:t>
      </w:r>
      <w:r w:rsidR="002E7B18" w:rsidRPr="002E7B18">
        <w:rPr>
          <w:sz w:val="28"/>
          <w:szCs w:val="28"/>
        </w:rPr>
        <w:t xml:space="preserve"> </w:t>
      </w:r>
      <w:r w:rsidRPr="002E7B18">
        <w:rPr>
          <w:sz w:val="28"/>
          <w:szCs w:val="28"/>
        </w:rPr>
        <w:t>можно</w:t>
      </w:r>
      <w:r w:rsidR="002E7B18" w:rsidRPr="002E7B18">
        <w:rPr>
          <w:sz w:val="28"/>
          <w:szCs w:val="28"/>
        </w:rPr>
        <w:t xml:space="preserve"> </w:t>
      </w:r>
      <w:r w:rsidRPr="002E7B18">
        <w:rPr>
          <w:sz w:val="28"/>
          <w:szCs w:val="28"/>
        </w:rPr>
        <w:t>перемещаться</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тексту?</w:t>
      </w:r>
    </w:p>
    <w:p w:rsidR="00371198" w:rsidRPr="002E7B18" w:rsidRDefault="00371198" w:rsidP="00B32C1E">
      <w:pPr>
        <w:spacing w:after="0" w:line="240" w:lineRule="auto"/>
        <w:ind w:firstLineChars="252" w:firstLine="706"/>
        <w:jc w:val="both"/>
        <w:rPr>
          <w:sz w:val="28"/>
          <w:szCs w:val="28"/>
        </w:rPr>
      </w:pPr>
      <w:r w:rsidRPr="002E7B18">
        <w:rPr>
          <w:sz w:val="28"/>
          <w:szCs w:val="28"/>
        </w:rPr>
        <w:t>Перечислите</w:t>
      </w:r>
      <w:r w:rsidR="002E7B18" w:rsidRPr="002E7B18">
        <w:rPr>
          <w:sz w:val="28"/>
          <w:szCs w:val="28"/>
        </w:rPr>
        <w:t xml:space="preserve"> </w:t>
      </w:r>
      <w:r w:rsidRPr="002E7B18">
        <w:rPr>
          <w:sz w:val="28"/>
          <w:szCs w:val="28"/>
        </w:rPr>
        <w:t>правила</w:t>
      </w:r>
      <w:r w:rsidR="002E7B18" w:rsidRPr="002E7B18">
        <w:rPr>
          <w:sz w:val="28"/>
          <w:szCs w:val="28"/>
        </w:rPr>
        <w:t xml:space="preserve"> </w:t>
      </w:r>
      <w:r w:rsidRPr="002E7B18">
        <w:rPr>
          <w:sz w:val="28"/>
          <w:szCs w:val="28"/>
        </w:rPr>
        <w:t>выделения</w:t>
      </w:r>
      <w:r w:rsidR="002E7B18" w:rsidRPr="002E7B18">
        <w:rPr>
          <w:sz w:val="28"/>
          <w:szCs w:val="28"/>
        </w:rPr>
        <w:t xml:space="preserve"> </w:t>
      </w:r>
      <w:r w:rsidRPr="002E7B18">
        <w:rPr>
          <w:sz w:val="28"/>
          <w:szCs w:val="28"/>
        </w:rPr>
        <w:t>текста.</w:t>
      </w:r>
    </w:p>
    <w:p w:rsidR="00371198" w:rsidRPr="002E7B18" w:rsidRDefault="00371198" w:rsidP="00B32C1E">
      <w:pPr>
        <w:spacing w:after="0" w:line="240" w:lineRule="auto"/>
        <w:ind w:firstLineChars="252" w:firstLine="706"/>
        <w:jc w:val="both"/>
        <w:rPr>
          <w:sz w:val="28"/>
          <w:szCs w:val="28"/>
        </w:rPr>
      </w:pPr>
      <w:r w:rsidRPr="002E7B18">
        <w:rPr>
          <w:sz w:val="28"/>
          <w:szCs w:val="28"/>
        </w:rPr>
        <w:t>Практические</w:t>
      </w:r>
      <w:r w:rsidR="002E7B18" w:rsidRPr="002E7B18">
        <w:rPr>
          <w:sz w:val="28"/>
          <w:szCs w:val="28"/>
        </w:rPr>
        <w:t xml:space="preserve"> </w:t>
      </w:r>
      <w:r w:rsidRPr="002E7B18">
        <w:rPr>
          <w:sz w:val="28"/>
          <w:szCs w:val="28"/>
        </w:rPr>
        <w:t>занятия</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работе</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текстовым</w:t>
      </w:r>
      <w:r w:rsidR="002E7B18" w:rsidRPr="002E7B18">
        <w:rPr>
          <w:sz w:val="28"/>
          <w:szCs w:val="28"/>
        </w:rPr>
        <w:t xml:space="preserve"> </w:t>
      </w:r>
      <w:r w:rsidRPr="002E7B18">
        <w:rPr>
          <w:sz w:val="28"/>
          <w:szCs w:val="28"/>
        </w:rPr>
        <w:t>редактором</w:t>
      </w:r>
      <w:r w:rsidR="002E7B18" w:rsidRPr="002E7B18">
        <w:rPr>
          <w:sz w:val="28"/>
          <w:szCs w:val="28"/>
        </w:rPr>
        <w:t xml:space="preserve"> </w:t>
      </w:r>
      <w:r w:rsidRPr="002E7B18">
        <w:rPr>
          <w:sz w:val="28"/>
          <w:szCs w:val="28"/>
        </w:rPr>
        <w:t>Microsoft</w:t>
      </w:r>
      <w:r w:rsidR="002E7B18" w:rsidRPr="002E7B18">
        <w:rPr>
          <w:sz w:val="28"/>
          <w:szCs w:val="28"/>
        </w:rPr>
        <w:t xml:space="preserve"> </w:t>
      </w:r>
      <w:r w:rsidRPr="002E7B18">
        <w:rPr>
          <w:sz w:val="28"/>
          <w:szCs w:val="28"/>
        </w:rPr>
        <w:t>Office</w:t>
      </w:r>
      <w:r w:rsidR="002E7B18" w:rsidRPr="002E7B18">
        <w:rPr>
          <w:sz w:val="28"/>
          <w:szCs w:val="28"/>
        </w:rPr>
        <w:t xml:space="preserve"> </w:t>
      </w:r>
      <w:r w:rsidRPr="002E7B18">
        <w:rPr>
          <w:sz w:val="28"/>
          <w:szCs w:val="28"/>
        </w:rPr>
        <w:t>включают</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себя</w:t>
      </w:r>
      <w:r w:rsidR="002E7B18" w:rsidRPr="002E7B18">
        <w:rPr>
          <w:sz w:val="28"/>
          <w:szCs w:val="28"/>
        </w:rPr>
        <w:t xml:space="preserve"> </w:t>
      </w:r>
      <w:r w:rsidRPr="002E7B18">
        <w:rPr>
          <w:sz w:val="28"/>
          <w:szCs w:val="28"/>
        </w:rPr>
        <w:t>обзорное</w:t>
      </w:r>
      <w:r w:rsidR="002E7B18" w:rsidRPr="002E7B18">
        <w:rPr>
          <w:sz w:val="28"/>
          <w:szCs w:val="28"/>
        </w:rPr>
        <w:t xml:space="preserve"> </w:t>
      </w:r>
      <w:r w:rsidRPr="002E7B18">
        <w:rPr>
          <w:sz w:val="28"/>
          <w:szCs w:val="28"/>
        </w:rPr>
        <w:t>занятие</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данн</w:t>
      </w:r>
      <w:r w:rsidR="00117F27" w:rsidRPr="002E7B18">
        <w:rPr>
          <w:sz w:val="28"/>
          <w:szCs w:val="28"/>
        </w:rPr>
        <w:t>ой</w:t>
      </w:r>
      <w:r w:rsidR="002E7B18" w:rsidRPr="002E7B18">
        <w:rPr>
          <w:sz w:val="28"/>
          <w:szCs w:val="28"/>
        </w:rPr>
        <w:t xml:space="preserve"> </w:t>
      </w:r>
      <w:r w:rsidR="00117F27" w:rsidRPr="002E7B18">
        <w:rPr>
          <w:sz w:val="28"/>
          <w:szCs w:val="28"/>
        </w:rPr>
        <w:t>теме,</w:t>
      </w:r>
      <w:r w:rsidR="002E7B18" w:rsidRPr="002E7B18">
        <w:rPr>
          <w:sz w:val="28"/>
          <w:szCs w:val="28"/>
        </w:rPr>
        <w:t xml:space="preserve"> </w:t>
      </w:r>
      <w:r w:rsidR="00117F27" w:rsidRPr="002E7B18">
        <w:rPr>
          <w:sz w:val="28"/>
          <w:szCs w:val="28"/>
        </w:rPr>
        <w:t>работу</w:t>
      </w:r>
      <w:r w:rsidR="002E7B18" w:rsidRPr="002E7B18">
        <w:rPr>
          <w:sz w:val="28"/>
          <w:szCs w:val="28"/>
        </w:rPr>
        <w:t xml:space="preserve"> </w:t>
      </w:r>
      <w:r w:rsidR="00117F27" w:rsidRPr="002E7B18">
        <w:rPr>
          <w:sz w:val="28"/>
          <w:szCs w:val="28"/>
        </w:rPr>
        <w:t>с</w:t>
      </w:r>
      <w:r w:rsidR="002E7B18" w:rsidRPr="002E7B18">
        <w:rPr>
          <w:sz w:val="28"/>
          <w:szCs w:val="28"/>
        </w:rPr>
        <w:t xml:space="preserve"> </w:t>
      </w:r>
      <w:r w:rsidR="00117F27" w:rsidRPr="002E7B18">
        <w:rPr>
          <w:sz w:val="28"/>
          <w:szCs w:val="28"/>
        </w:rPr>
        <w:t>текстами</w:t>
      </w:r>
      <w:r w:rsidR="002E7B18" w:rsidRPr="002E7B18">
        <w:rPr>
          <w:sz w:val="28"/>
          <w:szCs w:val="28"/>
        </w:rPr>
        <w:t xml:space="preserve"> </w:t>
      </w:r>
      <w:r w:rsidR="00117F27" w:rsidRPr="002E7B18">
        <w:rPr>
          <w:sz w:val="28"/>
          <w:szCs w:val="28"/>
        </w:rPr>
        <w:t>исходного</w:t>
      </w:r>
      <w:r w:rsidR="002E7B18" w:rsidRPr="002E7B18">
        <w:rPr>
          <w:sz w:val="28"/>
          <w:szCs w:val="28"/>
        </w:rPr>
        <w:t xml:space="preserve"> </w:t>
      </w:r>
      <w:r w:rsidR="00117F27" w:rsidRPr="002E7B18">
        <w:rPr>
          <w:sz w:val="28"/>
          <w:szCs w:val="28"/>
        </w:rPr>
        <w:t>и</w:t>
      </w:r>
      <w:r w:rsidR="002E7B18" w:rsidRPr="002E7B18">
        <w:rPr>
          <w:sz w:val="28"/>
          <w:szCs w:val="28"/>
        </w:rPr>
        <w:t xml:space="preserve"> </w:t>
      </w:r>
      <w:r w:rsidR="00117F27" w:rsidRPr="002E7B18">
        <w:rPr>
          <w:sz w:val="28"/>
          <w:szCs w:val="28"/>
        </w:rPr>
        <w:t>переводящего</w:t>
      </w:r>
      <w:r w:rsidR="002E7B18" w:rsidRPr="002E7B18">
        <w:rPr>
          <w:sz w:val="28"/>
          <w:szCs w:val="28"/>
        </w:rPr>
        <w:t xml:space="preserve"> </w:t>
      </w:r>
      <w:r w:rsidR="00117F27" w:rsidRPr="002E7B18">
        <w:rPr>
          <w:sz w:val="28"/>
          <w:szCs w:val="28"/>
        </w:rPr>
        <w:t>языка</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применением</w:t>
      </w:r>
      <w:r w:rsidR="002E7B18" w:rsidRPr="002E7B18">
        <w:rPr>
          <w:sz w:val="28"/>
          <w:szCs w:val="28"/>
        </w:rPr>
        <w:t xml:space="preserve"> </w:t>
      </w:r>
      <w:r w:rsidRPr="002E7B18">
        <w:rPr>
          <w:sz w:val="28"/>
          <w:szCs w:val="28"/>
        </w:rPr>
        <w:t>данной</w:t>
      </w:r>
      <w:r w:rsidR="002E7B18" w:rsidRPr="002E7B18">
        <w:rPr>
          <w:sz w:val="28"/>
          <w:szCs w:val="28"/>
        </w:rPr>
        <w:t xml:space="preserve"> </w:t>
      </w:r>
      <w:r w:rsidRPr="002E7B18">
        <w:rPr>
          <w:sz w:val="28"/>
          <w:szCs w:val="28"/>
        </w:rPr>
        <w:t>программы</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проработкой</w:t>
      </w:r>
      <w:r w:rsidR="002E7B18" w:rsidRPr="002E7B18">
        <w:rPr>
          <w:sz w:val="28"/>
          <w:szCs w:val="28"/>
        </w:rPr>
        <w:t xml:space="preserve"> </w:t>
      </w:r>
      <w:r w:rsidRPr="002E7B18">
        <w:rPr>
          <w:sz w:val="28"/>
          <w:szCs w:val="28"/>
        </w:rPr>
        <w:t>всех</w:t>
      </w:r>
      <w:r w:rsidR="002E7B18" w:rsidRPr="002E7B18">
        <w:rPr>
          <w:sz w:val="28"/>
          <w:szCs w:val="28"/>
        </w:rPr>
        <w:t xml:space="preserve"> </w:t>
      </w:r>
      <w:r w:rsidRPr="002E7B18">
        <w:rPr>
          <w:sz w:val="28"/>
          <w:szCs w:val="28"/>
        </w:rPr>
        <w:t>теоретических</w:t>
      </w:r>
      <w:r w:rsidR="002E7B18" w:rsidRPr="002E7B18">
        <w:rPr>
          <w:sz w:val="28"/>
          <w:szCs w:val="28"/>
        </w:rPr>
        <w:t xml:space="preserve"> </w:t>
      </w:r>
      <w:r w:rsidRPr="002E7B18">
        <w:rPr>
          <w:sz w:val="28"/>
          <w:szCs w:val="28"/>
        </w:rPr>
        <w:t>положений</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основе</w:t>
      </w:r>
      <w:r w:rsidR="002E7B18" w:rsidRPr="002E7B18">
        <w:rPr>
          <w:sz w:val="28"/>
          <w:szCs w:val="28"/>
        </w:rPr>
        <w:t xml:space="preserve"> </w:t>
      </w:r>
      <w:r w:rsidRPr="002E7B18">
        <w:rPr>
          <w:sz w:val="28"/>
          <w:szCs w:val="28"/>
        </w:rPr>
        <w:t>данных</w:t>
      </w:r>
      <w:r w:rsidR="002E7B18" w:rsidRPr="002E7B18">
        <w:rPr>
          <w:sz w:val="28"/>
          <w:szCs w:val="28"/>
        </w:rPr>
        <w:t xml:space="preserve"> </w:t>
      </w:r>
      <w:r w:rsidRPr="002E7B18">
        <w:rPr>
          <w:sz w:val="28"/>
          <w:szCs w:val="28"/>
        </w:rPr>
        <w:t>текстов.</w:t>
      </w:r>
      <w:r w:rsidR="002E7B18" w:rsidRPr="002E7B18">
        <w:rPr>
          <w:sz w:val="28"/>
          <w:szCs w:val="28"/>
        </w:rPr>
        <w:t xml:space="preserve"> </w:t>
      </w:r>
      <w:r w:rsidRPr="002E7B18">
        <w:rPr>
          <w:sz w:val="28"/>
          <w:szCs w:val="28"/>
        </w:rPr>
        <w:t>Тексты</w:t>
      </w:r>
      <w:r w:rsidR="002E7B18" w:rsidRPr="002E7B18">
        <w:rPr>
          <w:sz w:val="28"/>
          <w:szCs w:val="28"/>
        </w:rPr>
        <w:t xml:space="preserve"> </w:t>
      </w:r>
      <w:r w:rsidRPr="002E7B18">
        <w:rPr>
          <w:sz w:val="28"/>
          <w:szCs w:val="28"/>
        </w:rPr>
        <w:t>предлагаются</w:t>
      </w:r>
      <w:r w:rsidR="002E7B18" w:rsidRPr="002E7B18">
        <w:rPr>
          <w:sz w:val="28"/>
          <w:szCs w:val="28"/>
        </w:rPr>
        <w:t xml:space="preserve"> </w:t>
      </w:r>
      <w:r w:rsidRPr="002E7B18">
        <w:rPr>
          <w:sz w:val="28"/>
          <w:szCs w:val="28"/>
        </w:rPr>
        <w:t>преподавателем</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электронных</w:t>
      </w:r>
      <w:r w:rsidR="002E7B18" w:rsidRPr="002E7B18">
        <w:rPr>
          <w:sz w:val="28"/>
          <w:szCs w:val="28"/>
        </w:rPr>
        <w:t xml:space="preserve"> </w:t>
      </w:r>
      <w:r w:rsidRPr="002E7B18">
        <w:rPr>
          <w:sz w:val="28"/>
          <w:szCs w:val="28"/>
        </w:rPr>
        <w:t>источников</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ресур</w:t>
      </w:r>
      <w:r w:rsidR="00117F27" w:rsidRPr="002E7B18">
        <w:rPr>
          <w:sz w:val="28"/>
          <w:szCs w:val="28"/>
        </w:rPr>
        <w:t>сов,</w:t>
      </w:r>
      <w:r w:rsidR="002E7B18" w:rsidRPr="002E7B18">
        <w:rPr>
          <w:sz w:val="28"/>
          <w:szCs w:val="28"/>
        </w:rPr>
        <w:t xml:space="preserve"> </w:t>
      </w:r>
      <w:r w:rsidR="00117F27" w:rsidRPr="002E7B18">
        <w:rPr>
          <w:sz w:val="28"/>
          <w:szCs w:val="28"/>
        </w:rPr>
        <w:t>например</w:t>
      </w:r>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7" w:history="1">
        <w:r w:rsidRPr="002E7B18">
          <w:rPr>
            <w:sz w:val="28"/>
            <w:szCs w:val="28"/>
          </w:rPr>
          <w:t>http://themoscownews.com</w:t>
        </w:r>
      </w:hyperlink>
      <w:r w:rsidR="002E7B18" w:rsidRPr="002E7B18">
        <w:rPr>
          <w:sz w:val="28"/>
          <w:szCs w:val="28"/>
        </w:rPr>
        <w:t xml:space="preserve"> </w:t>
      </w:r>
      <w:r w:rsidR="00117F27" w:rsidRPr="002E7B18">
        <w:rPr>
          <w:sz w:val="28"/>
          <w:szCs w:val="28"/>
        </w:rPr>
        <w:t>–</w:t>
      </w:r>
      <w:r w:rsidR="002E7B18" w:rsidRPr="002E7B18">
        <w:rPr>
          <w:sz w:val="28"/>
          <w:szCs w:val="28"/>
        </w:rPr>
        <w:t xml:space="preserve"> </w:t>
      </w:r>
      <w:r w:rsidRPr="002E7B18">
        <w:rPr>
          <w:sz w:val="28"/>
          <w:szCs w:val="28"/>
        </w:rPr>
        <w:t>ежедневная</w:t>
      </w:r>
      <w:r w:rsidR="002E7B18" w:rsidRPr="002E7B18">
        <w:rPr>
          <w:sz w:val="28"/>
          <w:szCs w:val="28"/>
        </w:rPr>
        <w:t xml:space="preserve"> </w:t>
      </w:r>
      <w:r w:rsidRPr="002E7B18">
        <w:rPr>
          <w:sz w:val="28"/>
          <w:szCs w:val="28"/>
        </w:rPr>
        <w:t>российская</w:t>
      </w:r>
      <w:r w:rsidR="002E7B18" w:rsidRPr="002E7B18">
        <w:rPr>
          <w:sz w:val="28"/>
          <w:szCs w:val="28"/>
        </w:rPr>
        <w:t xml:space="preserve"> </w:t>
      </w:r>
      <w:r w:rsidRPr="002E7B18">
        <w:rPr>
          <w:sz w:val="28"/>
          <w:szCs w:val="28"/>
        </w:rPr>
        <w:t>общественно-политическая</w:t>
      </w:r>
      <w:r w:rsidR="002E7B18" w:rsidRPr="002E7B18">
        <w:rPr>
          <w:sz w:val="28"/>
          <w:szCs w:val="28"/>
        </w:rPr>
        <w:t xml:space="preserve"> </w:t>
      </w:r>
      <w:r w:rsidRPr="002E7B18">
        <w:rPr>
          <w:sz w:val="28"/>
          <w:szCs w:val="28"/>
        </w:rPr>
        <w:t>газета</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английском</w:t>
      </w:r>
      <w:r w:rsidR="002E7B18" w:rsidRPr="002E7B18">
        <w:rPr>
          <w:sz w:val="28"/>
          <w:szCs w:val="28"/>
        </w:rPr>
        <w:t xml:space="preserve"> </w:t>
      </w:r>
      <w:r w:rsidRPr="002E7B18">
        <w:rPr>
          <w:sz w:val="28"/>
          <w:szCs w:val="28"/>
        </w:rPr>
        <w:t>языке.</w:t>
      </w:r>
      <w:r w:rsidR="002E7B18" w:rsidRPr="002E7B18">
        <w:rPr>
          <w:sz w:val="28"/>
          <w:szCs w:val="28"/>
        </w:rPr>
        <w:t xml:space="preserve"> </w:t>
      </w:r>
      <w:r w:rsidRPr="002E7B18">
        <w:rPr>
          <w:sz w:val="28"/>
          <w:szCs w:val="28"/>
        </w:rPr>
        <w:t>Читателю</w:t>
      </w:r>
      <w:r w:rsidR="002E7B18" w:rsidRPr="002E7B18">
        <w:rPr>
          <w:sz w:val="28"/>
          <w:szCs w:val="28"/>
        </w:rPr>
        <w:t xml:space="preserve"> </w:t>
      </w:r>
      <w:r w:rsidRPr="002E7B18">
        <w:rPr>
          <w:sz w:val="28"/>
          <w:szCs w:val="28"/>
        </w:rPr>
        <w:t>предлагается</w:t>
      </w:r>
      <w:r w:rsidR="002E7B18" w:rsidRPr="002E7B18">
        <w:rPr>
          <w:sz w:val="28"/>
          <w:szCs w:val="28"/>
        </w:rPr>
        <w:t xml:space="preserve"> </w:t>
      </w:r>
      <w:r w:rsidRPr="002E7B18">
        <w:rPr>
          <w:sz w:val="28"/>
          <w:szCs w:val="28"/>
        </w:rPr>
        <w:t>множество</w:t>
      </w:r>
      <w:r w:rsidR="002E7B18" w:rsidRPr="002E7B18">
        <w:rPr>
          <w:sz w:val="28"/>
          <w:szCs w:val="28"/>
        </w:rPr>
        <w:t xml:space="preserve"> </w:t>
      </w:r>
      <w:r w:rsidRPr="002E7B18">
        <w:rPr>
          <w:sz w:val="28"/>
          <w:szCs w:val="28"/>
        </w:rPr>
        <w:t>рубрик:</w:t>
      </w:r>
      <w:r w:rsidR="002E7B18" w:rsidRPr="002E7B18">
        <w:rPr>
          <w:sz w:val="28"/>
          <w:szCs w:val="28"/>
        </w:rPr>
        <w:t xml:space="preserve"> </w:t>
      </w:r>
      <w:r w:rsidRPr="002E7B18">
        <w:rPr>
          <w:sz w:val="28"/>
          <w:szCs w:val="28"/>
        </w:rPr>
        <w:t>политика,</w:t>
      </w:r>
      <w:r w:rsidR="002E7B18" w:rsidRPr="002E7B18">
        <w:rPr>
          <w:sz w:val="28"/>
          <w:szCs w:val="28"/>
        </w:rPr>
        <w:t xml:space="preserve"> </w:t>
      </w:r>
      <w:r w:rsidRPr="002E7B18">
        <w:rPr>
          <w:sz w:val="28"/>
          <w:szCs w:val="28"/>
        </w:rPr>
        <w:t>бизнес,</w:t>
      </w:r>
      <w:r w:rsidR="002E7B18" w:rsidRPr="002E7B18">
        <w:rPr>
          <w:sz w:val="28"/>
          <w:szCs w:val="28"/>
        </w:rPr>
        <w:t xml:space="preserve"> </w:t>
      </w:r>
      <w:r w:rsidRPr="002E7B18">
        <w:rPr>
          <w:sz w:val="28"/>
          <w:szCs w:val="28"/>
        </w:rPr>
        <w:t>спорт,</w:t>
      </w:r>
      <w:r w:rsidR="002E7B18" w:rsidRPr="002E7B18">
        <w:rPr>
          <w:sz w:val="28"/>
          <w:szCs w:val="28"/>
        </w:rPr>
        <w:t xml:space="preserve"> </w:t>
      </w:r>
      <w:r w:rsidRPr="002E7B18">
        <w:rPr>
          <w:sz w:val="28"/>
          <w:szCs w:val="28"/>
        </w:rPr>
        <w:t>развлечения;</w:t>
      </w:r>
    </w:p>
    <w:p w:rsidR="00371198" w:rsidRPr="002E7B18" w:rsidRDefault="00371198" w:rsidP="00117F27">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8" w:history="1">
        <w:r w:rsidRPr="002E7B18">
          <w:rPr>
            <w:sz w:val="28"/>
            <w:szCs w:val="28"/>
          </w:rPr>
          <w:t>http://www.readwritethink.org</w:t>
        </w:r>
      </w:hyperlink>
      <w:r w:rsidR="002E7B18" w:rsidRPr="002E7B18">
        <w:rPr>
          <w:sz w:val="28"/>
          <w:szCs w:val="28"/>
        </w:rPr>
        <w:t xml:space="preserve"> </w:t>
      </w:r>
      <w:r w:rsidR="00117F27" w:rsidRPr="002E7B18">
        <w:rPr>
          <w:sz w:val="28"/>
          <w:szCs w:val="28"/>
        </w:rPr>
        <w:t>–</w:t>
      </w:r>
      <w:r w:rsidR="002E7B18" w:rsidRPr="002E7B18">
        <w:rPr>
          <w:sz w:val="28"/>
          <w:szCs w:val="28"/>
        </w:rPr>
        <w:t xml:space="preserve"> </w:t>
      </w:r>
      <w:r w:rsidRPr="002E7B18">
        <w:rPr>
          <w:sz w:val="28"/>
          <w:szCs w:val="28"/>
        </w:rPr>
        <w:t>секция</w:t>
      </w:r>
      <w:r w:rsidR="002E7B18" w:rsidRPr="002E7B18">
        <w:rPr>
          <w:sz w:val="28"/>
          <w:szCs w:val="28"/>
        </w:rPr>
        <w:t xml:space="preserve"> </w:t>
      </w:r>
      <w:r w:rsidRPr="002E7B18">
        <w:rPr>
          <w:sz w:val="28"/>
          <w:szCs w:val="28"/>
        </w:rPr>
        <w:t>Международной</w:t>
      </w:r>
      <w:r w:rsidR="002E7B18" w:rsidRPr="002E7B18">
        <w:rPr>
          <w:sz w:val="28"/>
          <w:szCs w:val="28"/>
        </w:rPr>
        <w:t xml:space="preserve"> </w:t>
      </w:r>
      <w:r w:rsidRPr="002E7B18">
        <w:rPr>
          <w:sz w:val="28"/>
          <w:szCs w:val="28"/>
        </w:rPr>
        <w:t>читательской</w:t>
      </w:r>
      <w:r w:rsidR="002E7B18" w:rsidRPr="002E7B18">
        <w:rPr>
          <w:sz w:val="28"/>
          <w:szCs w:val="28"/>
        </w:rPr>
        <w:t xml:space="preserve"> </w:t>
      </w:r>
      <w:r w:rsidRPr="002E7B18">
        <w:rPr>
          <w:sz w:val="28"/>
          <w:szCs w:val="28"/>
        </w:rPr>
        <w:t>ассоциации</w:t>
      </w:r>
      <w:r w:rsidR="002E7B18" w:rsidRPr="002E7B18">
        <w:rPr>
          <w:sz w:val="28"/>
          <w:szCs w:val="28"/>
        </w:rPr>
        <w:t xml:space="preserve"> </w:t>
      </w:r>
      <w:r w:rsidRPr="002E7B18">
        <w:rPr>
          <w:sz w:val="28"/>
          <w:szCs w:val="28"/>
        </w:rPr>
        <w:t>(IRA).</w:t>
      </w:r>
      <w:r w:rsidR="002E7B18" w:rsidRPr="002E7B18">
        <w:rPr>
          <w:sz w:val="28"/>
          <w:szCs w:val="28"/>
        </w:rPr>
        <w:t xml:space="preserve"> </w:t>
      </w:r>
      <w:r w:rsidRPr="002E7B18">
        <w:rPr>
          <w:sz w:val="28"/>
          <w:szCs w:val="28"/>
        </w:rPr>
        <w:t>Здесь</w:t>
      </w:r>
      <w:r w:rsidR="002E7B18" w:rsidRPr="002E7B18">
        <w:rPr>
          <w:sz w:val="28"/>
          <w:szCs w:val="28"/>
        </w:rPr>
        <w:t xml:space="preserve"> </w:t>
      </w:r>
      <w:r w:rsidRPr="002E7B18">
        <w:rPr>
          <w:sz w:val="28"/>
          <w:szCs w:val="28"/>
        </w:rPr>
        <w:t>имеется</w:t>
      </w:r>
      <w:r w:rsidR="002E7B18" w:rsidRPr="002E7B18">
        <w:rPr>
          <w:sz w:val="28"/>
          <w:szCs w:val="28"/>
        </w:rPr>
        <w:t xml:space="preserve"> </w:t>
      </w:r>
      <w:r w:rsidRPr="002E7B18">
        <w:rPr>
          <w:sz w:val="28"/>
          <w:szCs w:val="28"/>
        </w:rPr>
        <w:t>огромная</w:t>
      </w:r>
      <w:r w:rsidR="002E7B18" w:rsidRPr="002E7B18">
        <w:rPr>
          <w:sz w:val="28"/>
          <w:szCs w:val="28"/>
        </w:rPr>
        <w:t xml:space="preserve"> </w:t>
      </w:r>
      <w:r w:rsidRPr="002E7B18">
        <w:rPr>
          <w:sz w:val="28"/>
          <w:szCs w:val="28"/>
        </w:rPr>
        <w:t>коллекция</w:t>
      </w:r>
      <w:r w:rsidR="002E7B18" w:rsidRPr="002E7B18">
        <w:rPr>
          <w:sz w:val="28"/>
          <w:szCs w:val="28"/>
        </w:rPr>
        <w:t xml:space="preserve"> </w:t>
      </w:r>
      <w:r w:rsidRPr="002E7B18">
        <w:rPr>
          <w:sz w:val="28"/>
          <w:szCs w:val="28"/>
        </w:rPr>
        <w:t>ресурсов</w:t>
      </w:r>
      <w:r w:rsidR="002E7B18" w:rsidRPr="002E7B18">
        <w:rPr>
          <w:sz w:val="28"/>
          <w:szCs w:val="28"/>
        </w:rPr>
        <w:t xml:space="preserve"> </w:t>
      </w:r>
      <w:r w:rsidRPr="002E7B18">
        <w:rPr>
          <w:sz w:val="28"/>
          <w:szCs w:val="28"/>
        </w:rPr>
        <w:t>для</w:t>
      </w:r>
      <w:r w:rsidR="002E7B18" w:rsidRPr="002E7B18">
        <w:rPr>
          <w:sz w:val="28"/>
          <w:szCs w:val="28"/>
        </w:rPr>
        <w:t xml:space="preserve"> </w:t>
      </w:r>
      <w:r w:rsidRPr="002E7B18">
        <w:rPr>
          <w:sz w:val="28"/>
          <w:szCs w:val="28"/>
        </w:rPr>
        <w:t>отработки</w:t>
      </w:r>
      <w:r w:rsidR="002E7B18" w:rsidRPr="002E7B18">
        <w:rPr>
          <w:sz w:val="28"/>
          <w:szCs w:val="28"/>
        </w:rPr>
        <w:t xml:space="preserve"> </w:t>
      </w:r>
      <w:r w:rsidRPr="002E7B18">
        <w:rPr>
          <w:sz w:val="28"/>
          <w:szCs w:val="28"/>
        </w:rPr>
        <w:t>навыков</w:t>
      </w:r>
      <w:r w:rsidR="002E7B18" w:rsidRPr="002E7B18">
        <w:rPr>
          <w:sz w:val="28"/>
          <w:szCs w:val="28"/>
        </w:rPr>
        <w:t xml:space="preserve"> </w:t>
      </w:r>
      <w:r w:rsidRPr="002E7B18">
        <w:rPr>
          <w:sz w:val="28"/>
          <w:szCs w:val="28"/>
        </w:rPr>
        <w:t>чтения.</w:t>
      </w:r>
      <w:r w:rsidR="002E7B18" w:rsidRPr="002E7B18">
        <w:rPr>
          <w:sz w:val="28"/>
          <w:szCs w:val="28"/>
        </w:rPr>
        <w:t xml:space="preserve"> </w:t>
      </w:r>
      <w:r w:rsidRPr="002E7B18">
        <w:rPr>
          <w:sz w:val="28"/>
          <w:szCs w:val="28"/>
        </w:rPr>
        <w:t>К</w:t>
      </w:r>
      <w:r w:rsidR="002E7B18" w:rsidRPr="002E7B18">
        <w:rPr>
          <w:sz w:val="28"/>
          <w:szCs w:val="28"/>
        </w:rPr>
        <w:t xml:space="preserve"> </w:t>
      </w:r>
      <w:r w:rsidRPr="002E7B18">
        <w:rPr>
          <w:sz w:val="28"/>
          <w:szCs w:val="28"/>
        </w:rPr>
        <w:t>ним</w:t>
      </w:r>
      <w:r w:rsidR="002E7B18" w:rsidRPr="002E7B18">
        <w:rPr>
          <w:sz w:val="28"/>
          <w:szCs w:val="28"/>
        </w:rPr>
        <w:t xml:space="preserve"> </w:t>
      </w:r>
      <w:r w:rsidRPr="002E7B18">
        <w:rPr>
          <w:sz w:val="28"/>
          <w:szCs w:val="28"/>
        </w:rPr>
        <w:t>прилагаются</w:t>
      </w:r>
      <w:r w:rsidR="002E7B18" w:rsidRPr="002E7B18">
        <w:rPr>
          <w:sz w:val="28"/>
          <w:szCs w:val="28"/>
        </w:rPr>
        <w:t xml:space="preserve"> </w:t>
      </w:r>
      <w:r w:rsidRPr="002E7B18">
        <w:rPr>
          <w:sz w:val="28"/>
          <w:szCs w:val="28"/>
        </w:rPr>
        <w:t>интересные</w:t>
      </w:r>
      <w:r w:rsidR="002E7B18" w:rsidRPr="002E7B18">
        <w:rPr>
          <w:sz w:val="28"/>
          <w:szCs w:val="28"/>
        </w:rPr>
        <w:t xml:space="preserve"> </w:t>
      </w:r>
      <w:r w:rsidRPr="002E7B18">
        <w:rPr>
          <w:sz w:val="28"/>
          <w:szCs w:val="28"/>
        </w:rPr>
        <w:t>задания.</w:t>
      </w:r>
      <w:r w:rsidR="002E7B18" w:rsidRPr="002E7B18">
        <w:rPr>
          <w:sz w:val="28"/>
          <w:szCs w:val="28"/>
        </w:rPr>
        <w:t xml:space="preserve"> </w:t>
      </w:r>
      <w:r w:rsidRPr="002E7B18">
        <w:rPr>
          <w:sz w:val="28"/>
          <w:szCs w:val="28"/>
        </w:rPr>
        <w:t>Возможность</w:t>
      </w:r>
      <w:r w:rsidR="002E7B18" w:rsidRPr="002E7B18">
        <w:rPr>
          <w:sz w:val="28"/>
          <w:szCs w:val="28"/>
        </w:rPr>
        <w:t xml:space="preserve"> </w:t>
      </w:r>
      <w:r w:rsidRPr="002E7B18">
        <w:rPr>
          <w:sz w:val="28"/>
          <w:szCs w:val="28"/>
        </w:rPr>
        <w:t>самоконтроля</w:t>
      </w:r>
      <w:r w:rsidR="002E7B18" w:rsidRPr="002E7B18">
        <w:rPr>
          <w:sz w:val="28"/>
          <w:szCs w:val="28"/>
        </w:rPr>
        <w:t xml:space="preserve"> </w:t>
      </w:r>
      <w:r w:rsidRPr="002E7B18">
        <w:rPr>
          <w:sz w:val="28"/>
          <w:szCs w:val="28"/>
        </w:rPr>
        <w:t>понимания</w:t>
      </w:r>
      <w:r w:rsidR="002E7B18" w:rsidRPr="002E7B18">
        <w:rPr>
          <w:sz w:val="28"/>
          <w:szCs w:val="28"/>
        </w:rPr>
        <w:t xml:space="preserve"> </w:t>
      </w:r>
      <w:r w:rsidRPr="002E7B18">
        <w:rPr>
          <w:sz w:val="28"/>
          <w:szCs w:val="28"/>
        </w:rPr>
        <w:t>прочитанного</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участия</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читательских</w:t>
      </w:r>
      <w:r w:rsidR="002E7B18" w:rsidRPr="002E7B18">
        <w:rPr>
          <w:sz w:val="28"/>
          <w:szCs w:val="28"/>
        </w:rPr>
        <w:t xml:space="preserve"> </w:t>
      </w:r>
      <w:r w:rsidRPr="002E7B18">
        <w:rPr>
          <w:sz w:val="28"/>
          <w:szCs w:val="28"/>
        </w:rPr>
        <w:t>международных</w:t>
      </w:r>
      <w:r w:rsidR="002E7B18" w:rsidRPr="002E7B18">
        <w:rPr>
          <w:sz w:val="28"/>
          <w:szCs w:val="28"/>
        </w:rPr>
        <w:t xml:space="preserve"> </w:t>
      </w:r>
      <w:r w:rsidRPr="002E7B18">
        <w:rPr>
          <w:sz w:val="28"/>
          <w:szCs w:val="28"/>
        </w:rPr>
        <w:t>конкурсах;</w:t>
      </w:r>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9" w:history="1">
        <w:r w:rsidR="00117F27" w:rsidRPr="002E7B18">
          <w:rPr>
            <w:sz w:val="28"/>
            <w:szCs w:val="28"/>
          </w:rPr>
          <w:t>http://eslus.com/LESSONS/READING/READ.HTM</w:t>
        </w:r>
        <w:r w:rsidR="002E7B18" w:rsidRPr="002E7B18">
          <w:rPr>
            <w:sz w:val="28"/>
            <w:szCs w:val="28"/>
          </w:rPr>
          <w:t xml:space="preserve"> </w:t>
        </w:r>
        <w:r w:rsidR="00117F27" w:rsidRPr="002E7B18">
          <w:rPr>
            <w:sz w:val="28"/>
            <w:szCs w:val="28"/>
          </w:rPr>
          <w:t>–</w:t>
        </w:r>
        <w:r w:rsidR="002E7B18" w:rsidRPr="002E7B18">
          <w:rPr>
            <w:sz w:val="28"/>
            <w:szCs w:val="28"/>
          </w:rPr>
          <w:t xml:space="preserve"> </w:t>
        </w:r>
      </w:hyperlink>
      <w:r w:rsidR="00117F27" w:rsidRPr="002E7B18">
        <w:rPr>
          <w:sz w:val="28"/>
          <w:szCs w:val="28"/>
        </w:rPr>
        <w:t>к</w:t>
      </w:r>
      <w:r w:rsidRPr="002E7B18">
        <w:rPr>
          <w:sz w:val="28"/>
          <w:szCs w:val="28"/>
        </w:rPr>
        <w:t>оллекция</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короткими</w:t>
      </w:r>
      <w:r w:rsidR="002E7B18" w:rsidRPr="002E7B18">
        <w:rPr>
          <w:sz w:val="28"/>
          <w:szCs w:val="28"/>
        </w:rPr>
        <w:t xml:space="preserve"> </w:t>
      </w:r>
      <w:r w:rsidRPr="002E7B18">
        <w:rPr>
          <w:sz w:val="28"/>
          <w:szCs w:val="28"/>
        </w:rPr>
        <w:t>рассказами.</w:t>
      </w:r>
      <w:r w:rsidR="002E7B18" w:rsidRPr="002E7B18">
        <w:rPr>
          <w:sz w:val="28"/>
          <w:szCs w:val="28"/>
        </w:rPr>
        <w:t xml:space="preserve"> </w:t>
      </w:r>
      <w:r w:rsidRPr="002E7B18">
        <w:rPr>
          <w:sz w:val="28"/>
          <w:szCs w:val="28"/>
        </w:rPr>
        <w:t>Проверка</w:t>
      </w:r>
      <w:r w:rsidR="002E7B18" w:rsidRPr="002E7B18">
        <w:rPr>
          <w:sz w:val="28"/>
          <w:szCs w:val="28"/>
        </w:rPr>
        <w:t xml:space="preserve"> </w:t>
      </w:r>
      <w:r w:rsidRPr="002E7B18">
        <w:rPr>
          <w:sz w:val="28"/>
          <w:szCs w:val="28"/>
        </w:rPr>
        <w:t>понимания</w:t>
      </w:r>
      <w:r w:rsidR="002E7B18" w:rsidRPr="002E7B18">
        <w:rPr>
          <w:sz w:val="28"/>
          <w:szCs w:val="28"/>
        </w:rPr>
        <w:t xml:space="preserve"> </w:t>
      </w:r>
      <w:r w:rsidRPr="002E7B18">
        <w:rPr>
          <w:sz w:val="28"/>
          <w:szCs w:val="28"/>
        </w:rPr>
        <w:t>через</w:t>
      </w:r>
      <w:r w:rsidR="002E7B18" w:rsidRPr="002E7B18">
        <w:rPr>
          <w:sz w:val="28"/>
          <w:szCs w:val="28"/>
        </w:rPr>
        <w:t xml:space="preserve"> </w:t>
      </w:r>
      <w:r w:rsidRPr="002E7B18">
        <w:rPr>
          <w:sz w:val="28"/>
          <w:szCs w:val="28"/>
        </w:rPr>
        <w:t>заполнение</w:t>
      </w:r>
      <w:r w:rsidR="002E7B18" w:rsidRPr="002E7B18">
        <w:rPr>
          <w:sz w:val="28"/>
          <w:szCs w:val="28"/>
        </w:rPr>
        <w:t xml:space="preserve"> </w:t>
      </w:r>
      <w:r w:rsidRPr="002E7B18">
        <w:rPr>
          <w:sz w:val="28"/>
          <w:szCs w:val="28"/>
        </w:rPr>
        <w:t>пробелов</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тексте.</w:t>
      </w:r>
      <w:r w:rsidR="002E7B18" w:rsidRPr="002E7B18">
        <w:rPr>
          <w:sz w:val="28"/>
          <w:szCs w:val="28"/>
        </w:rPr>
        <w:t xml:space="preserve"> </w:t>
      </w:r>
      <w:r w:rsidRPr="002E7B18">
        <w:rPr>
          <w:sz w:val="28"/>
          <w:szCs w:val="28"/>
        </w:rPr>
        <w:t>Упражнения</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скорость</w:t>
      </w:r>
      <w:r w:rsidR="002E7B18" w:rsidRPr="002E7B18">
        <w:rPr>
          <w:sz w:val="28"/>
          <w:szCs w:val="28"/>
        </w:rPr>
        <w:t xml:space="preserve"> </w:t>
      </w:r>
      <w:r w:rsidRPr="002E7B18">
        <w:rPr>
          <w:sz w:val="28"/>
          <w:szCs w:val="28"/>
        </w:rPr>
        <w:t>чтения.</w:t>
      </w:r>
      <w:r w:rsidR="002E7B18" w:rsidRPr="002E7B18">
        <w:rPr>
          <w:sz w:val="28"/>
          <w:szCs w:val="28"/>
        </w:rPr>
        <w:t xml:space="preserve"> </w:t>
      </w:r>
      <w:r w:rsidRPr="002E7B18">
        <w:rPr>
          <w:sz w:val="28"/>
          <w:szCs w:val="28"/>
        </w:rPr>
        <w:t>Возможность</w:t>
      </w:r>
      <w:r w:rsidR="002E7B18" w:rsidRPr="002E7B18">
        <w:rPr>
          <w:sz w:val="28"/>
          <w:szCs w:val="28"/>
        </w:rPr>
        <w:t xml:space="preserve"> </w:t>
      </w:r>
      <w:r w:rsidRPr="002E7B18">
        <w:rPr>
          <w:sz w:val="28"/>
          <w:szCs w:val="28"/>
        </w:rPr>
        <w:t>посмотреть</w:t>
      </w:r>
      <w:r w:rsidR="002E7B18" w:rsidRPr="002E7B18">
        <w:rPr>
          <w:sz w:val="28"/>
          <w:szCs w:val="28"/>
        </w:rPr>
        <w:t xml:space="preserve"> </w:t>
      </w:r>
      <w:r w:rsidRPr="002E7B18">
        <w:rPr>
          <w:sz w:val="28"/>
          <w:szCs w:val="28"/>
        </w:rPr>
        <w:t>значение</w:t>
      </w:r>
      <w:r w:rsidR="002E7B18" w:rsidRPr="002E7B18">
        <w:rPr>
          <w:sz w:val="28"/>
          <w:szCs w:val="28"/>
        </w:rPr>
        <w:t xml:space="preserve"> </w:t>
      </w:r>
      <w:r w:rsidRPr="002E7B18">
        <w:rPr>
          <w:sz w:val="28"/>
          <w:szCs w:val="28"/>
        </w:rPr>
        <w:t>слова,</w:t>
      </w:r>
      <w:r w:rsidR="002E7B18" w:rsidRPr="002E7B18">
        <w:rPr>
          <w:sz w:val="28"/>
          <w:szCs w:val="28"/>
        </w:rPr>
        <w:t xml:space="preserve"> </w:t>
      </w:r>
      <w:r w:rsidRPr="002E7B18">
        <w:rPr>
          <w:sz w:val="28"/>
          <w:szCs w:val="28"/>
        </w:rPr>
        <w:t>кликнув</w:t>
      </w:r>
      <w:r w:rsidR="002E7B18" w:rsidRPr="002E7B18">
        <w:rPr>
          <w:sz w:val="28"/>
          <w:szCs w:val="28"/>
        </w:rPr>
        <w:t xml:space="preserve"> </w:t>
      </w:r>
      <w:r w:rsidRPr="002E7B18">
        <w:rPr>
          <w:sz w:val="28"/>
          <w:szCs w:val="28"/>
        </w:rPr>
        <w:t>мышкой</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него.</w:t>
      </w:r>
      <w:r w:rsidR="002E7B18" w:rsidRPr="002E7B18">
        <w:rPr>
          <w:sz w:val="28"/>
          <w:szCs w:val="28"/>
        </w:rPr>
        <w:t xml:space="preserve"> </w:t>
      </w:r>
      <w:r w:rsidRPr="002E7B18">
        <w:rPr>
          <w:sz w:val="28"/>
          <w:szCs w:val="28"/>
        </w:rPr>
        <w:t>Имеются</w:t>
      </w:r>
      <w:r w:rsidR="002E7B18" w:rsidRPr="002E7B18">
        <w:rPr>
          <w:sz w:val="28"/>
          <w:szCs w:val="28"/>
        </w:rPr>
        <w:t xml:space="preserve"> </w:t>
      </w:r>
      <w:r w:rsidRPr="002E7B18">
        <w:rPr>
          <w:sz w:val="28"/>
          <w:szCs w:val="28"/>
        </w:rPr>
        <w:t>тексты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аудио.</w:t>
      </w:r>
      <w:r w:rsidR="002E7B18" w:rsidRPr="002E7B18">
        <w:rPr>
          <w:sz w:val="28"/>
          <w:szCs w:val="28"/>
        </w:rPr>
        <w:t xml:space="preserve"> </w:t>
      </w:r>
      <w:r w:rsidRPr="002E7B18">
        <w:rPr>
          <w:sz w:val="28"/>
          <w:szCs w:val="28"/>
        </w:rPr>
        <w:t>Возможно</w:t>
      </w:r>
      <w:r w:rsidR="002E7B18" w:rsidRPr="002E7B18">
        <w:rPr>
          <w:sz w:val="28"/>
          <w:szCs w:val="28"/>
        </w:rPr>
        <w:t xml:space="preserve"> </w:t>
      </w:r>
      <w:r w:rsidRPr="002E7B18">
        <w:rPr>
          <w:sz w:val="28"/>
          <w:szCs w:val="28"/>
        </w:rPr>
        <w:t>выполнение</w:t>
      </w:r>
      <w:r w:rsidR="002E7B18" w:rsidRPr="002E7B18">
        <w:rPr>
          <w:sz w:val="28"/>
          <w:szCs w:val="28"/>
        </w:rPr>
        <w:t xml:space="preserve"> </w:t>
      </w:r>
      <w:r w:rsidRPr="002E7B18">
        <w:rPr>
          <w:sz w:val="28"/>
          <w:szCs w:val="28"/>
        </w:rPr>
        <w:t>письменного</w:t>
      </w:r>
      <w:r w:rsidR="002E7B18" w:rsidRPr="002E7B18">
        <w:rPr>
          <w:sz w:val="28"/>
          <w:szCs w:val="28"/>
        </w:rPr>
        <w:t xml:space="preserve"> </w:t>
      </w:r>
      <w:r w:rsidRPr="002E7B18">
        <w:rPr>
          <w:sz w:val="28"/>
          <w:szCs w:val="28"/>
        </w:rPr>
        <w:t>задания</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тексту;</w:t>
      </w:r>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10" w:history="1">
        <w:r w:rsidR="00117F27" w:rsidRPr="002E7B18">
          <w:rPr>
            <w:sz w:val="28"/>
            <w:szCs w:val="28"/>
          </w:rPr>
          <w:t>http://www.readingonline.org/electronic</w:t>
        </w:r>
        <w:r w:rsidR="002E7B18" w:rsidRPr="002E7B18">
          <w:rPr>
            <w:sz w:val="28"/>
            <w:szCs w:val="28"/>
          </w:rPr>
          <w:t xml:space="preserve"> </w:t>
        </w:r>
        <w:r w:rsidR="00117F27" w:rsidRPr="002E7B18">
          <w:rPr>
            <w:sz w:val="28"/>
            <w:szCs w:val="28"/>
          </w:rPr>
          <w:t>–</w:t>
        </w:r>
        <w:r w:rsidR="002E7B18" w:rsidRPr="002E7B18">
          <w:rPr>
            <w:sz w:val="28"/>
            <w:szCs w:val="28"/>
          </w:rPr>
          <w:t xml:space="preserve"> </w:t>
        </w:r>
      </w:hyperlink>
      <w:r w:rsidR="00117F27" w:rsidRPr="002E7B18">
        <w:rPr>
          <w:sz w:val="28"/>
          <w:szCs w:val="28"/>
        </w:rPr>
        <w:t>т</w:t>
      </w:r>
      <w:r w:rsidRPr="002E7B18">
        <w:rPr>
          <w:sz w:val="28"/>
          <w:szCs w:val="28"/>
        </w:rPr>
        <w:t>ексты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обучающими</w:t>
      </w:r>
      <w:r w:rsidR="002E7B18" w:rsidRPr="002E7B18">
        <w:rPr>
          <w:sz w:val="28"/>
          <w:szCs w:val="28"/>
        </w:rPr>
        <w:t xml:space="preserve"> </w:t>
      </w:r>
      <w:r w:rsidRPr="002E7B18">
        <w:rPr>
          <w:sz w:val="28"/>
          <w:szCs w:val="28"/>
        </w:rPr>
        <w:t>заданиями.</w:t>
      </w:r>
    </w:p>
    <w:p w:rsidR="00371198" w:rsidRPr="002E7B18" w:rsidRDefault="00371198" w:rsidP="00B32C1E">
      <w:pPr>
        <w:spacing w:after="0" w:line="240" w:lineRule="auto"/>
        <w:ind w:firstLineChars="252" w:firstLine="706"/>
        <w:jc w:val="both"/>
        <w:rPr>
          <w:sz w:val="28"/>
          <w:szCs w:val="28"/>
        </w:rPr>
      </w:pPr>
      <w:proofErr w:type="gramStart"/>
      <w:r w:rsidRPr="002E7B18">
        <w:rPr>
          <w:sz w:val="28"/>
          <w:szCs w:val="28"/>
        </w:rPr>
        <w:t>При</w:t>
      </w:r>
      <w:r w:rsidR="002E7B18" w:rsidRPr="002E7B18">
        <w:rPr>
          <w:sz w:val="28"/>
          <w:szCs w:val="28"/>
        </w:rPr>
        <w:t xml:space="preserve"> </w:t>
      </w:r>
      <w:r w:rsidRPr="002E7B18">
        <w:rPr>
          <w:sz w:val="28"/>
          <w:szCs w:val="28"/>
        </w:rPr>
        <w:t>выполнении</w:t>
      </w:r>
      <w:r w:rsidR="002E7B18" w:rsidRPr="002E7B18">
        <w:rPr>
          <w:sz w:val="28"/>
          <w:szCs w:val="28"/>
        </w:rPr>
        <w:t xml:space="preserve"> </w:t>
      </w:r>
      <w:r w:rsidRPr="002E7B18">
        <w:rPr>
          <w:sz w:val="28"/>
          <w:szCs w:val="28"/>
        </w:rPr>
        <w:t>практических</w:t>
      </w:r>
      <w:r w:rsidR="002E7B18" w:rsidRPr="002E7B18">
        <w:rPr>
          <w:sz w:val="28"/>
          <w:szCs w:val="28"/>
        </w:rPr>
        <w:t xml:space="preserve"> </w:t>
      </w:r>
      <w:r w:rsidRPr="002E7B18">
        <w:rPr>
          <w:sz w:val="28"/>
          <w:szCs w:val="28"/>
        </w:rPr>
        <w:t>заданий</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теме</w:t>
      </w:r>
      <w:r w:rsidR="002E7B18" w:rsidRPr="002E7B18">
        <w:rPr>
          <w:sz w:val="28"/>
          <w:szCs w:val="28"/>
        </w:rPr>
        <w:t xml:space="preserve"> </w:t>
      </w:r>
      <w:r w:rsidRPr="002E7B18">
        <w:rPr>
          <w:sz w:val="28"/>
          <w:szCs w:val="28"/>
        </w:rPr>
        <w:t>«Онлайн</w:t>
      </w:r>
      <w:r w:rsidR="002E7B18" w:rsidRPr="002E7B18">
        <w:rPr>
          <w:sz w:val="28"/>
          <w:szCs w:val="28"/>
        </w:rPr>
        <w:t xml:space="preserve"> </w:t>
      </w:r>
      <w:r w:rsidRPr="002E7B18">
        <w:rPr>
          <w:sz w:val="28"/>
          <w:szCs w:val="28"/>
        </w:rPr>
        <w:t>словари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переводчики»</w:t>
      </w:r>
      <w:r w:rsidR="002E7B18" w:rsidRPr="002E7B18">
        <w:rPr>
          <w:sz w:val="28"/>
          <w:szCs w:val="28"/>
        </w:rPr>
        <w:t xml:space="preserve"> </w:t>
      </w:r>
      <w:r w:rsidRPr="002E7B18">
        <w:rPr>
          <w:sz w:val="28"/>
          <w:szCs w:val="28"/>
        </w:rPr>
        <w:t>студенту</w:t>
      </w:r>
      <w:r w:rsidR="002E7B18" w:rsidRPr="002E7B18">
        <w:rPr>
          <w:sz w:val="28"/>
          <w:szCs w:val="28"/>
        </w:rPr>
        <w:t xml:space="preserve"> </w:t>
      </w:r>
      <w:r w:rsidRPr="002E7B18">
        <w:rPr>
          <w:sz w:val="28"/>
          <w:szCs w:val="28"/>
        </w:rPr>
        <w:t>следует</w:t>
      </w:r>
      <w:r w:rsidR="002E7B18" w:rsidRPr="002E7B18">
        <w:rPr>
          <w:sz w:val="28"/>
          <w:szCs w:val="28"/>
        </w:rPr>
        <w:t xml:space="preserve"> </w:t>
      </w:r>
      <w:r w:rsidRPr="002E7B18">
        <w:rPr>
          <w:sz w:val="28"/>
          <w:szCs w:val="28"/>
        </w:rPr>
        <w:t>ознакомиться</w:t>
      </w:r>
      <w:r w:rsidR="002E7B18" w:rsidRPr="002E7B18">
        <w:rPr>
          <w:sz w:val="28"/>
          <w:szCs w:val="28"/>
        </w:rPr>
        <w:t xml:space="preserve"> </w:t>
      </w:r>
      <w:r w:rsidRPr="002E7B18">
        <w:rPr>
          <w:sz w:val="28"/>
          <w:szCs w:val="28"/>
        </w:rPr>
        <w:t>со</w:t>
      </w:r>
      <w:r w:rsidR="002E7B18" w:rsidRPr="002E7B18">
        <w:rPr>
          <w:sz w:val="28"/>
          <w:szCs w:val="28"/>
        </w:rPr>
        <w:t xml:space="preserve"> </w:t>
      </w:r>
      <w:r w:rsidRPr="002E7B18">
        <w:rPr>
          <w:sz w:val="28"/>
          <w:szCs w:val="28"/>
        </w:rPr>
        <w:t>спецификой</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некоторыми</w:t>
      </w:r>
      <w:r w:rsidR="002E7B18" w:rsidRPr="002E7B18">
        <w:rPr>
          <w:sz w:val="28"/>
          <w:szCs w:val="28"/>
        </w:rPr>
        <w:t xml:space="preserve"> </w:t>
      </w:r>
      <w:r w:rsidRPr="002E7B18">
        <w:rPr>
          <w:sz w:val="28"/>
          <w:szCs w:val="28"/>
        </w:rPr>
        <w:t>словарями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переводчиками</w:t>
      </w:r>
      <w:r w:rsidR="002E7B18" w:rsidRPr="002E7B18">
        <w:rPr>
          <w:sz w:val="28"/>
          <w:szCs w:val="28"/>
        </w:rPr>
        <w:t xml:space="preserve"> </w:t>
      </w:r>
      <w:r w:rsidRPr="002E7B18">
        <w:rPr>
          <w:sz w:val="28"/>
          <w:szCs w:val="28"/>
        </w:rPr>
        <w:t>из</w:t>
      </w:r>
      <w:r w:rsidR="002E7B18" w:rsidRPr="002E7B18">
        <w:rPr>
          <w:sz w:val="28"/>
          <w:szCs w:val="28"/>
        </w:rPr>
        <w:t xml:space="preserve"> </w:t>
      </w:r>
      <w:r w:rsidRPr="002E7B18">
        <w:rPr>
          <w:sz w:val="28"/>
          <w:szCs w:val="28"/>
        </w:rPr>
        <w:t>теоретических</w:t>
      </w:r>
      <w:r w:rsidR="002E7B18" w:rsidRPr="002E7B18">
        <w:rPr>
          <w:sz w:val="28"/>
          <w:szCs w:val="28"/>
        </w:rPr>
        <w:t xml:space="preserve"> </w:t>
      </w:r>
      <w:r w:rsidRPr="002E7B18">
        <w:rPr>
          <w:sz w:val="28"/>
          <w:szCs w:val="28"/>
        </w:rPr>
        <w:t>источников</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заданной</w:t>
      </w:r>
      <w:r w:rsidR="002E7B18" w:rsidRPr="002E7B18">
        <w:rPr>
          <w:sz w:val="28"/>
          <w:szCs w:val="28"/>
        </w:rPr>
        <w:t xml:space="preserve"> </w:t>
      </w:r>
      <w:r w:rsidRPr="002E7B18">
        <w:rPr>
          <w:sz w:val="28"/>
          <w:szCs w:val="28"/>
        </w:rPr>
        <w:t>тематике,</w:t>
      </w:r>
      <w:r w:rsidR="002E7B18" w:rsidRPr="002E7B18">
        <w:rPr>
          <w:sz w:val="28"/>
          <w:szCs w:val="28"/>
        </w:rPr>
        <w:t xml:space="preserve"> </w:t>
      </w:r>
      <w:r w:rsidRPr="002E7B18">
        <w:rPr>
          <w:sz w:val="28"/>
          <w:szCs w:val="28"/>
        </w:rPr>
        <w:t>представленных</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рабочей</w:t>
      </w:r>
      <w:r w:rsidR="002E7B18" w:rsidRPr="002E7B18">
        <w:rPr>
          <w:sz w:val="28"/>
          <w:szCs w:val="28"/>
        </w:rPr>
        <w:t xml:space="preserve"> </w:t>
      </w:r>
      <w:r w:rsidRPr="002E7B18">
        <w:rPr>
          <w:sz w:val="28"/>
          <w:szCs w:val="28"/>
        </w:rPr>
        <w:t>программе</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данной</w:t>
      </w:r>
      <w:r w:rsidR="002E7B18" w:rsidRPr="002E7B18">
        <w:rPr>
          <w:sz w:val="28"/>
          <w:szCs w:val="28"/>
        </w:rPr>
        <w:t xml:space="preserve"> </w:t>
      </w:r>
      <w:r w:rsidRPr="002E7B18">
        <w:rPr>
          <w:sz w:val="28"/>
          <w:szCs w:val="28"/>
        </w:rPr>
        <w:t>дисциплине,</w:t>
      </w:r>
      <w:r w:rsidR="002E7B18" w:rsidRPr="002E7B18">
        <w:rPr>
          <w:sz w:val="28"/>
          <w:szCs w:val="28"/>
        </w:rPr>
        <w:t xml:space="preserve"> </w:t>
      </w:r>
      <w:r w:rsidRPr="002E7B18">
        <w:rPr>
          <w:sz w:val="28"/>
          <w:szCs w:val="28"/>
        </w:rPr>
        <w:t>а</w:t>
      </w:r>
      <w:r w:rsidR="002E7B18" w:rsidRPr="002E7B18">
        <w:rPr>
          <w:sz w:val="28"/>
          <w:szCs w:val="28"/>
        </w:rPr>
        <w:t xml:space="preserve"> </w:t>
      </w:r>
      <w:r w:rsidRPr="002E7B18">
        <w:rPr>
          <w:sz w:val="28"/>
          <w:szCs w:val="28"/>
        </w:rPr>
        <w:t>также</w:t>
      </w:r>
      <w:r w:rsidR="002E7B18" w:rsidRPr="002E7B18">
        <w:rPr>
          <w:sz w:val="28"/>
          <w:szCs w:val="28"/>
        </w:rPr>
        <w:t xml:space="preserve"> </w:t>
      </w:r>
      <w:r w:rsidRPr="002E7B18">
        <w:rPr>
          <w:sz w:val="28"/>
          <w:szCs w:val="28"/>
        </w:rPr>
        <w:t>созда</w:t>
      </w:r>
      <w:r w:rsidR="00117F27" w:rsidRPr="002E7B18">
        <w:rPr>
          <w:sz w:val="28"/>
          <w:szCs w:val="28"/>
        </w:rPr>
        <w:t>ть</w:t>
      </w:r>
      <w:r w:rsidR="002E7B18" w:rsidRPr="002E7B18">
        <w:rPr>
          <w:sz w:val="28"/>
          <w:szCs w:val="28"/>
        </w:rPr>
        <w:t xml:space="preserve"> </w:t>
      </w:r>
      <w:r w:rsidRPr="002E7B18">
        <w:rPr>
          <w:sz w:val="28"/>
          <w:szCs w:val="28"/>
        </w:rPr>
        <w:t>конспект</w:t>
      </w:r>
      <w:r w:rsidR="002E7B18" w:rsidRPr="002E7B18">
        <w:rPr>
          <w:sz w:val="28"/>
          <w:szCs w:val="28"/>
        </w:rPr>
        <w:t xml:space="preserve"> </w:t>
      </w:r>
      <w:r w:rsidRPr="002E7B18">
        <w:rPr>
          <w:sz w:val="28"/>
          <w:szCs w:val="28"/>
        </w:rPr>
        <w:t>теоретического</w:t>
      </w:r>
      <w:r w:rsidR="002E7B18" w:rsidRPr="002E7B18">
        <w:rPr>
          <w:sz w:val="28"/>
          <w:szCs w:val="28"/>
        </w:rPr>
        <w:t xml:space="preserve"> </w:t>
      </w:r>
      <w:r w:rsidRPr="002E7B18">
        <w:rPr>
          <w:sz w:val="28"/>
          <w:szCs w:val="28"/>
        </w:rPr>
        <w:t>материала,</w:t>
      </w:r>
      <w:r w:rsidR="002E7B18" w:rsidRPr="002E7B18">
        <w:rPr>
          <w:sz w:val="28"/>
          <w:szCs w:val="28"/>
        </w:rPr>
        <w:t xml:space="preserve"> </w:t>
      </w:r>
      <w:r w:rsidRPr="002E7B18">
        <w:rPr>
          <w:sz w:val="28"/>
          <w:szCs w:val="28"/>
        </w:rPr>
        <w:t>представленного</w:t>
      </w:r>
      <w:r w:rsidR="002E7B18" w:rsidRPr="002E7B18">
        <w:rPr>
          <w:sz w:val="28"/>
          <w:szCs w:val="28"/>
        </w:rPr>
        <w:t xml:space="preserve"> </w:t>
      </w:r>
      <w:r w:rsidRPr="002E7B18">
        <w:rPr>
          <w:sz w:val="28"/>
          <w:szCs w:val="28"/>
        </w:rPr>
        <w:t>для</w:t>
      </w:r>
      <w:r w:rsidR="002E7B18" w:rsidRPr="002E7B18">
        <w:rPr>
          <w:sz w:val="28"/>
          <w:szCs w:val="28"/>
        </w:rPr>
        <w:t xml:space="preserve"> </w:t>
      </w:r>
      <w:r w:rsidRPr="002E7B18">
        <w:rPr>
          <w:sz w:val="28"/>
          <w:szCs w:val="28"/>
        </w:rPr>
        <w:t>ознакомления</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заданной</w:t>
      </w:r>
      <w:r w:rsidR="002E7B18" w:rsidRPr="002E7B18">
        <w:rPr>
          <w:sz w:val="28"/>
          <w:szCs w:val="28"/>
        </w:rPr>
        <w:t xml:space="preserve"> </w:t>
      </w:r>
      <w:r w:rsidRPr="002E7B18">
        <w:rPr>
          <w:sz w:val="28"/>
          <w:szCs w:val="28"/>
        </w:rPr>
        <w:t>теме</w:t>
      </w:r>
      <w:r w:rsidR="002E7B18" w:rsidRPr="002E7B18">
        <w:rPr>
          <w:sz w:val="28"/>
          <w:szCs w:val="28"/>
        </w:rPr>
        <w:t xml:space="preserve"> </w:t>
      </w:r>
      <w:r w:rsidRPr="002E7B18">
        <w:rPr>
          <w:sz w:val="28"/>
          <w:szCs w:val="28"/>
        </w:rPr>
        <w:t>преподавателем.</w:t>
      </w:r>
      <w:proofErr w:type="gramEnd"/>
      <w:r w:rsidR="002E7B18" w:rsidRPr="002E7B18">
        <w:rPr>
          <w:sz w:val="28"/>
          <w:szCs w:val="28"/>
        </w:rPr>
        <w:t xml:space="preserve"> </w:t>
      </w:r>
      <w:r w:rsidRPr="002E7B18">
        <w:rPr>
          <w:sz w:val="28"/>
          <w:szCs w:val="28"/>
        </w:rPr>
        <w:t>Принципы</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онлайн</w:t>
      </w:r>
      <w:r w:rsidR="002E7B18" w:rsidRPr="002E7B18">
        <w:rPr>
          <w:sz w:val="28"/>
          <w:szCs w:val="28"/>
        </w:rPr>
        <w:t xml:space="preserve"> </w:t>
      </w:r>
      <w:r w:rsidRPr="002E7B18">
        <w:rPr>
          <w:sz w:val="28"/>
          <w:szCs w:val="28"/>
        </w:rPr>
        <w:t>словарей</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переводчиков</w:t>
      </w:r>
      <w:r w:rsidR="002E7B18" w:rsidRPr="002E7B18">
        <w:rPr>
          <w:sz w:val="28"/>
          <w:szCs w:val="28"/>
        </w:rPr>
        <w:t xml:space="preserve"> </w:t>
      </w:r>
      <w:r w:rsidRPr="002E7B18">
        <w:rPr>
          <w:sz w:val="28"/>
          <w:szCs w:val="28"/>
        </w:rPr>
        <w:t>студент</w:t>
      </w:r>
      <w:r w:rsidR="002E7B18" w:rsidRPr="002E7B18">
        <w:rPr>
          <w:sz w:val="28"/>
          <w:szCs w:val="28"/>
        </w:rPr>
        <w:t xml:space="preserve"> </w:t>
      </w:r>
      <w:r w:rsidRPr="002E7B18">
        <w:rPr>
          <w:sz w:val="28"/>
          <w:szCs w:val="28"/>
        </w:rPr>
        <w:t>может</w:t>
      </w:r>
      <w:r w:rsidR="002E7B18" w:rsidRPr="002E7B18">
        <w:rPr>
          <w:sz w:val="28"/>
          <w:szCs w:val="28"/>
        </w:rPr>
        <w:t xml:space="preserve"> </w:t>
      </w:r>
      <w:r w:rsidRPr="002E7B18">
        <w:rPr>
          <w:sz w:val="28"/>
          <w:szCs w:val="28"/>
        </w:rPr>
        <w:t>найти</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следующих</w:t>
      </w:r>
      <w:r w:rsidR="002E7B18" w:rsidRPr="002E7B18">
        <w:rPr>
          <w:sz w:val="28"/>
          <w:szCs w:val="28"/>
        </w:rPr>
        <w:t xml:space="preserve"> </w:t>
      </w:r>
      <w:r w:rsidRPr="002E7B18">
        <w:rPr>
          <w:sz w:val="28"/>
          <w:szCs w:val="28"/>
        </w:rPr>
        <w:t>сайтах:</w:t>
      </w:r>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11" w:history="1">
        <w:r w:rsidR="00117F27" w:rsidRPr="002E7B18">
          <w:rPr>
            <w:rStyle w:val="a3"/>
            <w:color w:val="auto"/>
            <w:sz w:val="28"/>
            <w:szCs w:val="28"/>
            <w:u w:val="none"/>
          </w:rPr>
          <w:t>http://www.lingvo.ru/</w:t>
        </w:r>
        <w:r w:rsidR="002E7B18" w:rsidRPr="002E7B18">
          <w:rPr>
            <w:rStyle w:val="a3"/>
            <w:color w:val="auto"/>
            <w:sz w:val="28"/>
            <w:szCs w:val="28"/>
            <w:u w:val="none"/>
          </w:rPr>
          <w:t xml:space="preserve"> </w:t>
        </w:r>
      </w:hyperlink>
      <w:r w:rsidR="00117F27" w:rsidRPr="002E7B18">
        <w:rPr>
          <w:sz w:val="28"/>
          <w:szCs w:val="28"/>
        </w:rPr>
        <w:t>–</w:t>
      </w:r>
      <w:r w:rsidR="002E7B18" w:rsidRPr="002E7B18">
        <w:rPr>
          <w:sz w:val="28"/>
          <w:szCs w:val="28"/>
        </w:rPr>
        <w:t xml:space="preserve"> </w:t>
      </w:r>
      <w:r w:rsidRPr="002E7B18">
        <w:rPr>
          <w:sz w:val="28"/>
          <w:szCs w:val="28"/>
        </w:rPr>
        <w:t>англо-русский,</w:t>
      </w:r>
      <w:r w:rsidR="002E7B18" w:rsidRPr="002E7B18">
        <w:rPr>
          <w:sz w:val="28"/>
          <w:szCs w:val="28"/>
        </w:rPr>
        <w:t xml:space="preserve"> </w:t>
      </w:r>
      <w:r w:rsidRPr="002E7B18">
        <w:rPr>
          <w:sz w:val="28"/>
          <w:szCs w:val="28"/>
        </w:rPr>
        <w:t>русско-английский</w:t>
      </w:r>
      <w:r w:rsidR="002E7B18" w:rsidRPr="002E7B18">
        <w:rPr>
          <w:sz w:val="28"/>
          <w:szCs w:val="28"/>
        </w:rPr>
        <w:t xml:space="preserve"> </w:t>
      </w:r>
      <w:r w:rsidRPr="002E7B18">
        <w:rPr>
          <w:sz w:val="28"/>
          <w:szCs w:val="28"/>
        </w:rPr>
        <w:t>словарь;</w:t>
      </w:r>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12" w:history="1">
        <w:r w:rsidR="00117F27" w:rsidRPr="002E7B18">
          <w:rPr>
            <w:rStyle w:val="a3"/>
            <w:color w:val="auto"/>
            <w:sz w:val="28"/>
            <w:szCs w:val="28"/>
            <w:u w:val="none"/>
          </w:rPr>
          <w:t>http://www.wordreference.com/</w:t>
        </w:r>
        <w:r w:rsidR="002E7B18" w:rsidRPr="002E7B18">
          <w:rPr>
            <w:rStyle w:val="a3"/>
            <w:color w:val="auto"/>
            <w:sz w:val="28"/>
            <w:szCs w:val="28"/>
            <w:u w:val="none"/>
          </w:rPr>
          <w:t xml:space="preserve"> </w:t>
        </w:r>
      </w:hyperlink>
      <w:r w:rsidR="00117F27" w:rsidRPr="002E7B18">
        <w:rPr>
          <w:sz w:val="28"/>
          <w:szCs w:val="28"/>
        </w:rPr>
        <w:t>–</w:t>
      </w:r>
      <w:r w:rsidR="002E7B18" w:rsidRPr="002E7B18">
        <w:rPr>
          <w:sz w:val="28"/>
          <w:szCs w:val="28"/>
        </w:rPr>
        <w:t xml:space="preserve"> </w:t>
      </w:r>
      <w:r w:rsidRPr="002E7B18">
        <w:rPr>
          <w:sz w:val="28"/>
          <w:szCs w:val="28"/>
        </w:rPr>
        <w:t>английский</w:t>
      </w:r>
      <w:r w:rsidR="002E7B18" w:rsidRPr="002E7B18">
        <w:rPr>
          <w:sz w:val="28"/>
          <w:szCs w:val="28"/>
        </w:rPr>
        <w:t xml:space="preserve"> </w:t>
      </w:r>
      <w:r w:rsidRPr="002E7B18">
        <w:rPr>
          <w:sz w:val="28"/>
          <w:szCs w:val="28"/>
        </w:rPr>
        <w:t>толковый</w:t>
      </w:r>
      <w:r w:rsidR="002E7B18" w:rsidRPr="002E7B18">
        <w:rPr>
          <w:sz w:val="28"/>
          <w:szCs w:val="28"/>
        </w:rPr>
        <w:t xml:space="preserve"> </w:t>
      </w:r>
      <w:r w:rsidRPr="002E7B18">
        <w:rPr>
          <w:sz w:val="28"/>
          <w:szCs w:val="28"/>
        </w:rPr>
        <w:t>словарь;</w:t>
      </w:r>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13" w:history="1">
        <w:r w:rsidRPr="002E7B18">
          <w:rPr>
            <w:sz w:val="28"/>
            <w:szCs w:val="28"/>
          </w:rPr>
          <w:t>Online</w:t>
        </w:r>
        <w:r w:rsidR="002E7B18" w:rsidRPr="002E7B18">
          <w:rPr>
            <w:sz w:val="28"/>
            <w:szCs w:val="28"/>
          </w:rPr>
          <w:t xml:space="preserve"> </w:t>
        </w:r>
        <w:r w:rsidRPr="002E7B18">
          <w:rPr>
            <w:sz w:val="28"/>
            <w:szCs w:val="28"/>
          </w:rPr>
          <w:t>dictionaries</w:t>
        </w:r>
        <w:r w:rsidR="002E7B18" w:rsidRPr="002E7B18">
          <w:rPr>
            <w:sz w:val="28"/>
            <w:szCs w:val="28"/>
          </w:rPr>
          <w:t xml:space="preserve"> </w:t>
        </w:r>
        <w:r w:rsidRPr="002E7B18">
          <w:rPr>
            <w:sz w:val="28"/>
            <w:szCs w:val="28"/>
          </w:rPr>
          <w:t>and</w:t>
        </w:r>
        <w:r w:rsidR="002E7B18" w:rsidRPr="002E7B18">
          <w:rPr>
            <w:sz w:val="28"/>
            <w:szCs w:val="28"/>
          </w:rPr>
          <w:t xml:space="preserve"> </w:t>
        </w:r>
        <w:r w:rsidRPr="002E7B18">
          <w:rPr>
            <w:sz w:val="28"/>
            <w:szCs w:val="28"/>
          </w:rPr>
          <w:t>encyclopedias</w:t>
        </w:r>
        <w:r w:rsidR="002E7B18" w:rsidRPr="002E7B18">
          <w:rPr>
            <w:sz w:val="28"/>
            <w:szCs w:val="28"/>
          </w:rPr>
          <w:t xml:space="preserve"> </w:t>
        </w:r>
      </w:hyperlink>
      <w:r w:rsidR="00117F27" w:rsidRPr="002E7B18">
        <w:rPr>
          <w:sz w:val="28"/>
          <w:szCs w:val="28"/>
        </w:rPr>
        <w:t>–</w:t>
      </w:r>
      <w:r w:rsidR="002E7B18" w:rsidRPr="002E7B18">
        <w:rPr>
          <w:sz w:val="28"/>
          <w:szCs w:val="28"/>
        </w:rPr>
        <w:t xml:space="preserve"> </w:t>
      </w:r>
      <w:r w:rsidRPr="002E7B18">
        <w:rPr>
          <w:sz w:val="28"/>
          <w:szCs w:val="28"/>
        </w:rPr>
        <w:t>база</w:t>
      </w:r>
      <w:r w:rsidR="002E7B18" w:rsidRPr="002E7B18">
        <w:rPr>
          <w:sz w:val="28"/>
          <w:szCs w:val="28"/>
        </w:rPr>
        <w:t xml:space="preserve"> </w:t>
      </w:r>
      <w:r w:rsidRPr="002E7B18">
        <w:rPr>
          <w:sz w:val="28"/>
          <w:szCs w:val="28"/>
        </w:rPr>
        <w:t>англо-русских,</w:t>
      </w:r>
      <w:r w:rsidR="002E7B18" w:rsidRPr="002E7B18">
        <w:rPr>
          <w:sz w:val="28"/>
          <w:szCs w:val="28"/>
        </w:rPr>
        <w:t xml:space="preserve"> </w:t>
      </w:r>
      <w:r w:rsidRPr="002E7B18">
        <w:rPr>
          <w:sz w:val="28"/>
          <w:szCs w:val="28"/>
        </w:rPr>
        <w:t>русско-английских</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английских</w:t>
      </w:r>
      <w:r w:rsidR="002E7B18" w:rsidRPr="002E7B18">
        <w:rPr>
          <w:sz w:val="28"/>
          <w:szCs w:val="28"/>
        </w:rPr>
        <w:t xml:space="preserve"> </w:t>
      </w:r>
      <w:r w:rsidRPr="002E7B18">
        <w:rPr>
          <w:sz w:val="28"/>
          <w:szCs w:val="28"/>
        </w:rPr>
        <w:t>толковых</w:t>
      </w:r>
      <w:r w:rsidR="002E7B18" w:rsidRPr="002E7B18">
        <w:rPr>
          <w:sz w:val="28"/>
          <w:szCs w:val="28"/>
        </w:rPr>
        <w:t xml:space="preserve"> </w:t>
      </w:r>
      <w:r w:rsidRPr="002E7B18">
        <w:rPr>
          <w:sz w:val="28"/>
          <w:szCs w:val="28"/>
        </w:rPr>
        <w:t>словарей;</w:t>
      </w:r>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14" w:history="1">
        <w:r w:rsidR="00117F27" w:rsidRPr="002E7B18">
          <w:rPr>
            <w:rStyle w:val="a3"/>
            <w:color w:val="auto"/>
            <w:sz w:val="28"/>
            <w:szCs w:val="28"/>
            <w:u w:val="none"/>
          </w:rPr>
          <w:t>http://dictionary.cambridge.org/</w:t>
        </w:r>
      </w:hyperlink>
      <w:r w:rsidR="002E7B18" w:rsidRPr="002E7B18">
        <w:rPr>
          <w:sz w:val="28"/>
          <w:szCs w:val="28"/>
        </w:rPr>
        <w:t xml:space="preserve"> </w:t>
      </w:r>
      <w:r w:rsidR="00117F27" w:rsidRPr="002E7B18">
        <w:rPr>
          <w:sz w:val="28"/>
          <w:szCs w:val="28"/>
        </w:rPr>
        <w:t>–</w:t>
      </w:r>
      <w:r w:rsidR="002E7B18" w:rsidRPr="002E7B18">
        <w:rPr>
          <w:sz w:val="28"/>
          <w:szCs w:val="28"/>
        </w:rPr>
        <w:t xml:space="preserve"> </w:t>
      </w:r>
      <w:r w:rsidRPr="002E7B18">
        <w:rPr>
          <w:sz w:val="28"/>
          <w:szCs w:val="28"/>
        </w:rPr>
        <w:t>толковые</w:t>
      </w:r>
      <w:r w:rsidR="002E7B18" w:rsidRPr="002E7B18">
        <w:rPr>
          <w:sz w:val="28"/>
          <w:szCs w:val="28"/>
        </w:rPr>
        <w:t xml:space="preserve"> </w:t>
      </w:r>
      <w:r w:rsidRPr="002E7B18">
        <w:rPr>
          <w:sz w:val="28"/>
          <w:szCs w:val="28"/>
        </w:rPr>
        <w:t>англо-английские</w:t>
      </w:r>
      <w:r w:rsidR="002E7B18" w:rsidRPr="002E7B18">
        <w:rPr>
          <w:sz w:val="28"/>
          <w:szCs w:val="28"/>
        </w:rPr>
        <w:t xml:space="preserve"> </w:t>
      </w:r>
      <w:r w:rsidRPr="002E7B18">
        <w:rPr>
          <w:sz w:val="28"/>
          <w:szCs w:val="28"/>
        </w:rPr>
        <w:t>словари;</w:t>
      </w:r>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15" w:history="1">
        <w:r w:rsidR="00117F27" w:rsidRPr="002E7B18">
          <w:rPr>
            <w:rStyle w:val="a3"/>
            <w:color w:val="auto"/>
            <w:sz w:val="28"/>
            <w:szCs w:val="28"/>
            <w:u w:val="none"/>
          </w:rPr>
          <w:t>http://www.merriam-webster.com/</w:t>
        </w:r>
        <w:r w:rsidR="002E7B18" w:rsidRPr="002E7B18">
          <w:rPr>
            <w:rStyle w:val="a3"/>
            <w:color w:val="auto"/>
            <w:sz w:val="28"/>
            <w:szCs w:val="28"/>
            <w:u w:val="none"/>
          </w:rPr>
          <w:t xml:space="preserve"> </w:t>
        </w:r>
      </w:hyperlink>
      <w:r w:rsidR="00117F27" w:rsidRPr="002E7B18">
        <w:rPr>
          <w:sz w:val="28"/>
          <w:szCs w:val="28"/>
        </w:rPr>
        <w:t>–</w:t>
      </w:r>
      <w:r w:rsidR="002E7B18" w:rsidRPr="002E7B18">
        <w:rPr>
          <w:sz w:val="28"/>
          <w:szCs w:val="28"/>
        </w:rPr>
        <w:t xml:space="preserve"> </w:t>
      </w:r>
      <w:r w:rsidRPr="002E7B18">
        <w:rPr>
          <w:sz w:val="28"/>
          <w:szCs w:val="28"/>
        </w:rPr>
        <w:t>толковый</w:t>
      </w:r>
      <w:r w:rsidR="002E7B18" w:rsidRPr="002E7B18">
        <w:rPr>
          <w:sz w:val="28"/>
          <w:szCs w:val="28"/>
        </w:rPr>
        <w:t xml:space="preserve"> </w:t>
      </w:r>
      <w:r w:rsidRPr="002E7B18">
        <w:rPr>
          <w:sz w:val="28"/>
          <w:szCs w:val="28"/>
        </w:rPr>
        <w:t>англо-английский</w:t>
      </w:r>
      <w:r w:rsidR="002E7B18" w:rsidRPr="002E7B18">
        <w:rPr>
          <w:sz w:val="28"/>
          <w:szCs w:val="28"/>
        </w:rPr>
        <w:t xml:space="preserve"> </w:t>
      </w:r>
      <w:r w:rsidRPr="002E7B18">
        <w:rPr>
          <w:sz w:val="28"/>
          <w:szCs w:val="28"/>
        </w:rPr>
        <w:t>словарь.</w:t>
      </w:r>
      <w:r w:rsidR="002E7B18" w:rsidRPr="002E7B18">
        <w:rPr>
          <w:sz w:val="28"/>
          <w:szCs w:val="28"/>
        </w:rPr>
        <w:t xml:space="preserve"> </w:t>
      </w:r>
      <w:r w:rsidRPr="002E7B18">
        <w:rPr>
          <w:sz w:val="28"/>
          <w:szCs w:val="28"/>
        </w:rPr>
        <w:t>Есть</w:t>
      </w:r>
      <w:r w:rsidR="002E7B18" w:rsidRPr="002E7B18">
        <w:rPr>
          <w:sz w:val="28"/>
          <w:szCs w:val="28"/>
        </w:rPr>
        <w:t xml:space="preserve"> </w:t>
      </w:r>
      <w:r w:rsidRPr="002E7B18">
        <w:rPr>
          <w:sz w:val="28"/>
          <w:szCs w:val="28"/>
        </w:rPr>
        <w:t>возможность</w:t>
      </w:r>
      <w:r w:rsidR="002E7B18" w:rsidRPr="002E7B18">
        <w:rPr>
          <w:sz w:val="28"/>
          <w:szCs w:val="28"/>
        </w:rPr>
        <w:t xml:space="preserve"> </w:t>
      </w:r>
      <w:r w:rsidRPr="002E7B18">
        <w:rPr>
          <w:sz w:val="28"/>
          <w:szCs w:val="28"/>
        </w:rPr>
        <w:t>прослушать</w:t>
      </w:r>
      <w:r w:rsidR="002E7B18" w:rsidRPr="002E7B18">
        <w:rPr>
          <w:sz w:val="28"/>
          <w:szCs w:val="28"/>
        </w:rPr>
        <w:t xml:space="preserve"> </w:t>
      </w:r>
      <w:proofErr w:type="gramStart"/>
      <w:r w:rsidRPr="002E7B18">
        <w:rPr>
          <w:sz w:val="28"/>
          <w:szCs w:val="28"/>
        </w:rPr>
        <w:t>аудио-запись</w:t>
      </w:r>
      <w:proofErr w:type="gramEnd"/>
      <w:r w:rsidR="002E7B18" w:rsidRPr="002E7B18">
        <w:rPr>
          <w:sz w:val="28"/>
          <w:szCs w:val="28"/>
        </w:rPr>
        <w:t xml:space="preserve"> </w:t>
      </w:r>
      <w:r w:rsidRPr="002E7B18">
        <w:rPr>
          <w:sz w:val="28"/>
          <w:szCs w:val="28"/>
        </w:rPr>
        <w:t>слова.</w:t>
      </w:r>
    </w:p>
    <w:p w:rsidR="00371198" w:rsidRPr="002E7B18" w:rsidRDefault="00371198" w:rsidP="00B32C1E">
      <w:pPr>
        <w:spacing w:after="0" w:line="240" w:lineRule="auto"/>
        <w:ind w:firstLineChars="252" w:firstLine="706"/>
        <w:jc w:val="both"/>
        <w:rPr>
          <w:sz w:val="28"/>
          <w:szCs w:val="28"/>
        </w:rPr>
      </w:pPr>
      <w:r w:rsidRPr="002E7B18">
        <w:rPr>
          <w:sz w:val="28"/>
          <w:szCs w:val="28"/>
        </w:rPr>
        <w:t>Контроль</w:t>
      </w:r>
      <w:r w:rsidR="002E7B18" w:rsidRPr="002E7B18">
        <w:rPr>
          <w:sz w:val="28"/>
          <w:szCs w:val="28"/>
        </w:rPr>
        <w:t xml:space="preserve"> </w:t>
      </w:r>
      <w:r w:rsidRPr="002E7B18">
        <w:rPr>
          <w:sz w:val="28"/>
          <w:szCs w:val="28"/>
        </w:rPr>
        <w:t>знаний</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теме</w:t>
      </w:r>
      <w:r w:rsidR="002E7B18" w:rsidRPr="002E7B18">
        <w:rPr>
          <w:sz w:val="28"/>
          <w:szCs w:val="28"/>
        </w:rPr>
        <w:t xml:space="preserve"> </w:t>
      </w:r>
      <w:r w:rsidRPr="002E7B18">
        <w:rPr>
          <w:sz w:val="28"/>
          <w:szCs w:val="28"/>
        </w:rPr>
        <w:t>«Онлайн</w:t>
      </w:r>
      <w:r w:rsidR="002E7B18" w:rsidRPr="002E7B18">
        <w:rPr>
          <w:sz w:val="28"/>
          <w:szCs w:val="28"/>
        </w:rPr>
        <w:t xml:space="preserve"> </w:t>
      </w:r>
      <w:r w:rsidRPr="002E7B18">
        <w:rPr>
          <w:sz w:val="28"/>
          <w:szCs w:val="28"/>
        </w:rPr>
        <w:t>словари</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переводчики»</w:t>
      </w:r>
      <w:r w:rsidR="002E7B18" w:rsidRPr="002E7B18">
        <w:rPr>
          <w:sz w:val="28"/>
          <w:szCs w:val="28"/>
        </w:rPr>
        <w:t xml:space="preserve"> </w:t>
      </w:r>
      <w:r w:rsidRPr="002E7B18">
        <w:rPr>
          <w:sz w:val="28"/>
          <w:szCs w:val="28"/>
        </w:rPr>
        <w:t>осуществляется</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помощью</w:t>
      </w:r>
      <w:r w:rsidR="002E7B18" w:rsidRPr="002E7B18">
        <w:rPr>
          <w:sz w:val="28"/>
          <w:szCs w:val="28"/>
        </w:rPr>
        <w:t xml:space="preserve"> </w:t>
      </w:r>
      <w:r w:rsidRPr="002E7B18">
        <w:rPr>
          <w:sz w:val="28"/>
          <w:szCs w:val="28"/>
        </w:rPr>
        <w:t>задания,</w:t>
      </w:r>
      <w:r w:rsidR="002E7B18" w:rsidRPr="002E7B18">
        <w:rPr>
          <w:sz w:val="28"/>
          <w:szCs w:val="28"/>
        </w:rPr>
        <w:t xml:space="preserve"> </w:t>
      </w:r>
      <w:r w:rsidRPr="002E7B18">
        <w:rPr>
          <w:sz w:val="28"/>
          <w:szCs w:val="28"/>
        </w:rPr>
        <w:t>предполагающего</w:t>
      </w:r>
      <w:r w:rsidR="002E7B18" w:rsidRPr="002E7B18">
        <w:rPr>
          <w:sz w:val="28"/>
          <w:szCs w:val="28"/>
        </w:rPr>
        <w:t xml:space="preserve"> </w:t>
      </w:r>
      <w:r w:rsidRPr="002E7B18">
        <w:rPr>
          <w:sz w:val="28"/>
          <w:szCs w:val="28"/>
        </w:rPr>
        <w:t>работу</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компьютерном</w:t>
      </w:r>
      <w:r w:rsidR="002E7B18" w:rsidRPr="002E7B18">
        <w:rPr>
          <w:sz w:val="28"/>
          <w:szCs w:val="28"/>
        </w:rPr>
        <w:t xml:space="preserve"> </w:t>
      </w:r>
      <w:r w:rsidRPr="002E7B18">
        <w:rPr>
          <w:sz w:val="28"/>
          <w:szCs w:val="28"/>
        </w:rPr>
        <w:t>устройстве</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включающего</w:t>
      </w:r>
      <w:r w:rsidR="002E7B18" w:rsidRPr="002E7B18">
        <w:rPr>
          <w:sz w:val="28"/>
          <w:szCs w:val="28"/>
        </w:rPr>
        <w:t xml:space="preserve"> </w:t>
      </w:r>
      <w:r w:rsidRPr="002E7B18">
        <w:rPr>
          <w:sz w:val="28"/>
          <w:szCs w:val="28"/>
        </w:rPr>
        <w:t>вопросы</w:t>
      </w:r>
      <w:r w:rsidR="002E7B18" w:rsidRPr="002E7B18">
        <w:rPr>
          <w:sz w:val="28"/>
          <w:szCs w:val="28"/>
        </w:rPr>
        <w:t xml:space="preserve"> </w:t>
      </w:r>
      <w:r w:rsidRPr="002E7B18">
        <w:rPr>
          <w:sz w:val="28"/>
          <w:szCs w:val="28"/>
        </w:rPr>
        <w:t>о</w:t>
      </w:r>
      <w:r w:rsidR="002E7B18" w:rsidRPr="002E7B18">
        <w:rPr>
          <w:sz w:val="28"/>
          <w:szCs w:val="28"/>
        </w:rPr>
        <w:t xml:space="preserve"> </w:t>
      </w:r>
      <w:r w:rsidRPr="002E7B18">
        <w:rPr>
          <w:sz w:val="28"/>
          <w:szCs w:val="28"/>
        </w:rPr>
        <w:t>следующих</w:t>
      </w:r>
      <w:r w:rsidR="002E7B18" w:rsidRPr="002E7B18">
        <w:rPr>
          <w:sz w:val="28"/>
          <w:szCs w:val="28"/>
        </w:rPr>
        <w:t xml:space="preserve"> </w:t>
      </w:r>
      <w:r w:rsidRPr="002E7B18">
        <w:rPr>
          <w:sz w:val="28"/>
          <w:szCs w:val="28"/>
        </w:rPr>
        <w:t>онлайн</w:t>
      </w:r>
      <w:r w:rsidR="002E7B18" w:rsidRPr="002E7B18">
        <w:rPr>
          <w:sz w:val="28"/>
          <w:szCs w:val="28"/>
        </w:rPr>
        <w:t xml:space="preserve"> </w:t>
      </w:r>
      <w:r w:rsidRPr="002E7B18">
        <w:rPr>
          <w:sz w:val="28"/>
          <w:szCs w:val="28"/>
        </w:rPr>
        <w:t>словарях</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переводчиках:</w:t>
      </w:r>
    </w:p>
    <w:p w:rsidR="00371198" w:rsidRPr="002E7B18" w:rsidRDefault="00371198" w:rsidP="00B32C1E">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hyperlink r:id="rId16" w:anchor="4" w:history="1">
        <w:r w:rsidRPr="002E7B18">
          <w:rPr>
            <w:sz w:val="28"/>
            <w:szCs w:val="28"/>
            <w:lang w:val="en-US"/>
          </w:rPr>
          <w:t>Lingvo</w:t>
        </w:r>
        <w:r w:rsidR="002E7B18" w:rsidRPr="002E7B18">
          <w:rPr>
            <w:sz w:val="28"/>
            <w:szCs w:val="28"/>
            <w:lang w:val="en-US"/>
          </w:rPr>
          <w:t xml:space="preserve"> </w:t>
        </w:r>
        <w:r w:rsidRPr="002E7B18">
          <w:rPr>
            <w:sz w:val="28"/>
            <w:szCs w:val="28"/>
            <w:lang w:val="en-US"/>
          </w:rPr>
          <w:t>Online</w:t>
        </w:r>
      </w:hyperlink>
    </w:p>
    <w:p w:rsidR="00371198" w:rsidRPr="002E7B18" w:rsidRDefault="00371198" w:rsidP="00B32C1E">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hyperlink r:id="rId17" w:anchor="5" w:history="1">
        <w:r w:rsidRPr="002E7B18">
          <w:rPr>
            <w:sz w:val="28"/>
            <w:szCs w:val="28"/>
          </w:rPr>
          <w:t>Мультитран</w:t>
        </w:r>
      </w:hyperlink>
    </w:p>
    <w:p w:rsidR="00371198" w:rsidRPr="002E7B18" w:rsidRDefault="00371198" w:rsidP="00B32C1E">
      <w:pPr>
        <w:spacing w:after="0" w:line="240" w:lineRule="auto"/>
        <w:ind w:firstLineChars="252" w:firstLine="706"/>
        <w:jc w:val="both"/>
        <w:rPr>
          <w:sz w:val="28"/>
          <w:szCs w:val="28"/>
          <w:lang w:val="en-US"/>
        </w:rPr>
      </w:pPr>
      <w:r w:rsidRPr="002E7B18">
        <w:rPr>
          <w:sz w:val="28"/>
          <w:szCs w:val="28"/>
          <w:lang w:val="en-US"/>
        </w:rPr>
        <w:lastRenderedPageBreak/>
        <w:t>-</w:t>
      </w:r>
      <w:r w:rsidR="002E7B18" w:rsidRPr="002E7B18">
        <w:rPr>
          <w:sz w:val="28"/>
          <w:szCs w:val="28"/>
          <w:lang w:val="en-US"/>
        </w:rPr>
        <w:t xml:space="preserve"> </w:t>
      </w:r>
      <w:hyperlink r:id="rId18" w:anchor="6" w:history="1">
        <w:r w:rsidRPr="002E7B18">
          <w:rPr>
            <w:sz w:val="28"/>
            <w:szCs w:val="28"/>
            <w:lang w:val="en-US"/>
          </w:rPr>
          <w:t>Cambridge</w:t>
        </w:r>
        <w:r w:rsidR="002E7B18" w:rsidRPr="002E7B18">
          <w:rPr>
            <w:sz w:val="28"/>
            <w:szCs w:val="28"/>
            <w:lang w:val="en-US"/>
          </w:rPr>
          <w:t xml:space="preserve"> </w:t>
        </w:r>
        <w:r w:rsidRPr="002E7B18">
          <w:rPr>
            <w:sz w:val="28"/>
            <w:szCs w:val="28"/>
            <w:lang w:val="en-US"/>
          </w:rPr>
          <w:t>Dictionaries</w:t>
        </w:r>
      </w:hyperlink>
    </w:p>
    <w:p w:rsidR="00371198" w:rsidRPr="002E7B18" w:rsidRDefault="00371198" w:rsidP="00B32C1E">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hyperlink r:id="rId19" w:anchor="7" w:history="1">
        <w:r w:rsidRPr="002E7B18">
          <w:rPr>
            <w:sz w:val="28"/>
            <w:szCs w:val="28"/>
            <w:lang w:val="en-US"/>
          </w:rPr>
          <w:t>Dictionary.com</w:t>
        </w:r>
        <w:r w:rsidR="002E7B18" w:rsidRPr="002E7B18">
          <w:rPr>
            <w:sz w:val="28"/>
            <w:szCs w:val="28"/>
            <w:lang w:val="en-US"/>
          </w:rPr>
          <w:t xml:space="preserve"> </w:t>
        </w:r>
        <w:r w:rsidRPr="002E7B18">
          <w:rPr>
            <w:sz w:val="28"/>
            <w:szCs w:val="28"/>
          </w:rPr>
          <w:t>и</w:t>
        </w:r>
        <w:r w:rsidR="002E7B18" w:rsidRPr="002E7B18">
          <w:rPr>
            <w:sz w:val="28"/>
            <w:szCs w:val="28"/>
            <w:lang w:val="en-US"/>
          </w:rPr>
          <w:t xml:space="preserve"> </w:t>
        </w:r>
        <w:r w:rsidRPr="002E7B18">
          <w:rPr>
            <w:sz w:val="28"/>
            <w:szCs w:val="28"/>
            <w:lang w:val="en-US"/>
          </w:rPr>
          <w:t>Thesaurus.com</w:t>
        </w:r>
      </w:hyperlink>
    </w:p>
    <w:p w:rsidR="00371198" w:rsidRPr="002E7B18" w:rsidRDefault="00371198" w:rsidP="00B32C1E">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hyperlink r:id="rId20" w:anchor="8" w:history="1">
        <w:r w:rsidRPr="002E7B18">
          <w:rPr>
            <w:sz w:val="28"/>
            <w:szCs w:val="28"/>
            <w:lang w:val="en-US"/>
          </w:rPr>
          <w:t>Urbandictionary.com</w:t>
        </w:r>
      </w:hyperlink>
    </w:p>
    <w:p w:rsidR="00371198" w:rsidRPr="002E7B18" w:rsidRDefault="00371198" w:rsidP="00B32C1E">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hyperlink r:id="rId21" w:anchor="9" w:history="1">
        <w:r w:rsidRPr="002E7B18">
          <w:rPr>
            <w:sz w:val="28"/>
            <w:szCs w:val="28"/>
          </w:rPr>
          <w:t>Переводчик</w:t>
        </w:r>
        <w:r w:rsidR="002E7B18" w:rsidRPr="002E7B18">
          <w:rPr>
            <w:sz w:val="28"/>
            <w:szCs w:val="28"/>
            <w:lang w:val="en-US"/>
          </w:rPr>
          <w:t xml:space="preserve"> </w:t>
        </w:r>
        <w:r w:rsidRPr="002E7B18">
          <w:rPr>
            <w:sz w:val="28"/>
            <w:szCs w:val="28"/>
            <w:lang w:val="en-US"/>
          </w:rPr>
          <w:t>LinguaLeo</w:t>
        </w:r>
      </w:hyperlink>
    </w:p>
    <w:p w:rsidR="00371198" w:rsidRPr="002E7B18" w:rsidRDefault="00371198" w:rsidP="00B32C1E">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hyperlink r:id="rId22" w:anchor="11" w:history="1">
        <w:r w:rsidRPr="002E7B18">
          <w:rPr>
            <w:sz w:val="28"/>
            <w:szCs w:val="28"/>
            <w:lang w:val="en-US"/>
          </w:rPr>
          <w:t>Google</w:t>
        </w:r>
        <w:r w:rsidR="002E7B18" w:rsidRPr="002E7B18">
          <w:rPr>
            <w:sz w:val="28"/>
            <w:szCs w:val="28"/>
            <w:lang w:val="en-US"/>
          </w:rPr>
          <w:t xml:space="preserve"> </w:t>
        </w:r>
        <w:r w:rsidRPr="002E7B18">
          <w:rPr>
            <w:sz w:val="28"/>
            <w:szCs w:val="28"/>
            <w:lang w:val="en-US"/>
          </w:rPr>
          <w:t>Tranlslate</w:t>
        </w:r>
      </w:hyperlink>
    </w:p>
    <w:p w:rsidR="0037119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hyperlink r:id="rId23" w:anchor="12" w:history="1">
        <w:r w:rsidRPr="002E7B18">
          <w:rPr>
            <w:sz w:val="28"/>
            <w:szCs w:val="28"/>
          </w:rPr>
          <w:t>Яндекс</w:t>
        </w:r>
        <w:proofErr w:type="gramStart"/>
        <w:r w:rsidRPr="002E7B18">
          <w:rPr>
            <w:sz w:val="28"/>
            <w:szCs w:val="28"/>
          </w:rPr>
          <w:t>.П</w:t>
        </w:r>
        <w:proofErr w:type="gramEnd"/>
        <w:r w:rsidRPr="002E7B18">
          <w:rPr>
            <w:sz w:val="28"/>
            <w:szCs w:val="28"/>
          </w:rPr>
          <w:t>ереводчик</w:t>
        </w:r>
      </w:hyperlink>
    </w:p>
    <w:p w:rsidR="002E7B18" w:rsidRPr="002E7B18" w:rsidRDefault="00371198" w:rsidP="00B32C1E">
      <w:pPr>
        <w:spacing w:after="0" w:line="240" w:lineRule="auto"/>
        <w:ind w:firstLineChars="252" w:firstLine="706"/>
        <w:jc w:val="both"/>
        <w:rPr>
          <w:sz w:val="28"/>
          <w:szCs w:val="28"/>
        </w:rPr>
      </w:pPr>
      <w:r w:rsidRPr="002E7B18">
        <w:rPr>
          <w:sz w:val="28"/>
          <w:szCs w:val="28"/>
        </w:rPr>
        <w:t>-</w:t>
      </w:r>
      <w:r w:rsidR="002E7B18" w:rsidRPr="002E7B18">
        <w:rPr>
          <w:sz w:val="28"/>
          <w:szCs w:val="28"/>
        </w:rPr>
        <w:t xml:space="preserve"> </w:t>
      </w:r>
      <w:r w:rsidRPr="002E7B18">
        <w:rPr>
          <w:sz w:val="28"/>
          <w:szCs w:val="28"/>
        </w:rPr>
        <w:t>PROMT,</w:t>
      </w:r>
      <w:r w:rsidR="002E7B18" w:rsidRPr="002E7B18">
        <w:rPr>
          <w:sz w:val="28"/>
          <w:szCs w:val="28"/>
        </w:rPr>
        <w:t xml:space="preserve"> </w:t>
      </w:r>
    </w:p>
    <w:p w:rsidR="00371198" w:rsidRPr="002E7B18" w:rsidRDefault="00371198" w:rsidP="00B32C1E">
      <w:pPr>
        <w:spacing w:after="0" w:line="240" w:lineRule="auto"/>
        <w:ind w:firstLineChars="252" w:firstLine="706"/>
        <w:jc w:val="both"/>
        <w:rPr>
          <w:sz w:val="28"/>
          <w:szCs w:val="28"/>
        </w:rPr>
      </w:pPr>
      <w:r w:rsidRPr="002E7B18">
        <w:rPr>
          <w:sz w:val="28"/>
          <w:szCs w:val="28"/>
        </w:rPr>
        <w:t>а</w:t>
      </w:r>
      <w:r w:rsidR="002E7B18" w:rsidRPr="002E7B18">
        <w:rPr>
          <w:sz w:val="28"/>
          <w:szCs w:val="28"/>
        </w:rPr>
        <w:t xml:space="preserve"> </w:t>
      </w:r>
      <w:r w:rsidRPr="002E7B18">
        <w:rPr>
          <w:sz w:val="28"/>
          <w:szCs w:val="28"/>
        </w:rPr>
        <w:t>также</w:t>
      </w:r>
      <w:r w:rsidR="002E7B18" w:rsidRPr="002E7B18">
        <w:rPr>
          <w:sz w:val="28"/>
          <w:szCs w:val="28"/>
        </w:rPr>
        <w:t xml:space="preserve"> </w:t>
      </w:r>
      <w:r w:rsidRPr="002E7B18">
        <w:rPr>
          <w:sz w:val="28"/>
          <w:szCs w:val="28"/>
        </w:rPr>
        <w:t>выполнения</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текста</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помощью</w:t>
      </w:r>
      <w:r w:rsidR="002E7B18" w:rsidRPr="002E7B18">
        <w:rPr>
          <w:sz w:val="28"/>
          <w:szCs w:val="28"/>
        </w:rPr>
        <w:t xml:space="preserve"> </w:t>
      </w:r>
      <w:r w:rsidRPr="002E7B18">
        <w:rPr>
          <w:sz w:val="28"/>
          <w:szCs w:val="28"/>
        </w:rPr>
        <w:t>одного</w:t>
      </w:r>
      <w:r w:rsidR="002E7B18" w:rsidRPr="002E7B18">
        <w:rPr>
          <w:sz w:val="28"/>
          <w:szCs w:val="28"/>
        </w:rPr>
        <w:t xml:space="preserve"> </w:t>
      </w:r>
      <w:r w:rsidRPr="002E7B18">
        <w:rPr>
          <w:sz w:val="28"/>
          <w:szCs w:val="28"/>
        </w:rPr>
        <w:t>из</w:t>
      </w:r>
      <w:r w:rsidR="002E7B18" w:rsidRPr="002E7B18">
        <w:rPr>
          <w:sz w:val="28"/>
          <w:szCs w:val="28"/>
        </w:rPr>
        <w:t xml:space="preserve"> </w:t>
      </w:r>
      <w:r w:rsidRPr="002E7B18">
        <w:rPr>
          <w:sz w:val="28"/>
          <w:szCs w:val="28"/>
        </w:rPr>
        <w:t>онлайн</w:t>
      </w:r>
      <w:r w:rsidR="002E7B18" w:rsidRPr="002E7B18">
        <w:rPr>
          <w:sz w:val="28"/>
          <w:szCs w:val="28"/>
        </w:rPr>
        <w:t xml:space="preserve"> </w:t>
      </w:r>
      <w:r w:rsidRPr="002E7B18">
        <w:rPr>
          <w:sz w:val="28"/>
          <w:szCs w:val="28"/>
        </w:rPr>
        <w:t>словарей</w:t>
      </w:r>
      <w:r w:rsidR="002E7B18" w:rsidRPr="002E7B18">
        <w:rPr>
          <w:sz w:val="28"/>
          <w:szCs w:val="28"/>
        </w:rPr>
        <w:t xml:space="preserve"> </w:t>
      </w:r>
      <w:r w:rsidRPr="002E7B18">
        <w:rPr>
          <w:sz w:val="28"/>
          <w:szCs w:val="28"/>
        </w:rPr>
        <w:t>или</w:t>
      </w:r>
      <w:r w:rsidR="002E7B18" w:rsidRPr="002E7B18">
        <w:rPr>
          <w:sz w:val="28"/>
          <w:szCs w:val="28"/>
        </w:rPr>
        <w:t xml:space="preserve"> </w:t>
      </w:r>
      <w:r w:rsidRPr="002E7B18">
        <w:rPr>
          <w:sz w:val="28"/>
          <w:szCs w:val="28"/>
        </w:rPr>
        <w:t>переводчиков,</w:t>
      </w:r>
      <w:r w:rsidR="002E7B18" w:rsidRPr="002E7B18">
        <w:rPr>
          <w:sz w:val="28"/>
          <w:szCs w:val="28"/>
        </w:rPr>
        <w:t xml:space="preserve"> </w:t>
      </w:r>
      <w:r w:rsidRPr="002E7B18">
        <w:rPr>
          <w:sz w:val="28"/>
          <w:szCs w:val="28"/>
        </w:rPr>
        <w:t>представленного</w:t>
      </w:r>
      <w:r w:rsidR="002E7B18" w:rsidRPr="002E7B18">
        <w:rPr>
          <w:sz w:val="28"/>
          <w:szCs w:val="28"/>
        </w:rPr>
        <w:t xml:space="preserve"> </w:t>
      </w:r>
      <w:r w:rsidRPr="002E7B18">
        <w:rPr>
          <w:sz w:val="28"/>
          <w:szCs w:val="28"/>
        </w:rPr>
        <w:t>для</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преподавателем.</w:t>
      </w:r>
    </w:p>
    <w:p w:rsidR="00523AF2" w:rsidRDefault="00371198" w:rsidP="00B32C1E">
      <w:pPr>
        <w:spacing w:after="0" w:line="240" w:lineRule="auto"/>
        <w:ind w:firstLineChars="252" w:firstLine="706"/>
        <w:jc w:val="both"/>
        <w:rPr>
          <w:sz w:val="28"/>
          <w:szCs w:val="28"/>
        </w:rPr>
      </w:pPr>
      <w:r w:rsidRPr="002E7B18">
        <w:rPr>
          <w:sz w:val="28"/>
          <w:szCs w:val="28"/>
        </w:rPr>
        <w:t>Практические</w:t>
      </w:r>
      <w:r w:rsidR="002E7B18" w:rsidRPr="002E7B18">
        <w:rPr>
          <w:sz w:val="28"/>
          <w:szCs w:val="28"/>
        </w:rPr>
        <w:t xml:space="preserve"> </w:t>
      </w:r>
      <w:r w:rsidRPr="002E7B18">
        <w:rPr>
          <w:sz w:val="28"/>
          <w:szCs w:val="28"/>
        </w:rPr>
        <w:t>задания</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машинному</w:t>
      </w:r>
      <w:r w:rsidR="002E7B18" w:rsidRPr="002E7B18">
        <w:rPr>
          <w:sz w:val="28"/>
          <w:szCs w:val="28"/>
        </w:rPr>
        <w:t xml:space="preserve"> </w:t>
      </w:r>
      <w:r w:rsidRPr="002E7B18">
        <w:rPr>
          <w:sz w:val="28"/>
          <w:szCs w:val="28"/>
        </w:rPr>
        <w:t>переводу</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системам</w:t>
      </w:r>
      <w:r w:rsidR="002E7B18" w:rsidRPr="002E7B18">
        <w:rPr>
          <w:sz w:val="28"/>
          <w:szCs w:val="28"/>
        </w:rPr>
        <w:t xml:space="preserve"> </w:t>
      </w:r>
      <w:r w:rsidRPr="002E7B18">
        <w:rPr>
          <w:sz w:val="28"/>
          <w:szCs w:val="28"/>
        </w:rPr>
        <w:t>памяти</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основаны</w:t>
      </w:r>
      <w:r w:rsidR="002E7B18" w:rsidRPr="002E7B18">
        <w:rPr>
          <w:sz w:val="28"/>
          <w:szCs w:val="28"/>
        </w:rPr>
        <w:t xml:space="preserve"> </w:t>
      </w:r>
      <w:r w:rsidRPr="002E7B18">
        <w:rPr>
          <w:sz w:val="28"/>
          <w:szCs w:val="28"/>
        </w:rPr>
        <w:t>на</w:t>
      </w:r>
      <w:r w:rsidR="002E7B18" w:rsidRPr="002E7B18">
        <w:rPr>
          <w:sz w:val="28"/>
          <w:szCs w:val="28"/>
        </w:rPr>
        <w:t xml:space="preserve"> </w:t>
      </w:r>
      <w:r w:rsidRPr="002E7B18">
        <w:rPr>
          <w:sz w:val="28"/>
          <w:szCs w:val="28"/>
        </w:rPr>
        <w:t>теоретических</w:t>
      </w:r>
      <w:r w:rsidR="002E7B18" w:rsidRPr="002E7B18">
        <w:rPr>
          <w:sz w:val="28"/>
          <w:szCs w:val="28"/>
        </w:rPr>
        <w:t xml:space="preserve"> </w:t>
      </w:r>
      <w:r w:rsidRPr="002E7B18">
        <w:rPr>
          <w:sz w:val="28"/>
          <w:szCs w:val="28"/>
        </w:rPr>
        <w:t>знаниях</w:t>
      </w:r>
      <w:r w:rsidR="002E7B18" w:rsidRPr="002E7B18">
        <w:rPr>
          <w:sz w:val="28"/>
          <w:szCs w:val="28"/>
        </w:rPr>
        <w:t xml:space="preserve"> </w:t>
      </w:r>
      <w:r w:rsidRPr="002E7B18">
        <w:rPr>
          <w:sz w:val="28"/>
          <w:szCs w:val="28"/>
        </w:rPr>
        <w:t>студентом</w:t>
      </w:r>
      <w:r w:rsidR="002E7B18" w:rsidRPr="002E7B18">
        <w:rPr>
          <w:sz w:val="28"/>
          <w:szCs w:val="28"/>
        </w:rPr>
        <w:t xml:space="preserve"> </w:t>
      </w:r>
      <w:r w:rsidRPr="002E7B18">
        <w:rPr>
          <w:sz w:val="28"/>
          <w:szCs w:val="28"/>
        </w:rPr>
        <w:t>алгоритма</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Omega</w:t>
      </w:r>
      <w:r w:rsidR="002E7B18" w:rsidRPr="002E7B18">
        <w:rPr>
          <w:sz w:val="28"/>
          <w:szCs w:val="28"/>
        </w:rPr>
        <w:t xml:space="preserve"> </w:t>
      </w:r>
      <w:r w:rsidRPr="002E7B18">
        <w:rPr>
          <w:sz w:val="28"/>
          <w:szCs w:val="28"/>
        </w:rPr>
        <w:t>T,</w:t>
      </w:r>
      <w:r w:rsidR="002E7B18" w:rsidRPr="002E7B18">
        <w:rPr>
          <w:sz w:val="28"/>
          <w:szCs w:val="28"/>
        </w:rPr>
        <w:t xml:space="preserve"> </w:t>
      </w:r>
      <w:r w:rsidRPr="002E7B18">
        <w:rPr>
          <w:sz w:val="28"/>
          <w:szCs w:val="28"/>
        </w:rPr>
        <w:t>WordFast</w:t>
      </w:r>
      <w:r w:rsidR="002E7B18" w:rsidRPr="002E7B18">
        <w:rPr>
          <w:sz w:val="28"/>
          <w:szCs w:val="28"/>
        </w:rPr>
        <w:t xml:space="preserve"> </w:t>
      </w:r>
      <w:r w:rsidRPr="002E7B18">
        <w:rPr>
          <w:sz w:val="28"/>
          <w:szCs w:val="28"/>
        </w:rPr>
        <w:t>Anywhere,</w:t>
      </w:r>
      <w:r w:rsidR="002E7B18" w:rsidRPr="002E7B18">
        <w:rPr>
          <w:sz w:val="28"/>
          <w:szCs w:val="28"/>
        </w:rPr>
        <w:t xml:space="preserve"> </w:t>
      </w:r>
      <w:r w:rsidRPr="002E7B18">
        <w:rPr>
          <w:sz w:val="28"/>
          <w:szCs w:val="28"/>
        </w:rPr>
        <w:t>SDL</w:t>
      </w:r>
      <w:r w:rsidR="002E7B18" w:rsidRPr="002E7B18">
        <w:rPr>
          <w:sz w:val="28"/>
          <w:szCs w:val="28"/>
        </w:rPr>
        <w:t xml:space="preserve"> </w:t>
      </w:r>
      <w:r w:rsidRPr="002E7B18">
        <w:rPr>
          <w:sz w:val="28"/>
          <w:szCs w:val="28"/>
        </w:rPr>
        <w:t>Trados</w:t>
      </w:r>
      <w:r w:rsidR="002E7B18" w:rsidRPr="002E7B18">
        <w:rPr>
          <w:sz w:val="28"/>
          <w:szCs w:val="28"/>
        </w:rPr>
        <w:t xml:space="preserve"> </w:t>
      </w:r>
      <w:r w:rsidRPr="002E7B18">
        <w:rPr>
          <w:sz w:val="28"/>
          <w:szCs w:val="28"/>
        </w:rPr>
        <w:t>Studio</w:t>
      </w:r>
      <w:r w:rsidR="00D70939">
        <w:rPr>
          <w:sz w:val="28"/>
          <w:szCs w:val="28"/>
        </w:rPr>
        <w:t xml:space="preserve"> и других САТ программ</w:t>
      </w:r>
      <w:r w:rsidRPr="002E7B18">
        <w:rPr>
          <w:sz w:val="28"/>
          <w:szCs w:val="28"/>
        </w:rPr>
        <w:t>.</w:t>
      </w:r>
      <w:r w:rsidR="002E7B18" w:rsidRPr="002E7B18">
        <w:rPr>
          <w:sz w:val="28"/>
          <w:szCs w:val="28"/>
        </w:rPr>
        <w:t xml:space="preserve"> </w:t>
      </w:r>
      <w:r w:rsidRPr="002E7B18">
        <w:rPr>
          <w:sz w:val="28"/>
          <w:szCs w:val="28"/>
        </w:rPr>
        <w:t>Описание</w:t>
      </w:r>
      <w:r w:rsidR="002E7B18" w:rsidRPr="002E7B18">
        <w:rPr>
          <w:sz w:val="28"/>
          <w:szCs w:val="28"/>
        </w:rPr>
        <w:t xml:space="preserve"> </w:t>
      </w:r>
      <w:r w:rsidRPr="002E7B18">
        <w:rPr>
          <w:sz w:val="28"/>
          <w:szCs w:val="28"/>
        </w:rPr>
        <w:t>принципа</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данных</w:t>
      </w:r>
      <w:r w:rsidR="002E7B18" w:rsidRPr="002E7B18">
        <w:rPr>
          <w:sz w:val="28"/>
          <w:szCs w:val="28"/>
        </w:rPr>
        <w:t xml:space="preserve"> </w:t>
      </w:r>
      <w:r w:rsidRPr="002E7B18">
        <w:rPr>
          <w:sz w:val="28"/>
          <w:szCs w:val="28"/>
        </w:rPr>
        <w:t>систем</w:t>
      </w:r>
      <w:r w:rsidR="002E7B18" w:rsidRPr="002E7B18">
        <w:rPr>
          <w:sz w:val="28"/>
          <w:szCs w:val="28"/>
        </w:rPr>
        <w:t xml:space="preserve"> </w:t>
      </w:r>
      <w:r w:rsidRPr="002E7B18">
        <w:rPr>
          <w:sz w:val="28"/>
          <w:szCs w:val="28"/>
        </w:rPr>
        <w:t>представлены</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учебниках</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учебных</w:t>
      </w:r>
      <w:r w:rsidR="002E7B18" w:rsidRPr="002E7B18">
        <w:rPr>
          <w:sz w:val="28"/>
          <w:szCs w:val="28"/>
        </w:rPr>
        <w:t xml:space="preserve"> </w:t>
      </w:r>
      <w:r w:rsidRPr="002E7B18">
        <w:rPr>
          <w:sz w:val="28"/>
          <w:szCs w:val="28"/>
        </w:rPr>
        <w:t>пособиях</w:t>
      </w:r>
      <w:r w:rsidR="0053177D">
        <w:rPr>
          <w:sz w:val="28"/>
          <w:szCs w:val="28"/>
        </w:rPr>
        <w:t>, обозанченных в</w:t>
      </w:r>
      <w:r w:rsidR="002E7B18" w:rsidRPr="002E7B18">
        <w:rPr>
          <w:sz w:val="28"/>
          <w:szCs w:val="28"/>
        </w:rPr>
        <w:t xml:space="preserve"> </w:t>
      </w:r>
      <w:r w:rsidRPr="002E7B18">
        <w:rPr>
          <w:sz w:val="28"/>
          <w:szCs w:val="28"/>
        </w:rPr>
        <w:t>рабочей</w:t>
      </w:r>
      <w:r w:rsidR="002E7B18" w:rsidRPr="002E7B18">
        <w:rPr>
          <w:sz w:val="28"/>
          <w:szCs w:val="28"/>
        </w:rPr>
        <w:t xml:space="preserve"> </w:t>
      </w:r>
      <w:r w:rsidRPr="002E7B18">
        <w:rPr>
          <w:sz w:val="28"/>
          <w:szCs w:val="28"/>
        </w:rPr>
        <w:t>программ</w:t>
      </w:r>
      <w:r w:rsidR="0053177D">
        <w:rPr>
          <w:sz w:val="28"/>
          <w:szCs w:val="28"/>
        </w:rPr>
        <w:t>е</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компьютерным</w:t>
      </w:r>
      <w:r w:rsidR="002E7B18" w:rsidRPr="002E7B18">
        <w:rPr>
          <w:sz w:val="28"/>
          <w:szCs w:val="28"/>
        </w:rPr>
        <w:t xml:space="preserve"> </w:t>
      </w:r>
      <w:r w:rsidRPr="002E7B18">
        <w:rPr>
          <w:sz w:val="28"/>
          <w:szCs w:val="28"/>
        </w:rPr>
        <w:t>технологиям</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переводе.</w:t>
      </w:r>
      <w:r w:rsidR="002E7B18" w:rsidRPr="002E7B18">
        <w:rPr>
          <w:sz w:val="28"/>
          <w:szCs w:val="28"/>
        </w:rPr>
        <w:t xml:space="preserve"> </w:t>
      </w:r>
      <w:r w:rsidRPr="002E7B18">
        <w:rPr>
          <w:sz w:val="28"/>
          <w:szCs w:val="28"/>
        </w:rPr>
        <w:t>Преподаватель</w:t>
      </w:r>
      <w:r w:rsidR="002E7B18" w:rsidRPr="002E7B18">
        <w:rPr>
          <w:sz w:val="28"/>
          <w:szCs w:val="28"/>
        </w:rPr>
        <w:t xml:space="preserve"> </w:t>
      </w:r>
      <w:r w:rsidRPr="002E7B18">
        <w:rPr>
          <w:sz w:val="28"/>
          <w:szCs w:val="28"/>
        </w:rPr>
        <w:t>дает</w:t>
      </w:r>
      <w:r w:rsidR="002E7B18" w:rsidRPr="002E7B18">
        <w:rPr>
          <w:sz w:val="28"/>
          <w:szCs w:val="28"/>
        </w:rPr>
        <w:t xml:space="preserve"> </w:t>
      </w:r>
      <w:r w:rsidRPr="002E7B18">
        <w:rPr>
          <w:sz w:val="28"/>
          <w:szCs w:val="28"/>
        </w:rPr>
        <w:t>обзорное</w:t>
      </w:r>
      <w:r w:rsidR="002E7B18" w:rsidRPr="002E7B18">
        <w:rPr>
          <w:sz w:val="28"/>
          <w:szCs w:val="28"/>
        </w:rPr>
        <w:t xml:space="preserve"> </w:t>
      </w:r>
      <w:r w:rsidRPr="002E7B18">
        <w:rPr>
          <w:sz w:val="28"/>
          <w:szCs w:val="28"/>
        </w:rPr>
        <w:t>занятие</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системе</w:t>
      </w:r>
      <w:r w:rsidR="002E7B18" w:rsidRPr="002E7B18">
        <w:rPr>
          <w:sz w:val="28"/>
          <w:szCs w:val="28"/>
        </w:rPr>
        <w:t xml:space="preserve"> </w:t>
      </w:r>
      <w:r w:rsidRPr="002E7B18">
        <w:rPr>
          <w:sz w:val="28"/>
          <w:szCs w:val="28"/>
        </w:rPr>
        <w:t>памяти</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дает</w:t>
      </w:r>
      <w:r w:rsidR="002E7B18" w:rsidRPr="002E7B18">
        <w:rPr>
          <w:sz w:val="28"/>
          <w:szCs w:val="28"/>
        </w:rPr>
        <w:t xml:space="preserve"> </w:t>
      </w:r>
      <w:r w:rsidRPr="002E7B18">
        <w:rPr>
          <w:sz w:val="28"/>
          <w:szCs w:val="28"/>
        </w:rPr>
        <w:t>практическое</w:t>
      </w:r>
      <w:r w:rsidR="002E7B18" w:rsidRPr="002E7B18">
        <w:rPr>
          <w:sz w:val="28"/>
          <w:szCs w:val="28"/>
        </w:rPr>
        <w:t xml:space="preserve"> </w:t>
      </w:r>
      <w:r w:rsidRPr="002E7B18">
        <w:rPr>
          <w:sz w:val="28"/>
          <w:szCs w:val="28"/>
        </w:rPr>
        <w:t>задание</w:t>
      </w:r>
      <w:r w:rsidR="002E7B18" w:rsidRPr="002E7B18">
        <w:rPr>
          <w:sz w:val="28"/>
          <w:szCs w:val="28"/>
        </w:rPr>
        <w:t xml:space="preserve"> </w:t>
      </w:r>
      <w:r w:rsidRPr="002E7B18">
        <w:rPr>
          <w:sz w:val="28"/>
          <w:szCs w:val="28"/>
        </w:rPr>
        <w:t>по</w:t>
      </w:r>
      <w:r w:rsidR="002E7B18" w:rsidRPr="002E7B18">
        <w:rPr>
          <w:sz w:val="28"/>
          <w:szCs w:val="28"/>
        </w:rPr>
        <w:t xml:space="preserve"> </w:t>
      </w:r>
      <w:r w:rsidRPr="002E7B18">
        <w:rPr>
          <w:sz w:val="28"/>
          <w:szCs w:val="28"/>
        </w:rPr>
        <w:t>данной</w:t>
      </w:r>
      <w:r w:rsidR="002E7B18" w:rsidRPr="002E7B18">
        <w:rPr>
          <w:sz w:val="28"/>
          <w:szCs w:val="28"/>
        </w:rPr>
        <w:t xml:space="preserve"> </w:t>
      </w:r>
      <w:r w:rsidRPr="002E7B18">
        <w:rPr>
          <w:sz w:val="28"/>
          <w:szCs w:val="28"/>
        </w:rPr>
        <w:t>теме</w:t>
      </w:r>
      <w:r w:rsidR="002E7B18" w:rsidRPr="002E7B18">
        <w:rPr>
          <w:sz w:val="28"/>
          <w:szCs w:val="28"/>
        </w:rPr>
        <w:t xml:space="preserve"> </w:t>
      </w:r>
      <w:r w:rsidRPr="002E7B18">
        <w:rPr>
          <w:sz w:val="28"/>
          <w:szCs w:val="28"/>
        </w:rPr>
        <w:t>для</w:t>
      </w:r>
      <w:r w:rsidR="002E7B18" w:rsidRPr="002E7B18">
        <w:rPr>
          <w:sz w:val="28"/>
          <w:szCs w:val="28"/>
        </w:rPr>
        <w:t xml:space="preserve"> </w:t>
      </w:r>
      <w:r w:rsidRPr="002E7B18">
        <w:rPr>
          <w:sz w:val="28"/>
          <w:szCs w:val="28"/>
        </w:rPr>
        <w:t>выполнения</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аудитории.</w:t>
      </w:r>
      <w:r w:rsidR="002E7B18" w:rsidRPr="002E7B18">
        <w:rPr>
          <w:sz w:val="28"/>
          <w:szCs w:val="28"/>
        </w:rPr>
        <w:t xml:space="preserve"> </w:t>
      </w:r>
      <w:r w:rsidRPr="002E7B18">
        <w:rPr>
          <w:sz w:val="28"/>
          <w:szCs w:val="28"/>
        </w:rPr>
        <w:t>Задание</w:t>
      </w:r>
      <w:r w:rsidR="002E7B18" w:rsidRPr="002E7B18">
        <w:rPr>
          <w:sz w:val="28"/>
          <w:szCs w:val="28"/>
        </w:rPr>
        <w:t xml:space="preserve"> </w:t>
      </w:r>
      <w:r w:rsidRPr="002E7B18">
        <w:rPr>
          <w:sz w:val="28"/>
          <w:szCs w:val="28"/>
        </w:rPr>
        <w:t>включает</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себя</w:t>
      </w:r>
      <w:r w:rsidR="002E7B18" w:rsidRPr="002E7B18">
        <w:rPr>
          <w:sz w:val="28"/>
          <w:szCs w:val="28"/>
        </w:rPr>
        <w:t xml:space="preserve"> </w:t>
      </w:r>
      <w:r w:rsidRPr="002E7B18">
        <w:rPr>
          <w:sz w:val="28"/>
          <w:szCs w:val="28"/>
        </w:rPr>
        <w:t>работу</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текстом</w:t>
      </w:r>
      <w:r w:rsidR="002E7B18" w:rsidRPr="002E7B18">
        <w:rPr>
          <w:sz w:val="28"/>
          <w:szCs w:val="28"/>
        </w:rPr>
        <w:t xml:space="preserve"> </w:t>
      </w:r>
      <w:r w:rsidRPr="002E7B18">
        <w:rPr>
          <w:sz w:val="28"/>
          <w:szCs w:val="28"/>
        </w:rPr>
        <w:t>и</w:t>
      </w:r>
      <w:r w:rsidR="002E7B18" w:rsidRPr="002E7B18">
        <w:rPr>
          <w:sz w:val="28"/>
          <w:szCs w:val="28"/>
        </w:rPr>
        <w:t xml:space="preserve"> </w:t>
      </w:r>
      <w:r w:rsidRPr="002E7B18">
        <w:rPr>
          <w:sz w:val="28"/>
          <w:szCs w:val="28"/>
        </w:rPr>
        <w:t>отдельными</w:t>
      </w:r>
      <w:r w:rsidR="002E7B18" w:rsidRPr="002E7B18">
        <w:rPr>
          <w:sz w:val="28"/>
          <w:szCs w:val="28"/>
        </w:rPr>
        <w:t xml:space="preserve"> </w:t>
      </w:r>
      <w:r w:rsidRPr="002E7B18">
        <w:rPr>
          <w:sz w:val="28"/>
          <w:szCs w:val="28"/>
        </w:rPr>
        <w:t>разделами</w:t>
      </w:r>
      <w:r w:rsidR="002E7B18" w:rsidRPr="002E7B18">
        <w:rPr>
          <w:sz w:val="28"/>
          <w:szCs w:val="28"/>
        </w:rPr>
        <w:t xml:space="preserve"> </w:t>
      </w:r>
      <w:r w:rsidRPr="002E7B18">
        <w:rPr>
          <w:sz w:val="28"/>
          <w:szCs w:val="28"/>
        </w:rPr>
        <w:t>текста</w:t>
      </w:r>
      <w:r w:rsidR="002E7B18" w:rsidRPr="002E7B18">
        <w:rPr>
          <w:sz w:val="28"/>
          <w:szCs w:val="28"/>
        </w:rPr>
        <w:t xml:space="preserve"> </w:t>
      </w:r>
      <w:r w:rsidRPr="002E7B18">
        <w:rPr>
          <w:sz w:val="28"/>
          <w:szCs w:val="28"/>
        </w:rPr>
        <w:t>при</w:t>
      </w:r>
      <w:r w:rsidR="002E7B18" w:rsidRPr="002E7B18">
        <w:rPr>
          <w:sz w:val="28"/>
          <w:szCs w:val="28"/>
        </w:rPr>
        <w:t xml:space="preserve"> </w:t>
      </w:r>
      <w:r w:rsidRPr="002E7B18">
        <w:rPr>
          <w:sz w:val="28"/>
          <w:szCs w:val="28"/>
        </w:rPr>
        <w:t>помощи</w:t>
      </w:r>
      <w:r w:rsidR="002E7B18" w:rsidRPr="002E7B18">
        <w:rPr>
          <w:sz w:val="28"/>
          <w:szCs w:val="28"/>
        </w:rPr>
        <w:t xml:space="preserve"> </w:t>
      </w:r>
      <w:r w:rsidR="00523AF2">
        <w:rPr>
          <w:sz w:val="28"/>
          <w:szCs w:val="28"/>
        </w:rPr>
        <w:t>САТ программ</w:t>
      </w:r>
      <w:r w:rsidRPr="002E7B18">
        <w:rPr>
          <w:sz w:val="28"/>
          <w:szCs w:val="28"/>
        </w:rPr>
        <w:t>.</w:t>
      </w:r>
      <w:r w:rsidR="002E7B18" w:rsidRPr="002E7B18">
        <w:rPr>
          <w:sz w:val="28"/>
          <w:szCs w:val="28"/>
        </w:rPr>
        <w:t xml:space="preserve"> </w:t>
      </w:r>
    </w:p>
    <w:p w:rsidR="00523AF2" w:rsidRPr="00523AF2" w:rsidRDefault="00523AF2" w:rsidP="00523AF2">
      <w:pPr>
        <w:spacing w:after="0" w:line="240" w:lineRule="auto"/>
        <w:ind w:firstLine="708"/>
        <w:jc w:val="both"/>
        <w:rPr>
          <w:sz w:val="28"/>
          <w:szCs w:val="28"/>
        </w:rPr>
      </w:pPr>
      <w:r w:rsidRPr="00523AF2">
        <w:rPr>
          <w:sz w:val="28"/>
          <w:szCs w:val="28"/>
        </w:rPr>
        <w:t>Процесс перевода с использованием CAT-программ включает несколько этапов:</w:t>
      </w:r>
    </w:p>
    <w:p w:rsidR="00523AF2" w:rsidRPr="00523AF2" w:rsidRDefault="00523AF2" w:rsidP="00523AF2">
      <w:pPr>
        <w:spacing w:after="0" w:line="240" w:lineRule="auto"/>
        <w:ind w:firstLine="708"/>
        <w:jc w:val="both"/>
        <w:rPr>
          <w:sz w:val="28"/>
          <w:szCs w:val="28"/>
        </w:rPr>
      </w:pPr>
      <w:r w:rsidRPr="00523AF2">
        <w:rPr>
          <w:sz w:val="28"/>
          <w:szCs w:val="28"/>
        </w:rPr>
        <w:t>– Подготовка.</w:t>
      </w:r>
    </w:p>
    <w:p w:rsidR="00523AF2" w:rsidRPr="00523AF2" w:rsidRDefault="00523AF2" w:rsidP="00523AF2">
      <w:pPr>
        <w:spacing w:after="0" w:line="240" w:lineRule="auto"/>
        <w:ind w:firstLine="708"/>
        <w:jc w:val="both"/>
        <w:rPr>
          <w:sz w:val="28"/>
          <w:szCs w:val="28"/>
        </w:rPr>
      </w:pPr>
      <w:r w:rsidRPr="00523AF2">
        <w:rPr>
          <w:sz w:val="28"/>
          <w:szCs w:val="28"/>
        </w:rPr>
        <w:t>На стадии подготовки следует решить вопрос о создании новой памяти переводов или осуществить выбор той памяти переводов, которую необходимо использовать для перевода данного текста, произвести необходимые настройки (например, произвести фокусировку на способах перевода термина, соответствующих ранее созданным проектам для того же заказчика) и корректировки выбранной памяти переводов.</w:t>
      </w:r>
    </w:p>
    <w:p w:rsidR="00523AF2" w:rsidRPr="00523AF2" w:rsidRDefault="00523AF2" w:rsidP="00523AF2">
      <w:pPr>
        <w:spacing w:after="0" w:line="240" w:lineRule="auto"/>
        <w:ind w:firstLine="708"/>
        <w:jc w:val="both"/>
        <w:rPr>
          <w:sz w:val="28"/>
          <w:szCs w:val="28"/>
        </w:rPr>
      </w:pPr>
      <w:r w:rsidRPr="00523AF2">
        <w:rPr>
          <w:sz w:val="28"/>
          <w:szCs w:val="28"/>
        </w:rPr>
        <w:t>– Собственно перевод.</w:t>
      </w:r>
    </w:p>
    <w:p w:rsidR="00523AF2" w:rsidRPr="00523AF2" w:rsidRDefault="00523AF2" w:rsidP="00523AF2">
      <w:pPr>
        <w:spacing w:after="0" w:line="240" w:lineRule="auto"/>
        <w:ind w:firstLine="708"/>
        <w:jc w:val="both"/>
        <w:rPr>
          <w:sz w:val="28"/>
          <w:szCs w:val="28"/>
        </w:rPr>
      </w:pPr>
      <w:r w:rsidRPr="00523AF2">
        <w:rPr>
          <w:sz w:val="28"/>
          <w:szCs w:val="28"/>
        </w:rPr>
        <w:t xml:space="preserve">Предварительный перевод (pre-translation) представляет собой автоматическую замену найденных в базе данных точных соответствий сегментам исходного текста на их эквиваленты в языке перевода. При этом нечеткие совпадения обычно не включаются, так как затраты на </w:t>
      </w:r>
      <w:proofErr w:type="gramStart"/>
      <w:r w:rsidRPr="00523AF2">
        <w:rPr>
          <w:sz w:val="28"/>
          <w:szCs w:val="28"/>
        </w:rPr>
        <w:t>пост-редактирование</w:t>
      </w:r>
      <w:proofErr w:type="gramEnd"/>
      <w:r w:rsidRPr="00523AF2">
        <w:rPr>
          <w:sz w:val="28"/>
          <w:szCs w:val="28"/>
        </w:rPr>
        <w:t xml:space="preserve"> при таком подходе могут оказаться выше выгоды от использования базы примеров перевода. Сегменты текста, которые не были найдены в базе, переводятся вручную или </w:t>
      </w:r>
      <w:r>
        <w:rPr>
          <w:sz w:val="28"/>
          <w:szCs w:val="28"/>
        </w:rPr>
        <w:t>–</w:t>
      </w:r>
      <w:r w:rsidRPr="00523AF2">
        <w:rPr>
          <w:sz w:val="28"/>
          <w:szCs w:val="28"/>
        </w:rPr>
        <w:t xml:space="preserve"> при наличии </w:t>
      </w:r>
      <w:r>
        <w:rPr>
          <w:sz w:val="28"/>
          <w:szCs w:val="28"/>
        </w:rPr>
        <w:t>–</w:t>
      </w:r>
      <w:r w:rsidRPr="00523AF2">
        <w:rPr>
          <w:sz w:val="28"/>
          <w:szCs w:val="28"/>
        </w:rPr>
        <w:t xml:space="preserve"> с помощью системы машинного перевода.</w:t>
      </w:r>
    </w:p>
    <w:p w:rsidR="00523AF2" w:rsidRPr="00523AF2" w:rsidRDefault="00523AF2" w:rsidP="00523AF2">
      <w:pPr>
        <w:spacing w:after="0" w:line="240" w:lineRule="auto"/>
        <w:ind w:firstLine="708"/>
        <w:jc w:val="both"/>
        <w:rPr>
          <w:sz w:val="28"/>
          <w:szCs w:val="28"/>
        </w:rPr>
      </w:pPr>
      <w:r w:rsidRPr="00523AF2">
        <w:rPr>
          <w:sz w:val="28"/>
          <w:szCs w:val="28"/>
        </w:rPr>
        <w:t xml:space="preserve">Для перевода в узких предметных областях важным компонентом перевода является использование терминологических баз. Даже если при посегментном сравнении исходного текста и базы данных не найдено никаких соответствий, автоматическая замена терминов обеспечивает соблюдение языковой политики предприятия, единство терминологии и предоставляет релевантные в данной сфере эквиваленты терминов человеку-переводчику. В связи с этим, ключевым аспектом применения ТМ-программ является создание глоссария. </w:t>
      </w:r>
    </w:p>
    <w:p w:rsidR="00523AF2" w:rsidRPr="00523AF2" w:rsidRDefault="00523AF2" w:rsidP="00523AF2">
      <w:pPr>
        <w:spacing w:after="0" w:line="240" w:lineRule="auto"/>
        <w:ind w:firstLine="708"/>
        <w:jc w:val="both"/>
        <w:rPr>
          <w:sz w:val="28"/>
          <w:szCs w:val="28"/>
        </w:rPr>
      </w:pPr>
      <w:r w:rsidRPr="00523AF2">
        <w:rPr>
          <w:sz w:val="28"/>
          <w:szCs w:val="28"/>
        </w:rPr>
        <w:t>Для создания глоссария необходимо использовать инструментарий для автоматического или полуавтоматического извлечения терминов из корпусов текстов, встроенные в программы системы извлечения терминологии и составления глоссария терминов (SDL MultiTerm Extract, SDL MultiTerm, PROMT TerM, Mono-Cone Pro, Simple Concordance Program и др.).</w:t>
      </w:r>
    </w:p>
    <w:p w:rsidR="00523AF2" w:rsidRPr="00523AF2" w:rsidRDefault="00523AF2" w:rsidP="00523AF2">
      <w:pPr>
        <w:spacing w:after="0" w:line="240" w:lineRule="auto"/>
        <w:ind w:firstLine="708"/>
        <w:jc w:val="both"/>
        <w:rPr>
          <w:sz w:val="28"/>
          <w:szCs w:val="28"/>
        </w:rPr>
      </w:pPr>
      <w:r w:rsidRPr="00523AF2">
        <w:rPr>
          <w:sz w:val="28"/>
          <w:szCs w:val="28"/>
        </w:rPr>
        <w:lastRenderedPageBreak/>
        <w:t>– Проверка качества.</w:t>
      </w:r>
    </w:p>
    <w:p w:rsidR="00523AF2" w:rsidRPr="00523AF2" w:rsidRDefault="00523AF2" w:rsidP="00523AF2">
      <w:pPr>
        <w:spacing w:after="0" w:line="240" w:lineRule="auto"/>
        <w:ind w:firstLine="708"/>
        <w:jc w:val="both"/>
        <w:rPr>
          <w:sz w:val="28"/>
          <w:szCs w:val="28"/>
        </w:rPr>
      </w:pPr>
      <w:r w:rsidRPr="00523AF2">
        <w:rPr>
          <w:sz w:val="28"/>
          <w:szCs w:val="28"/>
        </w:rPr>
        <w:t>Проверка качества включает формальную проверку выполненного перевода на полноту, грамматическую правильность, корректный перевод релевантной терминологии, которая может осуществляться самим переводчиком, (возможно) заказчиком, а также на промежуточном звене, обеспечивающем связь между переводчиком и заказчиком. При этом большое значение имеет процесс фиксации выполненных правок в памяти переводов, иначе ошибки могут повторяться при последующих переводах.</w:t>
      </w:r>
    </w:p>
    <w:p w:rsidR="00523AF2" w:rsidRPr="00523AF2" w:rsidRDefault="00523AF2" w:rsidP="00523AF2">
      <w:pPr>
        <w:spacing w:after="0" w:line="240" w:lineRule="auto"/>
        <w:ind w:firstLine="708"/>
        <w:jc w:val="both"/>
        <w:rPr>
          <w:sz w:val="28"/>
          <w:szCs w:val="28"/>
        </w:rPr>
      </w:pPr>
      <w:r>
        <w:rPr>
          <w:sz w:val="28"/>
          <w:szCs w:val="28"/>
        </w:rPr>
        <w:t xml:space="preserve">При переводе текстов с помощью </w:t>
      </w:r>
      <w:r w:rsidRPr="00523AF2">
        <w:rPr>
          <w:sz w:val="28"/>
          <w:szCs w:val="28"/>
        </w:rPr>
        <w:t>CAT-программ используйте следующие виды:</w:t>
      </w:r>
    </w:p>
    <w:p w:rsidR="00523AF2" w:rsidRPr="000077D2" w:rsidRDefault="00523AF2" w:rsidP="00523AF2">
      <w:pPr>
        <w:spacing w:after="0" w:line="240" w:lineRule="auto"/>
        <w:ind w:firstLine="708"/>
        <w:jc w:val="both"/>
        <w:rPr>
          <w:sz w:val="28"/>
          <w:szCs w:val="28"/>
        </w:rPr>
      </w:pPr>
      <w:r w:rsidRPr="000077D2">
        <w:rPr>
          <w:sz w:val="28"/>
          <w:szCs w:val="28"/>
          <w:lang w:val="en-US"/>
        </w:rPr>
        <w:t>Trados</w:t>
      </w:r>
      <w:r w:rsidRPr="000077D2">
        <w:rPr>
          <w:sz w:val="28"/>
          <w:szCs w:val="28"/>
        </w:rPr>
        <w:t xml:space="preserve"> – </w:t>
      </w:r>
      <w:hyperlink r:id="rId24" w:history="1">
        <w:r w:rsidRPr="000077D2">
          <w:rPr>
            <w:sz w:val="28"/>
            <w:szCs w:val="28"/>
            <w:lang w:val="en-US"/>
          </w:rPr>
          <w:t>http</w:t>
        </w:r>
        <w:r w:rsidRPr="000077D2">
          <w:rPr>
            <w:sz w:val="28"/>
            <w:szCs w:val="28"/>
          </w:rPr>
          <w:t>://</w:t>
        </w:r>
        <w:r w:rsidRPr="000077D2">
          <w:rPr>
            <w:sz w:val="28"/>
            <w:szCs w:val="28"/>
            <w:lang w:val="en-US"/>
          </w:rPr>
          <w:t>www</w:t>
        </w:r>
        <w:r w:rsidRPr="000077D2">
          <w:rPr>
            <w:sz w:val="28"/>
            <w:szCs w:val="28"/>
          </w:rPr>
          <w:t>.</w:t>
        </w:r>
        <w:r w:rsidRPr="000077D2">
          <w:rPr>
            <w:sz w:val="28"/>
            <w:szCs w:val="28"/>
            <w:lang w:val="en-US"/>
          </w:rPr>
          <w:t>translationzone</w:t>
        </w:r>
        <w:r w:rsidRPr="000077D2">
          <w:rPr>
            <w:sz w:val="28"/>
            <w:szCs w:val="28"/>
          </w:rPr>
          <w:t>.</w:t>
        </w:r>
        <w:r w:rsidRPr="000077D2">
          <w:rPr>
            <w:sz w:val="28"/>
            <w:szCs w:val="28"/>
            <w:lang w:val="en-US"/>
          </w:rPr>
          <w:t>com</w:t>
        </w:r>
        <w:r w:rsidRPr="000077D2">
          <w:rPr>
            <w:sz w:val="28"/>
            <w:szCs w:val="28"/>
          </w:rPr>
          <w:t>/</w:t>
        </w:r>
        <w:r w:rsidRPr="000077D2">
          <w:rPr>
            <w:sz w:val="28"/>
            <w:szCs w:val="28"/>
            <w:lang w:val="en-US"/>
          </w:rPr>
          <w:t>trados</w:t>
        </w:r>
        <w:r w:rsidRPr="000077D2">
          <w:rPr>
            <w:sz w:val="28"/>
            <w:szCs w:val="28"/>
          </w:rPr>
          <w:t>.</w:t>
        </w:r>
        <w:r w:rsidRPr="000077D2">
          <w:rPr>
            <w:sz w:val="28"/>
            <w:szCs w:val="28"/>
            <w:lang w:val="en-US"/>
          </w:rPr>
          <w:t>html</w:t>
        </w:r>
      </w:hyperlink>
      <w:r w:rsidRPr="000077D2">
        <w:rPr>
          <w:sz w:val="28"/>
          <w:szCs w:val="28"/>
        </w:rPr>
        <w:t xml:space="preserve"> – позволяет работать с документами MS Word, презентациями PowerPoint, HTML-документами и файлами других форматов;</w:t>
      </w:r>
    </w:p>
    <w:p w:rsidR="00523AF2" w:rsidRPr="000077D2" w:rsidRDefault="00523AF2" w:rsidP="00523AF2">
      <w:pPr>
        <w:spacing w:after="0" w:line="240" w:lineRule="auto"/>
        <w:ind w:firstLine="708"/>
        <w:jc w:val="both"/>
        <w:rPr>
          <w:sz w:val="28"/>
          <w:szCs w:val="28"/>
        </w:rPr>
      </w:pPr>
      <w:r w:rsidRPr="000077D2">
        <w:rPr>
          <w:sz w:val="28"/>
          <w:szCs w:val="28"/>
        </w:rPr>
        <w:t xml:space="preserve">OmegaT – </w:t>
      </w:r>
      <w:hyperlink r:id="rId25" w:history="1">
        <w:r w:rsidRPr="000077D2">
          <w:rPr>
            <w:sz w:val="28"/>
            <w:szCs w:val="28"/>
          </w:rPr>
          <w:t>http://www.omegat.org</w:t>
        </w:r>
      </w:hyperlink>
      <w:r w:rsidRPr="000077D2">
        <w:rPr>
          <w:sz w:val="28"/>
          <w:szCs w:val="28"/>
        </w:rPr>
        <w:t xml:space="preserve"> –  поддерживает большое количество популярных форматов, но документы в MS Word, Excel, PowerPoint требуется конвертировать в другие форматы; </w:t>
      </w:r>
    </w:p>
    <w:p w:rsidR="00523AF2" w:rsidRPr="000077D2" w:rsidRDefault="00523AF2" w:rsidP="00523AF2">
      <w:pPr>
        <w:spacing w:after="0" w:line="240" w:lineRule="auto"/>
        <w:ind w:firstLine="708"/>
        <w:jc w:val="both"/>
        <w:rPr>
          <w:sz w:val="28"/>
          <w:szCs w:val="28"/>
        </w:rPr>
      </w:pPr>
      <w:r w:rsidRPr="000077D2">
        <w:rPr>
          <w:sz w:val="28"/>
          <w:szCs w:val="28"/>
        </w:rPr>
        <w:t xml:space="preserve">Wordfast – </w:t>
      </w:r>
      <w:hyperlink r:id="rId26" w:history="1">
        <w:r w:rsidRPr="000077D2">
          <w:rPr>
            <w:sz w:val="28"/>
            <w:szCs w:val="28"/>
          </w:rPr>
          <w:t>http://www.wordfast.com/</w:t>
        </w:r>
      </w:hyperlink>
      <w:r w:rsidRPr="000077D2">
        <w:rPr>
          <w:sz w:val="28"/>
          <w:szCs w:val="28"/>
        </w:rPr>
        <w:t xml:space="preserve"> – программа ориентирована, прежде всего, на переводчиков-фрилансеров;</w:t>
      </w:r>
    </w:p>
    <w:p w:rsidR="00523AF2" w:rsidRPr="000077D2" w:rsidRDefault="00523AF2" w:rsidP="00523AF2">
      <w:pPr>
        <w:spacing w:after="0" w:line="240" w:lineRule="auto"/>
        <w:ind w:firstLine="708"/>
        <w:jc w:val="both"/>
        <w:rPr>
          <w:sz w:val="28"/>
          <w:szCs w:val="28"/>
        </w:rPr>
      </w:pPr>
      <w:r w:rsidRPr="000077D2">
        <w:rPr>
          <w:sz w:val="28"/>
          <w:szCs w:val="28"/>
        </w:rPr>
        <w:t xml:space="preserve">MetaTexis – </w:t>
      </w:r>
      <w:hyperlink r:id="rId27" w:history="1">
        <w:r w:rsidRPr="000077D2">
          <w:rPr>
            <w:sz w:val="28"/>
            <w:szCs w:val="28"/>
          </w:rPr>
          <w:t>http://www.metatexis.com/ –</w:t>
        </w:r>
      </w:hyperlink>
      <w:r w:rsidRPr="000077D2">
        <w:rPr>
          <w:sz w:val="28"/>
          <w:szCs w:val="28"/>
        </w:rPr>
        <w:t xml:space="preserve"> позволяет работать с документами основных популярных форматов; </w:t>
      </w:r>
    </w:p>
    <w:p w:rsidR="00523AF2" w:rsidRPr="000077D2" w:rsidRDefault="00523AF2" w:rsidP="00523AF2">
      <w:pPr>
        <w:spacing w:after="0" w:line="240" w:lineRule="auto"/>
        <w:ind w:firstLine="708"/>
        <w:jc w:val="both"/>
        <w:rPr>
          <w:sz w:val="28"/>
          <w:szCs w:val="28"/>
        </w:rPr>
      </w:pPr>
      <w:r w:rsidRPr="000077D2">
        <w:rPr>
          <w:sz w:val="28"/>
          <w:szCs w:val="28"/>
        </w:rPr>
        <w:t xml:space="preserve">MemoQ – </w:t>
      </w:r>
      <w:hyperlink r:id="rId28" w:history="1">
        <w:r w:rsidRPr="000077D2">
          <w:rPr>
            <w:sz w:val="28"/>
            <w:szCs w:val="28"/>
          </w:rPr>
          <w:t>http://kilgray.com/</w:t>
        </w:r>
      </w:hyperlink>
      <w:r w:rsidRPr="000077D2">
        <w:rPr>
          <w:sz w:val="28"/>
          <w:szCs w:val="28"/>
        </w:rPr>
        <w:t xml:space="preserve"> – программа, функционал которой схож с Традосом и Déjà Vu, стоимость программы ниже, чем у более популярных систем; </w:t>
      </w:r>
    </w:p>
    <w:p w:rsidR="00523AF2" w:rsidRPr="000077D2" w:rsidRDefault="00523AF2" w:rsidP="00523AF2">
      <w:pPr>
        <w:spacing w:after="0" w:line="240" w:lineRule="auto"/>
        <w:ind w:firstLine="708"/>
        <w:jc w:val="both"/>
        <w:rPr>
          <w:sz w:val="28"/>
          <w:szCs w:val="28"/>
        </w:rPr>
      </w:pPr>
      <w:r w:rsidRPr="000077D2">
        <w:rPr>
          <w:sz w:val="28"/>
          <w:szCs w:val="28"/>
        </w:rPr>
        <w:t>WordFisher (</w:t>
      </w:r>
      <w:hyperlink r:id="rId29" w:history="1">
        <w:r w:rsidRPr="000077D2">
          <w:rPr>
            <w:sz w:val="28"/>
            <w:szCs w:val="28"/>
          </w:rPr>
          <w:t>http://www.wordfisher.com/</w:t>
        </w:r>
      </w:hyperlink>
      <w:r w:rsidRPr="000077D2">
        <w:rPr>
          <w:sz w:val="28"/>
          <w:szCs w:val="28"/>
        </w:rPr>
        <w:t>) – бесплатная система Translation Memory, созданная и поддерживаемая профессиональным переводчиком;</w:t>
      </w:r>
    </w:p>
    <w:p w:rsidR="00523AF2" w:rsidRPr="000077D2" w:rsidRDefault="00523AF2" w:rsidP="00523AF2">
      <w:pPr>
        <w:spacing w:after="0" w:line="240" w:lineRule="auto"/>
        <w:ind w:firstLine="708"/>
        <w:jc w:val="both"/>
        <w:rPr>
          <w:sz w:val="28"/>
          <w:szCs w:val="28"/>
        </w:rPr>
      </w:pPr>
      <w:proofErr w:type="gramStart"/>
      <w:r w:rsidRPr="000077D2">
        <w:rPr>
          <w:sz w:val="28"/>
          <w:szCs w:val="28"/>
          <w:lang w:val="en-US"/>
        </w:rPr>
        <w:t>Across</w:t>
      </w:r>
      <w:r w:rsidRPr="000077D2">
        <w:rPr>
          <w:sz w:val="28"/>
          <w:szCs w:val="28"/>
        </w:rPr>
        <w:t xml:space="preserve"> (</w:t>
      </w:r>
      <w:hyperlink r:id="rId30" w:history="1">
        <w:r w:rsidRPr="000077D2">
          <w:rPr>
            <w:sz w:val="28"/>
            <w:szCs w:val="28"/>
            <w:lang w:val="en-US"/>
          </w:rPr>
          <w:t>http</w:t>
        </w:r>
        <w:r w:rsidRPr="000077D2">
          <w:rPr>
            <w:sz w:val="28"/>
            <w:szCs w:val="28"/>
          </w:rPr>
          <w:t>://</w:t>
        </w:r>
        <w:r w:rsidRPr="000077D2">
          <w:rPr>
            <w:sz w:val="28"/>
            <w:szCs w:val="28"/>
            <w:lang w:val="en-US"/>
          </w:rPr>
          <w:t>www</w:t>
        </w:r>
        <w:r w:rsidRPr="000077D2">
          <w:rPr>
            <w:sz w:val="28"/>
            <w:szCs w:val="28"/>
          </w:rPr>
          <w:t>.</w:t>
        </w:r>
        <w:r w:rsidRPr="000077D2">
          <w:rPr>
            <w:sz w:val="28"/>
            <w:szCs w:val="28"/>
            <w:lang w:val="en-US"/>
          </w:rPr>
          <w:t>across</w:t>
        </w:r>
        <w:r w:rsidRPr="000077D2">
          <w:rPr>
            <w:sz w:val="28"/>
            <w:szCs w:val="28"/>
          </w:rPr>
          <w:t>.</w:t>
        </w:r>
        <w:r w:rsidRPr="000077D2">
          <w:rPr>
            <w:sz w:val="28"/>
            <w:szCs w:val="28"/>
            <w:lang w:val="en-US"/>
          </w:rPr>
          <w:t>net</w:t>
        </w:r>
        <w:r w:rsidRPr="000077D2">
          <w:rPr>
            <w:sz w:val="28"/>
            <w:szCs w:val="28"/>
          </w:rPr>
          <w:t>/</w:t>
        </w:r>
        <w:r w:rsidRPr="000077D2">
          <w:rPr>
            <w:sz w:val="28"/>
            <w:szCs w:val="28"/>
            <w:lang w:val="en-US"/>
          </w:rPr>
          <w:t>us</w:t>
        </w:r>
        <w:r w:rsidRPr="000077D2">
          <w:rPr>
            <w:sz w:val="28"/>
            <w:szCs w:val="28"/>
          </w:rPr>
          <w:t>/</w:t>
        </w:r>
        <w:r w:rsidRPr="000077D2">
          <w:rPr>
            <w:sz w:val="28"/>
            <w:szCs w:val="28"/>
            <w:lang w:val="en-US"/>
          </w:rPr>
          <w:t>translation</w:t>
        </w:r>
        <w:r w:rsidRPr="000077D2">
          <w:rPr>
            <w:sz w:val="28"/>
            <w:szCs w:val="28"/>
          </w:rPr>
          <w:t>-</w:t>
        </w:r>
        <w:r w:rsidRPr="000077D2">
          <w:rPr>
            <w:sz w:val="28"/>
            <w:szCs w:val="28"/>
            <w:lang w:val="en-US"/>
          </w:rPr>
          <w:t>memory</w:t>
        </w:r>
        <w:r w:rsidRPr="000077D2">
          <w:rPr>
            <w:sz w:val="28"/>
            <w:szCs w:val="28"/>
          </w:rPr>
          <w:t>.</w:t>
        </w:r>
        <w:r w:rsidRPr="000077D2">
          <w:rPr>
            <w:sz w:val="28"/>
            <w:szCs w:val="28"/>
            <w:lang w:val="en-US"/>
          </w:rPr>
          <w:t>aspx</w:t>
        </w:r>
      </w:hyperlink>
      <w:r w:rsidR="000077D2" w:rsidRPr="000077D2">
        <w:rPr>
          <w:sz w:val="28"/>
          <w:szCs w:val="28"/>
        </w:rPr>
        <w:t>.)</w:t>
      </w:r>
      <w:proofErr w:type="gramEnd"/>
      <w:r w:rsidR="000077D2" w:rsidRPr="000077D2">
        <w:rPr>
          <w:sz w:val="28"/>
          <w:szCs w:val="28"/>
        </w:rPr>
        <w:t xml:space="preserve"> –</w:t>
      </w:r>
      <w:r w:rsidR="000077D2">
        <w:rPr>
          <w:sz w:val="28"/>
          <w:szCs w:val="28"/>
        </w:rPr>
        <w:t xml:space="preserve"> </w:t>
      </w:r>
      <w:r w:rsidRPr="000077D2">
        <w:rPr>
          <w:sz w:val="28"/>
          <w:szCs w:val="28"/>
        </w:rPr>
        <w:t xml:space="preserve">предлагается четыре различных версии программы, отличающихся по объему функционала. </w:t>
      </w:r>
    </w:p>
    <w:p w:rsidR="00523AF2" w:rsidRPr="00523AF2" w:rsidRDefault="00523AF2" w:rsidP="00523AF2">
      <w:pPr>
        <w:spacing w:after="0" w:line="240" w:lineRule="auto"/>
        <w:ind w:firstLine="709"/>
        <w:jc w:val="both"/>
        <w:rPr>
          <w:sz w:val="28"/>
          <w:szCs w:val="28"/>
        </w:rPr>
      </w:pPr>
      <w:r w:rsidRPr="00523AF2">
        <w:rPr>
          <w:sz w:val="28"/>
          <w:szCs w:val="28"/>
        </w:rPr>
        <w:t>При переводе текстов с помощью CAT-программ используйте полезные сочетания клавиш:</w:t>
      </w:r>
    </w:p>
    <w:p w:rsidR="00523AF2" w:rsidRPr="00523AF2" w:rsidRDefault="00523AF2" w:rsidP="00523AF2">
      <w:pPr>
        <w:spacing w:after="0" w:line="240" w:lineRule="auto"/>
        <w:ind w:firstLine="708"/>
        <w:jc w:val="both"/>
        <w:rPr>
          <w:sz w:val="28"/>
          <w:szCs w:val="28"/>
        </w:rPr>
      </w:pPr>
      <w:r w:rsidRPr="00523AF2">
        <w:rPr>
          <w:sz w:val="28"/>
          <w:szCs w:val="28"/>
        </w:rPr>
        <w:t>Ctrl + , – отображение списка Быстрая подстановка (отображение чисел, аббревиатур, форматирования текста и тегов для выделенного сегмента);</w:t>
      </w:r>
    </w:p>
    <w:p w:rsidR="00523AF2" w:rsidRPr="00523AF2" w:rsidRDefault="00523AF2" w:rsidP="00523AF2">
      <w:pPr>
        <w:spacing w:after="0" w:line="240" w:lineRule="auto"/>
        <w:ind w:firstLine="708"/>
        <w:jc w:val="both"/>
        <w:rPr>
          <w:sz w:val="28"/>
          <w:szCs w:val="28"/>
        </w:rPr>
      </w:pPr>
      <w:r w:rsidRPr="00523AF2">
        <w:rPr>
          <w:sz w:val="28"/>
          <w:szCs w:val="28"/>
        </w:rPr>
        <w:t>Ctrl + Enter – подтверждение сегмента (подтверждение перевода сегмента и сохранение единицы перевода в памяти);</w:t>
      </w:r>
    </w:p>
    <w:p w:rsidR="00523AF2" w:rsidRPr="00523AF2" w:rsidRDefault="00523AF2" w:rsidP="00523AF2">
      <w:pPr>
        <w:spacing w:after="0" w:line="240" w:lineRule="auto"/>
        <w:ind w:firstLine="708"/>
        <w:jc w:val="both"/>
        <w:rPr>
          <w:sz w:val="28"/>
          <w:szCs w:val="28"/>
        </w:rPr>
      </w:pPr>
      <w:r w:rsidRPr="00523AF2">
        <w:rPr>
          <w:sz w:val="28"/>
          <w:szCs w:val="28"/>
        </w:rPr>
        <w:t>Ctrl + Shift + F2 – пополнение терминологической базы (для пополнения терминологической базы выделите исходное слово или словосочетание и его перевод, а затем нажмите кнопку «Быстрое добавление термина»);</w:t>
      </w:r>
    </w:p>
    <w:p w:rsidR="00523AF2" w:rsidRPr="00523AF2" w:rsidRDefault="00523AF2" w:rsidP="00523AF2">
      <w:pPr>
        <w:spacing w:after="0" w:line="240" w:lineRule="auto"/>
        <w:ind w:firstLine="708"/>
        <w:jc w:val="both"/>
        <w:rPr>
          <w:sz w:val="28"/>
          <w:szCs w:val="28"/>
        </w:rPr>
      </w:pPr>
      <w:proofErr w:type="gramStart"/>
      <w:r w:rsidRPr="00523AF2">
        <w:rPr>
          <w:sz w:val="28"/>
          <w:szCs w:val="28"/>
        </w:rPr>
        <w:t>Ctrl + Т – подстановка совпадения (подстановка совпадения из базы переводов.</w:t>
      </w:r>
      <w:proofErr w:type="gramEnd"/>
      <w:r w:rsidRPr="00523AF2">
        <w:rPr>
          <w:sz w:val="28"/>
          <w:szCs w:val="28"/>
        </w:rPr>
        <w:t xml:space="preserve"> </w:t>
      </w:r>
      <w:proofErr w:type="gramStart"/>
      <w:r w:rsidRPr="00523AF2">
        <w:rPr>
          <w:sz w:val="28"/>
          <w:szCs w:val="28"/>
        </w:rPr>
        <w:t>Используйте сочетания клавиш Ctrl + 1 , Ctrl + 2 , и т.д., чтобы подставить нужное совпадение);</w:t>
      </w:r>
      <w:proofErr w:type="gramEnd"/>
    </w:p>
    <w:p w:rsidR="00523AF2" w:rsidRPr="00523AF2" w:rsidRDefault="00523AF2" w:rsidP="00523AF2">
      <w:pPr>
        <w:spacing w:after="0" w:line="240" w:lineRule="auto"/>
        <w:ind w:firstLine="708"/>
        <w:jc w:val="both"/>
        <w:rPr>
          <w:sz w:val="28"/>
          <w:szCs w:val="28"/>
        </w:rPr>
      </w:pPr>
      <w:r w:rsidRPr="00523AF2">
        <w:rPr>
          <w:sz w:val="28"/>
          <w:szCs w:val="28"/>
        </w:rPr>
        <w:t>F3 – запуск поиска Конкорданс (выделите слово в исходном или в переведенном сегменте, чтобы выполнить по нему поиск Конкорданс, результаты поиска отображаются в окне Конкорданс, искомые термины выделяются желтым цветом);</w:t>
      </w:r>
    </w:p>
    <w:p w:rsidR="00523AF2" w:rsidRPr="00523AF2" w:rsidRDefault="00523AF2" w:rsidP="00523AF2">
      <w:pPr>
        <w:spacing w:after="0" w:line="240" w:lineRule="auto"/>
        <w:ind w:firstLine="708"/>
        <w:jc w:val="both"/>
        <w:rPr>
          <w:sz w:val="28"/>
          <w:szCs w:val="28"/>
        </w:rPr>
      </w:pPr>
      <w:proofErr w:type="gramStart"/>
      <w:r w:rsidRPr="00523AF2">
        <w:rPr>
          <w:sz w:val="28"/>
          <w:szCs w:val="28"/>
        </w:rPr>
        <w:t>Ctrl + Ins – копирование исходного текста (копирование исходного сегмента в целевой.</w:t>
      </w:r>
      <w:proofErr w:type="gramEnd"/>
      <w:r w:rsidRPr="00523AF2">
        <w:rPr>
          <w:sz w:val="28"/>
          <w:szCs w:val="28"/>
        </w:rPr>
        <w:t xml:space="preserve"> </w:t>
      </w:r>
      <w:proofErr w:type="gramStart"/>
      <w:r w:rsidRPr="00523AF2">
        <w:rPr>
          <w:sz w:val="28"/>
          <w:szCs w:val="28"/>
        </w:rPr>
        <w:t>Это особенно удобно, когда в исходнике много тегов);</w:t>
      </w:r>
      <w:proofErr w:type="gramEnd"/>
    </w:p>
    <w:p w:rsidR="00523AF2" w:rsidRPr="00523AF2" w:rsidRDefault="00523AF2" w:rsidP="00523AF2">
      <w:pPr>
        <w:spacing w:after="0" w:line="240" w:lineRule="auto"/>
        <w:ind w:firstLine="708"/>
        <w:jc w:val="both"/>
        <w:rPr>
          <w:sz w:val="28"/>
          <w:szCs w:val="28"/>
        </w:rPr>
      </w:pPr>
      <w:r w:rsidRPr="00523AF2">
        <w:rPr>
          <w:sz w:val="28"/>
          <w:szCs w:val="28"/>
        </w:rPr>
        <w:t>Shift + F3 – смена регистра (смена верхнего и нижнего регистра в выбранных словах);</w:t>
      </w:r>
    </w:p>
    <w:p w:rsidR="00523AF2" w:rsidRPr="00523AF2" w:rsidRDefault="00523AF2" w:rsidP="00523AF2">
      <w:pPr>
        <w:spacing w:after="0" w:line="240" w:lineRule="auto"/>
        <w:ind w:firstLine="708"/>
        <w:jc w:val="both"/>
        <w:rPr>
          <w:sz w:val="28"/>
          <w:szCs w:val="28"/>
        </w:rPr>
      </w:pPr>
      <w:proofErr w:type="gramStart"/>
      <w:r w:rsidRPr="00523AF2">
        <w:rPr>
          <w:sz w:val="28"/>
          <w:szCs w:val="28"/>
        </w:rPr>
        <w:lastRenderedPageBreak/>
        <w:t>F7 – проверка орфографии  (запуск проверки орфографии.</w:t>
      </w:r>
      <w:proofErr w:type="gramEnd"/>
      <w:r w:rsidRPr="00523AF2">
        <w:rPr>
          <w:sz w:val="28"/>
          <w:szCs w:val="28"/>
        </w:rPr>
        <w:t xml:space="preserve"> </w:t>
      </w:r>
      <w:proofErr w:type="gramStart"/>
      <w:r w:rsidRPr="00523AF2">
        <w:rPr>
          <w:sz w:val="28"/>
          <w:szCs w:val="28"/>
        </w:rPr>
        <w:t>Файл &gt; Параметры &gt; Редактор &gt; Орфография изменение инструмента проверки орфографии по умолчанию);</w:t>
      </w:r>
      <w:proofErr w:type="gramEnd"/>
    </w:p>
    <w:p w:rsidR="00523AF2" w:rsidRPr="00523AF2" w:rsidRDefault="00523AF2" w:rsidP="00523AF2">
      <w:pPr>
        <w:spacing w:after="0" w:line="240" w:lineRule="auto"/>
        <w:ind w:firstLine="708"/>
        <w:jc w:val="both"/>
        <w:rPr>
          <w:sz w:val="28"/>
          <w:szCs w:val="28"/>
        </w:rPr>
      </w:pPr>
      <w:r w:rsidRPr="00523AF2">
        <w:rPr>
          <w:sz w:val="28"/>
          <w:szCs w:val="28"/>
        </w:rPr>
        <w:t>Shift + F12 – вызов диалогового окна «Сохранить как» (отображение окна</w:t>
      </w:r>
      <w:proofErr w:type="gramStart"/>
      <w:r w:rsidRPr="00523AF2">
        <w:rPr>
          <w:sz w:val="28"/>
          <w:szCs w:val="28"/>
        </w:rPr>
        <w:t xml:space="preserve"> С</w:t>
      </w:r>
      <w:proofErr w:type="gramEnd"/>
      <w:r w:rsidRPr="00523AF2">
        <w:rPr>
          <w:sz w:val="28"/>
          <w:szCs w:val="28"/>
        </w:rPr>
        <w:t>охранить перевод как для сохранения перевода в исходном формате);</w:t>
      </w:r>
    </w:p>
    <w:p w:rsidR="00523AF2" w:rsidRPr="00523AF2" w:rsidRDefault="00523AF2" w:rsidP="00523AF2">
      <w:pPr>
        <w:spacing w:after="0" w:line="240" w:lineRule="auto"/>
        <w:ind w:firstLine="708"/>
        <w:jc w:val="both"/>
        <w:rPr>
          <w:sz w:val="28"/>
          <w:szCs w:val="28"/>
        </w:rPr>
      </w:pPr>
      <w:r w:rsidRPr="00523AF2">
        <w:rPr>
          <w:sz w:val="28"/>
          <w:szCs w:val="28"/>
        </w:rPr>
        <w:t xml:space="preserve">Используйте автоподстановку слов, </w:t>
      </w:r>
      <w:proofErr w:type="gramStart"/>
      <w:r w:rsidRPr="00523AF2">
        <w:rPr>
          <w:sz w:val="28"/>
          <w:szCs w:val="28"/>
        </w:rPr>
        <w:t>которая</w:t>
      </w:r>
      <w:proofErr w:type="gramEnd"/>
      <w:r w:rsidRPr="00523AF2">
        <w:rPr>
          <w:sz w:val="28"/>
          <w:szCs w:val="28"/>
        </w:rPr>
        <w:t xml:space="preserve"> позволяет ускорить перевод, предлагая подсказки при наборе текста.</w:t>
      </w:r>
    </w:p>
    <w:p w:rsidR="00523AF2" w:rsidRPr="00523AF2" w:rsidRDefault="00523AF2" w:rsidP="00523AF2">
      <w:pPr>
        <w:spacing w:after="0" w:line="240" w:lineRule="auto"/>
        <w:ind w:firstLine="708"/>
        <w:jc w:val="both"/>
        <w:rPr>
          <w:sz w:val="28"/>
          <w:szCs w:val="28"/>
        </w:rPr>
      </w:pPr>
      <w:r w:rsidRPr="00523AF2">
        <w:rPr>
          <w:sz w:val="28"/>
          <w:szCs w:val="28"/>
        </w:rPr>
        <w:t>Пользуйтесь поиском Конкорданс, чтобы найти в базе переводов определенное слово, словосочетание или фразу (нажмите клавишу F3, чтобы запустить поиск Конкорданс).</w:t>
      </w:r>
    </w:p>
    <w:p w:rsidR="00523AF2" w:rsidRPr="00523AF2" w:rsidRDefault="00523AF2" w:rsidP="00523AF2">
      <w:pPr>
        <w:spacing w:after="0" w:line="240" w:lineRule="auto"/>
        <w:ind w:firstLine="708"/>
        <w:jc w:val="both"/>
        <w:rPr>
          <w:sz w:val="28"/>
          <w:szCs w:val="28"/>
        </w:rPr>
      </w:pPr>
      <w:r w:rsidRPr="00523AF2">
        <w:rPr>
          <w:sz w:val="28"/>
          <w:szCs w:val="28"/>
        </w:rPr>
        <w:t>Используйте функцию «Быстрая подстановка» для переноса форматирования из исходного текста в перевод (выделите текст перевода, затем нажмите сочетание клавиш Ctrl +,</w:t>
      </w:r>
      <w:r>
        <w:rPr>
          <w:sz w:val="28"/>
          <w:szCs w:val="28"/>
        </w:rPr>
        <w:t xml:space="preserve"> </w:t>
      </w:r>
      <w:r w:rsidRPr="00523AF2">
        <w:rPr>
          <w:sz w:val="28"/>
          <w:szCs w:val="28"/>
        </w:rPr>
        <w:t xml:space="preserve">чтобы </w:t>
      </w:r>
      <w:proofErr w:type="gramStart"/>
      <w:r w:rsidRPr="00523AF2">
        <w:rPr>
          <w:sz w:val="28"/>
          <w:szCs w:val="28"/>
        </w:rPr>
        <w:t>выбрать и применить</w:t>
      </w:r>
      <w:proofErr w:type="gramEnd"/>
      <w:r w:rsidRPr="00523AF2">
        <w:rPr>
          <w:sz w:val="28"/>
          <w:szCs w:val="28"/>
        </w:rPr>
        <w:t xml:space="preserve"> необходимое форматирование из списка).</w:t>
      </w:r>
    </w:p>
    <w:p w:rsidR="00523AF2" w:rsidRPr="00523AF2" w:rsidRDefault="00523AF2" w:rsidP="00523AF2">
      <w:pPr>
        <w:spacing w:after="0" w:line="240" w:lineRule="auto"/>
        <w:ind w:firstLine="708"/>
        <w:jc w:val="both"/>
        <w:rPr>
          <w:sz w:val="28"/>
          <w:szCs w:val="28"/>
        </w:rPr>
      </w:pPr>
      <w:r w:rsidRPr="00523AF2">
        <w:rPr>
          <w:sz w:val="28"/>
          <w:szCs w:val="28"/>
        </w:rPr>
        <w:t>Для пополнения терминологической базы выделите исходное слово или словосочетание и его перевод, а затем нажмите кнопку «Быстрое добавление термина».</w:t>
      </w:r>
    </w:p>
    <w:p w:rsidR="00371198" w:rsidRPr="002E7B18" w:rsidRDefault="00371198" w:rsidP="00B32C1E">
      <w:pPr>
        <w:spacing w:after="0" w:line="240" w:lineRule="auto"/>
        <w:ind w:firstLineChars="252" w:firstLine="706"/>
        <w:jc w:val="both"/>
        <w:rPr>
          <w:sz w:val="28"/>
          <w:szCs w:val="28"/>
        </w:rPr>
      </w:pPr>
      <w:r w:rsidRPr="002E7B18">
        <w:rPr>
          <w:sz w:val="28"/>
          <w:szCs w:val="28"/>
        </w:rPr>
        <w:t>Ниже</w:t>
      </w:r>
      <w:r w:rsidR="002E7B18" w:rsidRPr="002E7B18">
        <w:rPr>
          <w:sz w:val="28"/>
          <w:szCs w:val="28"/>
        </w:rPr>
        <w:t xml:space="preserve"> </w:t>
      </w:r>
      <w:r w:rsidRPr="002E7B18">
        <w:rPr>
          <w:sz w:val="28"/>
          <w:szCs w:val="28"/>
        </w:rPr>
        <w:t>представлен</w:t>
      </w:r>
      <w:r w:rsidR="002E7B18" w:rsidRPr="002E7B18">
        <w:rPr>
          <w:sz w:val="28"/>
          <w:szCs w:val="28"/>
        </w:rPr>
        <w:t xml:space="preserve"> </w:t>
      </w:r>
      <w:r w:rsidRPr="002E7B18">
        <w:rPr>
          <w:sz w:val="28"/>
          <w:szCs w:val="28"/>
        </w:rPr>
        <w:t>алгоритм</w:t>
      </w:r>
      <w:r w:rsidR="002E7B18" w:rsidRPr="002E7B18">
        <w:rPr>
          <w:sz w:val="28"/>
          <w:szCs w:val="28"/>
        </w:rPr>
        <w:t xml:space="preserve"> </w:t>
      </w:r>
      <w:r w:rsidRPr="002E7B18">
        <w:rPr>
          <w:sz w:val="28"/>
          <w:szCs w:val="28"/>
        </w:rPr>
        <w:t>работы</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текстом</w:t>
      </w:r>
      <w:r w:rsidR="002E7B18" w:rsidRPr="002E7B18">
        <w:rPr>
          <w:sz w:val="28"/>
          <w:szCs w:val="28"/>
        </w:rPr>
        <w:t xml:space="preserve"> </w:t>
      </w:r>
      <w:r w:rsidRPr="002E7B18">
        <w:rPr>
          <w:sz w:val="28"/>
          <w:szCs w:val="28"/>
        </w:rPr>
        <w:t>в</w:t>
      </w:r>
      <w:r w:rsidR="002E7B18" w:rsidRPr="002E7B18">
        <w:rPr>
          <w:sz w:val="28"/>
          <w:szCs w:val="28"/>
        </w:rPr>
        <w:t xml:space="preserve"> </w:t>
      </w:r>
      <w:r w:rsidRPr="002E7B18">
        <w:rPr>
          <w:sz w:val="28"/>
          <w:szCs w:val="28"/>
        </w:rPr>
        <w:t>рамках</w:t>
      </w:r>
      <w:r w:rsidR="002E7B18" w:rsidRPr="002E7B18">
        <w:rPr>
          <w:sz w:val="28"/>
          <w:szCs w:val="28"/>
        </w:rPr>
        <w:t xml:space="preserve"> </w:t>
      </w:r>
      <w:r w:rsidRPr="002E7B18">
        <w:rPr>
          <w:sz w:val="28"/>
          <w:szCs w:val="28"/>
        </w:rPr>
        <w:t>данной</w:t>
      </w:r>
      <w:r w:rsidR="002E7B18" w:rsidRPr="002E7B18">
        <w:rPr>
          <w:sz w:val="28"/>
          <w:szCs w:val="28"/>
        </w:rPr>
        <w:t xml:space="preserve"> </w:t>
      </w:r>
      <w:r w:rsidRPr="002E7B18">
        <w:rPr>
          <w:sz w:val="28"/>
          <w:szCs w:val="28"/>
        </w:rPr>
        <w:t>темы.</w:t>
      </w:r>
    </w:p>
    <w:p w:rsidR="00371198" w:rsidRPr="002E7B18" w:rsidRDefault="00371198" w:rsidP="00B32C1E">
      <w:pPr>
        <w:spacing w:after="0" w:line="240" w:lineRule="auto"/>
        <w:ind w:firstLineChars="252" w:firstLine="706"/>
        <w:jc w:val="both"/>
        <w:rPr>
          <w:sz w:val="28"/>
          <w:szCs w:val="28"/>
        </w:rPr>
      </w:pPr>
      <w:r w:rsidRPr="002E7B18">
        <w:rPr>
          <w:sz w:val="28"/>
          <w:szCs w:val="28"/>
        </w:rPr>
        <w:t>Студентам</w:t>
      </w:r>
      <w:r w:rsidR="002E7B18" w:rsidRPr="002E7B18">
        <w:rPr>
          <w:sz w:val="28"/>
          <w:szCs w:val="28"/>
        </w:rPr>
        <w:t xml:space="preserve"> </w:t>
      </w:r>
      <w:r w:rsidRPr="002E7B18">
        <w:rPr>
          <w:sz w:val="28"/>
          <w:szCs w:val="28"/>
        </w:rPr>
        <w:t>предлагается</w:t>
      </w:r>
      <w:r w:rsidR="002E7B18" w:rsidRPr="002E7B18">
        <w:rPr>
          <w:sz w:val="28"/>
          <w:szCs w:val="28"/>
        </w:rPr>
        <w:t xml:space="preserve"> </w:t>
      </w:r>
      <w:r w:rsidRPr="002E7B18">
        <w:rPr>
          <w:sz w:val="28"/>
          <w:szCs w:val="28"/>
        </w:rPr>
        <w:t>примерный</w:t>
      </w:r>
      <w:r w:rsidR="002E7B18" w:rsidRPr="002E7B18">
        <w:rPr>
          <w:sz w:val="28"/>
          <w:szCs w:val="28"/>
        </w:rPr>
        <w:t xml:space="preserve"> </w:t>
      </w:r>
      <w:r w:rsidRPr="002E7B18">
        <w:rPr>
          <w:sz w:val="28"/>
          <w:szCs w:val="28"/>
        </w:rPr>
        <w:t>те</w:t>
      </w:r>
      <w:proofErr w:type="gramStart"/>
      <w:r w:rsidRPr="002E7B18">
        <w:rPr>
          <w:sz w:val="28"/>
          <w:szCs w:val="28"/>
        </w:rPr>
        <w:t>кст</w:t>
      </w:r>
      <w:r w:rsidR="002E7B18" w:rsidRPr="002E7B18">
        <w:rPr>
          <w:sz w:val="28"/>
          <w:szCs w:val="28"/>
        </w:rPr>
        <w:t xml:space="preserve"> </w:t>
      </w:r>
      <w:r w:rsidRPr="002E7B18">
        <w:rPr>
          <w:sz w:val="28"/>
          <w:szCs w:val="28"/>
        </w:rPr>
        <w:t>дл</w:t>
      </w:r>
      <w:proofErr w:type="gramEnd"/>
      <w:r w:rsidRPr="002E7B18">
        <w:rPr>
          <w:sz w:val="28"/>
          <w:szCs w:val="28"/>
        </w:rPr>
        <w:t>я</w:t>
      </w:r>
      <w:r w:rsidR="002E7B18" w:rsidRPr="002E7B18">
        <w:rPr>
          <w:sz w:val="28"/>
          <w:szCs w:val="28"/>
        </w:rPr>
        <w:t xml:space="preserve"> </w:t>
      </w:r>
      <w:r w:rsidRPr="002E7B18">
        <w:rPr>
          <w:sz w:val="28"/>
          <w:szCs w:val="28"/>
        </w:rPr>
        <w:t>перевода</w:t>
      </w:r>
      <w:r w:rsidR="002E7B18" w:rsidRPr="002E7B18">
        <w:rPr>
          <w:sz w:val="28"/>
          <w:szCs w:val="28"/>
        </w:rPr>
        <w:t xml:space="preserve"> </w:t>
      </w:r>
      <w:r w:rsidRPr="002E7B18">
        <w:rPr>
          <w:sz w:val="28"/>
          <w:szCs w:val="28"/>
        </w:rPr>
        <w:t>с</w:t>
      </w:r>
      <w:r w:rsidR="002E7B18" w:rsidRPr="002E7B18">
        <w:rPr>
          <w:sz w:val="28"/>
          <w:szCs w:val="28"/>
        </w:rPr>
        <w:t xml:space="preserve"> </w:t>
      </w:r>
      <w:r w:rsidRPr="002E7B18">
        <w:rPr>
          <w:sz w:val="28"/>
          <w:szCs w:val="28"/>
        </w:rPr>
        <w:t>помощью</w:t>
      </w:r>
      <w:r w:rsidR="002E7B18" w:rsidRPr="002E7B18">
        <w:rPr>
          <w:sz w:val="28"/>
          <w:szCs w:val="28"/>
        </w:rPr>
        <w:t xml:space="preserve"> </w:t>
      </w:r>
      <w:r w:rsidRPr="002E7B18">
        <w:rPr>
          <w:sz w:val="28"/>
          <w:szCs w:val="28"/>
        </w:rPr>
        <w:t>системы</w:t>
      </w:r>
      <w:r w:rsidR="002E7B18" w:rsidRPr="002E7B18">
        <w:rPr>
          <w:sz w:val="28"/>
          <w:szCs w:val="28"/>
        </w:rPr>
        <w:t xml:space="preserve"> </w:t>
      </w:r>
      <w:r w:rsidRPr="002E7B18">
        <w:rPr>
          <w:sz w:val="28"/>
          <w:szCs w:val="28"/>
        </w:rPr>
        <w:t>памяти</w:t>
      </w:r>
      <w:r w:rsidR="002E7B18" w:rsidRPr="002E7B18">
        <w:rPr>
          <w:sz w:val="28"/>
          <w:szCs w:val="28"/>
        </w:rPr>
        <w:t xml:space="preserve"> </w:t>
      </w:r>
      <w:r w:rsidRPr="002E7B18">
        <w:rPr>
          <w:sz w:val="28"/>
          <w:szCs w:val="28"/>
        </w:rPr>
        <w:t>переводов</w:t>
      </w:r>
      <w:r w:rsidR="002E7B18" w:rsidRPr="002E7B18">
        <w:rPr>
          <w:sz w:val="28"/>
          <w:szCs w:val="28"/>
        </w:rPr>
        <w:t xml:space="preserve"> </w:t>
      </w:r>
      <w:r w:rsidRPr="002E7B18">
        <w:rPr>
          <w:sz w:val="28"/>
          <w:szCs w:val="28"/>
        </w:rPr>
        <w:t>OmegaT:</w:t>
      </w:r>
    </w:p>
    <w:p w:rsidR="002E7B18" w:rsidRPr="002E7B18" w:rsidRDefault="002E7B18" w:rsidP="002E7B18">
      <w:pPr>
        <w:spacing w:after="0" w:line="240" w:lineRule="auto"/>
        <w:ind w:firstLineChars="252" w:firstLine="708"/>
        <w:jc w:val="both"/>
        <w:rPr>
          <w:b/>
          <w:sz w:val="28"/>
          <w:szCs w:val="28"/>
        </w:rPr>
      </w:pPr>
    </w:p>
    <w:p w:rsidR="00371198" w:rsidRPr="002E7B18" w:rsidRDefault="00371198" w:rsidP="002E7B18">
      <w:pPr>
        <w:spacing w:after="0" w:line="240" w:lineRule="auto"/>
        <w:ind w:firstLineChars="252" w:firstLine="708"/>
        <w:jc w:val="both"/>
        <w:rPr>
          <w:b/>
          <w:sz w:val="28"/>
          <w:szCs w:val="28"/>
          <w:lang w:val="en-US"/>
        </w:rPr>
      </w:pPr>
      <w:r w:rsidRPr="002E7B18">
        <w:rPr>
          <w:b/>
          <w:sz w:val="28"/>
          <w:szCs w:val="28"/>
          <w:lang w:val="en-US"/>
        </w:rPr>
        <w:t>The</w:t>
      </w:r>
      <w:r w:rsidR="002E7B18" w:rsidRPr="002E7B18">
        <w:rPr>
          <w:b/>
          <w:sz w:val="28"/>
          <w:szCs w:val="28"/>
          <w:lang w:val="en-US"/>
        </w:rPr>
        <w:t xml:space="preserve"> </w:t>
      </w:r>
      <w:r w:rsidRPr="002E7B18">
        <w:rPr>
          <w:b/>
          <w:sz w:val="28"/>
          <w:szCs w:val="28"/>
          <w:lang w:val="en-US"/>
        </w:rPr>
        <w:t>Official</w:t>
      </w:r>
      <w:r w:rsidR="002E7B18" w:rsidRPr="002E7B18">
        <w:rPr>
          <w:b/>
          <w:sz w:val="28"/>
          <w:szCs w:val="28"/>
          <w:lang w:val="en-US"/>
        </w:rPr>
        <w:t xml:space="preserve"> </w:t>
      </w:r>
      <w:r w:rsidRPr="002E7B18">
        <w:rPr>
          <w:b/>
          <w:sz w:val="28"/>
          <w:szCs w:val="28"/>
          <w:lang w:val="en-US"/>
        </w:rPr>
        <w:t>Bologna</w:t>
      </w:r>
      <w:r w:rsidR="002E7B18" w:rsidRPr="002E7B18">
        <w:rPr>
          <w:b/>
          <w:sz w:val="28"/>
          <w:szCs w:val="28"/>
          <w:lang w:val="en-US"/>
        </w:rPr>
        <w:t xml:space="preserve"> </w:t>
      </w:r>
      <w:r w:rsidRPr="002E7B18">
        <w:rPr>
          <w:b/>
          <w:sz w:val="28"/>
          <w:szCs w:val="28"/>
          <w:lang w:val="en-US"/>
        </w:rPr>
        <w:t>Process</w:t>
      </w:r>
      <w:r w:rsidR="002E7B18" w:rsidRPr="002E7B18">
        <w:rPr>
          <w:b/>
          <w:sz w:val="28"/>
          <w:szCs w:val="28"/>
          <w:lang w:val="en-US"/>
        </w:rPr>
        <w:t xml:space="preserve"> </w:t>
      </w:r>
      <w:r w:rsidRPr="002E7B18">
        <w:rPr>
          <w:b/>
          <w:sz w:val="28"/>
          <w:szCs w:val="28"/>
          <w:lang w:val="en-US"/>
        </w:rPr>
        <w:t>Website</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A</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reform</w:t>
      </w:r>
      <w:r w:rsidR="002E7B18" w:rsidRPr="002E7B18">
        <w:rPr>
          <w:sz w:val="28"/>
          <w:szCs w:val="28"/>
          <w:lang w:val="en-US"/>
        </w:rPr>
        <w:t xml:space="preserve"> </w:t>
      </w:r>
      <w:r w:rsidRPr="002E7B18">
        <w:rPr>
          <w:sz w:val="28"/>
          <w:szCs w:val="28"/>
          <w:lang w:val="en-US"/>
        </w:rPr>
        <w:t>process</w:t>
      </w:r>
      <w:r w:rsidR="002E7B18" w:rsidRPr="002E7B18">
        <w:rPr>
          <w:sz w:val="28"/>
          <w:szCs w:val="28"/>
          <w:lang w:val="en-US"/>
        </w:rPr>
        <w:t xml:space="preserve"> </w:t>
      </w:r>
      <w:r w:rsidRPr="002E7B18">
        <w:rPr>
          <w:sz w:val="28"/>
          <w:szCs w:val="28"/>
          <w:lang w:val="en-US"/>
        </w:rPr>
        <w:t>aimed</w:t>
      </w:r>
      <w:r w:rsidR="002E7B18" w:rsidRPr="002E7B18">
        <w:rPr>
          <w:sz w:val="28"/>
          <w:szCs w:val="28"/>
          <w:lang w:val="en-US"/>
        </w:rPr>
        <w:t xml:space="preserve"> </w:t>
      </w:r>
      <w:r w:rsidRPr="002E7B18">
        <w:rPr>
          <w:sz w:val="28"/>
          <w:szCs w:val="28"/>
          <w:lang w:val="en-US"/>
        </w:rPr>
        <w:t>at</w:t>
      </w:r>
      <w:r w:rsidR="002E7B18" w:rsidRPr="002E7B18">
        <w:rPr>
          <w:sz w:val="28"/>
          <w:szCs w:val="28"/>
          <w:lang w:val="en-US"/>
        </w:rPr>
        <w:t xml:space="preserve"> </w:t>
      </w:r>
      <w:r w:rsidRPr="002E7B18">
        <w:rPr>
          <w:sz w:val="28"/>
          <w:szCs w:val="28"/>
          <w:lang w:val="en-US"/>
        </w:rPr>
        <w:t>creating</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Area</w:t>
      </w:r>
    </w:p>
    <w:p w:rsidR="00371198" w:rsidRPr="002E7B18" w:rsidRDefault="00371198" w:rsidP="002E7B18">
      <w:pPr>
        <w:spacing w:after="0" w:line="240" w:lineRule="auto"/>
        <w:ind w:firstLineChars="252" w:firstLine="706"/>
        <w:jc w:val="both"/>
        <w:rPr>
          <w:sz w:val="28"/>
          <w:szCs w:val="28"/>
          <w:lang w:val="en-US"/>
        </w:rPr>
      </w:pP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The</w:t>
      </w:r>
      <w:r w:rsidR="002E7B18" w:rsidRPr="002E7B18">
        <w:rPr>
          <w:sz w:val="28"/>
          <w:szCs w:val="28"/>
          <w:lang w:val="en-US"/>
        </w:rPr>
        <w:t xml:space="preserve"> </w:t>
      </w:r>
      <w:r w:rsidRPr="002E7B18">
        <w:rPr>
          <w:sz w:val="28"/>
          <w:szCs w:val="28"/>
          <w:lang w:val="en-US"/>
        </w:rPr>
        <w:t>aim</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Bologna</w:t>
      </w:r>
      <w:r w:rsidR="002E7B18" w:rsidRPr="002E7B18">
        <w:rPr>
          <w:sz w:val="28"/>
          <w:szCs w:val="28"/>
          <w:lang w:val="en-US"/>
        </w:rPr>
        <w:t xml:space="preserve"> </w:t>
      </w:r>
      <w:r w:rsidRPr="002E7B18">
        <w:rPr>
          <w:sz w:val="28"/>
          <w:szCs w:val="28"/>
          <w:lang w:val="en-US"/>
        </w:rPr>
        <w:t>Process</w:t>
      </w:r>
      <w:r w:rsidR="002E7B18" w:rsidRPr="002E7B18">
        <w:rPr>
          <w:sz w:val="28"/>
          <w:szCs w:val="28"/>
          <w:lang w:val="en-US"/>
        </w:rPr>
        <w:t xml:space="preserve"> </w:t>
      </w:r>
      <w:r w:rsidRPr="002E7B18">
        <w:rPr>
          <w:sz w:val="28"/>
          <w:szCs w:val="28"/>
          <w:lang w:val="en-US"/>
        </w:rPr>
        <w:t>is</w:t>
      </w:r>
      <w:r w:rsidR="002E7B18" w:rsidRPr="002E7B18">
        <w:rPr>
          <w:sz w:val="28"/>
          <w:szCs w:val="28"/>
          <w:lang w:val="en-US"/>
        </w:rPr>
        <w:t xml:space="preserve"> </w:t>
      </w:r>
      <w:r w:rsidRPr="002E7B18">
        <w:rPr>
          <w:sz w:val="28"/>
          <w:szCs w:val="28"/>
          <w:lang w:val="en-US"/>
        </w:rPr>
        <w:t>to</w:t>
      </w:r>
      <w:r w:rsidR="002E7B18" w:rsidRPr="002E7B18">
        <w:rPr>
          <w:sz w:val="28"/>
          <w:szCs w:val="28"/>
          <w:lang w:val="en-US"/>
        </w:rPr>
        <w:t xml:space="preserve"> </w:t>
      </w:r>
      <w:r w:rsidRPr="002E7B18">
        <w:rPr>
          <w:sz w:val="28"/>
          <w:szCs w:val="28"/>
          <w:lang w:val="en-US"/>
        </w:rPr>
        <w:t>create</w:t>
      </w:r>
      <w:r w:rsidR="002E7B18" w:rsidRPr="002E7B18">
        <w:rPr>
          <w:sz w:val="28"/>
          <w:szCs w:val="28"/>
          <w:lang w:val="en-US"/>
        </w:rPr>
        <w:t xml:space="preserve"> </w:t>
      </w:r>
      <w:r w:rsidRPr="002E7B18">
        <w:rPr>
          <w:sz w:val="28"/>
          <w:szCs w:val="28"/>
          <w:lang w:val="en-US"/>
        </w:rPr>
        <w:t>a</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Area</w:t>
      </w:r>
      <w:r w:rsidR="002E7B18" w:rsidRPr="002E7B18">
        <w:rPr>
          <w:sz w:val="28"/>
          <w:szCs w:val="28"/>
          <w:lang w:val="en-US"/>
        </w:rPr>
        <w:t xml:space="preserve"> </w:t>
      </w:r>
      <w:r w:rsidRPr="002E7B18">
        <w:rPr>
          <w:sz w:val="28"/>
          <w:szCs w:val="28"/>
          <w:lang w:val="en-US"/>
        </w:rPr>
        <w:t>(EHEA)</w:t>
      </w:r>
      <w:r w:rsidR="002E7B18" w:rsidRPr="002E7B18">
        <w:rPr>
          <w:sz w:val="28"/>
          <w:szCs w:val="28"/>
          <w:lang w:val="en-US"/>
        </w:rPr>
        <w:t xml:space="preserve"> </w:t>
      </w:r>
      <w:r w:rsidRPr="002E7B18">
        <w:rPr>
          <w:sz w:val="28"/>
          <w:szCs w:val="28"/>
          <w:lang w:val="en-US"/>
        </w:rPr>
        <w:t>based</w:t>
      </w:r>
      <w:r w:rsidR="002E7B18" w:rsidRPr="002E7B18">
        <w:rPr>
          <w:sz w:val="28"/>
          <w:szCs w:val="28"/>
          <w:lang w:val="en-US"/>
        </w:rPr>
        <w:t xml:space="preserve"> </w:t>
      </w:r>
      <w:r w:rsidRPr="002E7B18">
        <w:rPr>
          <w:sz w:val="28"/>
          <w:szCs w:val="28"/>
          <w:lang w:val="en-US"/>
        </w:rPr>
        <w:t>on</w:t>
      </w:r>
      <w:r w:rsidR="002E7B18" w:rsidRPr="002E7B18">
        <w:rPr>
          <w:sz w:val="28"/>
          <w:szCs w:val="28"/>
          <w:lang w:val="en-US"/>
        </w:rPr>
        <w:t xml:space="preserve"> </w:t>
      </w:r>
      <w:r w:rsidRPr="002E7B18">
        <w:rPr>
          <w:sz w:val="28"/>
          <w:szCs w:val="28"/>
          <w:lang w:val="en-US"/>
        </w:rPr>
        <w:t>international</w:t>
      </w:r>
      <w:r w:rsidR="002E7B18" w:rsidRPr="002E7B18">
        <w:rPr>
          <w:sz w:val="28"/>
          <w:szCs w:val="28"/>
          <w:lang w:val="en-US"/>
        </w:rPr>
        <w:t xml:space="preserve"> </w:t>
      </w:r>
      <w:r w:rsidRPr="002E7B18">
        <w:rPr>
          <w:sz w:val="28"/>
          <w:szCs w:val="28"/>
          <w:lang w:val="en-US"/>
        </w:rPr>
        <w:t>cooperation</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academic</w:t>
      </w:r>
      <w:r w:rsidR="002E7B18" w:rsidRPr="002E7B18">
        <w:rPr>
          <w:sz w:val="28"/>
          <w:szCs w:val="28"/>
          <w:lang w:val="en-US"/>
        </w:rPr>
        <w:t xml:space="preserve"> </w:t>
      </w:r>
      <w:r w:rsidRPr="002E7B18">
        <w:rPr>
          <w:sz w:val="28"/>
          <w:szCs w:val="28"/>
          <w:lang w:val="en-US"/>
        </w:rPr>
        <w:t>exchange</w:t>
      </w:r>
      <w:r w:rsidR="002E7B18" w:rsidRPr="002E7B18">
        <w:rPr>
          <w:sz w:val="28"/>
          <w:szCs w:val="28"/>
          <w:lang w:val="en-US"/>
        </w:rPr>
        <w:t xml:space="preserve"> </w:t>
      </w:r>
      <w:r w:rsidRPr="002E7B18">
        <w:rPr>
          <w:sz w:val="28"/>
          <w:szCs w:val="28"/>
          <w:lang w:val="en-US"/>
        </w:rPr>
        <w:t>that</w:t>
      </w:r>
      <w:r w:rsidR="002E7B18" w:rsidRPr="002E7B18">
        <w:rPr>
          <w:sz w:val="28"/>
          <w:szCs w:val="28"/>
          <w:lang w:val="en-US"/>
        </w:rPr>
        <w:t xml:space="preserve"> </w:t>
      </w:r>
      <w:r w:rsidRPr="002E7B18">
        <w:rPr>
          <w:sz w:val="28"/>
          <w:szCs w:val="28"/>
          <w:lang w:val="en-US"/>
        </w:rPr>
        <w:t>is</w:t>
      </w:r>
      <w:r w:rsidR="002E7B18" w:rsidRPr="002E7B18">
        <w:rPr>
          <w:sz w:val="28"/>
          <w:szCs w:val="28"/>
          <w:lang w:val="en-US"/>
        </w:rPr>
        <w:t xml:space="preserve"> </w:t>
      </w:r>
      <w:r w:rsidRPr="002E7B18">
        <w:rPr>
          <w:sz w:val="28"/>
          <w:szCs w:val="28"/>
          <w:lang w:val="en-US"/>
        </w:rPr>
        <w:t>attractive</w:t>
      </w:r>
      <w:r w:rsidR="002E7B18" w:rsidRPr="002E7B18">
        <w:rPr>
          <w:sz w:val="28"/>
          <w:szCs w:val="28"/>
          <w:lang w:val="en-US"/>
        </w:rPr>
        <w:t xml:space="preserve"> </w:t>
      </w:r>
      <w:r w:rsidRPr="002E7B18">
        <w:rPr>
          <w:sz w:val="28"/>
          <w:szCs w:val="28"/>
          <w:lang w:val="en-US"/>
        </w:rPr>
        <w:t>to</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students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staff</w:t>
      </w:r>
      <w:r w:rsidR="002E7B18" w:rsidRPr="002E7B18">
        <w:rPr>
          <w:sz w:val="28"/>
          <w:szCs w:val="28"/>
          <w:lang w:val="en-US"/>
        </w:rPr>
        <w:t xml:space="preserve"> </w:t>
      </w:r>
      <w:r w:rsidRPr="002E7B18">
        <w:rPr>
          <w:sz w:val="28"/>
          <w:szCs w:val="28"/>
          <w:lang w:val="en-US"/>
        </w:rPr>
        <w:t>as</w:t>
      </w:r>
      <w:r w:rsidR="002E7B18" w:rsidRPr="002E7B18">
        <w:rPr>
          <w:sz w:val="28"/>
          <w:szCs w:val="28"/>
          <w:lang w:val="en-US"/>
        </w:rPr>
        <w:t xml:space="preserve"> </w:t>
      </w:r>
      <w:r w:rsidRPr="002E7B18">
        <w:rPr>
          <w:sz w:val="28"/>
          <w:szCs w:val="28"/>
          <w:lang w:val="en-US"/>
        </w:rPr>
        <w:t>well</w:t>
      </w:r>
      <w:r w:rsidR="002E7B18" w:rsidRPr="002E7B18">
        <w:rPr>
          <w:sz w:val="28"/>
          <w:szCs w:val="28"/>
          <w:lang w:val="en-US"/>
        </w:rPr>
        <w:t xml:space="preserve"> </w:t>
      </w:r>
      <w:r w:rsidRPr="002E7B18">
        <w:rPr>
          <w:sz w:val="28"/>
          <w:szCs w:val="28"/>
          <w:lang w:val="en-US"/>
        </w:rPr>
        <w:t>as</w:t>
      </w:r>
      <w:r w:rsidR="002E7B18" w:rsidRPr="002E7B18">
        <w:rPr>
          <w:sz w:val="28"/>
          <w:szCs w:val="28"/>
          <w:lang w:val="en-US"/>
        </w:rPr>
        <w:t xml:space="preserve"> </w:t>
      </w:r>
      <w:r w:rsidRPr="002E7B18">
        <w:rPr>
          <w:sz w:val="28"/>
          <w:szCs w:val="28"/>
          <w:lang w:val="en-US"/>
        </w:rPr>
        <w:t>to</w:t>
      </w:r>
      <w:r w:rsidR="002E7B18" w:rsidRPr="002E7B18">
        <w:rPr>
          <w:sz w:val="28"/>
          <w:szCs w:val="28"/>
          <w:lang w:val="en-US"/>
        </w:rPr>
        <w:t xml:space="preserve"> </w:t>
      </w:r>
      <w:r w:rsidRPr="002E7B18">
        <w:rPr>
          <w:sz w:val="28"/>
          <w:szCs w:val="28"/>
          <w:lang w:val="en-US"/>
        </w:rPr>
        <w:t>students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staff</w:t>
      </w:r>
      <w:r w:rsidR="002E7B18" w:rsidRPr="002E7B18">
        <w:rPr>
          <w:sz w:val="28"/>
          <w:szCs w:val="28"/>
          <w:lang w:val="en-US"/>
        </w:rPr>
        <w:t xml:space="preserve"> </w:t>
      </w:r>
      <w:r w:rsidRPr="002E7B18">
        <w:rPr>
          <w:sz w:val="28"/>
          <w:szCs w:val="28"/>
          <w:lang w:val="en-US"/>
        </w:rPr>
        <w:t>from</w:t>
      </w:r>
      <w:r w:rsidR="002E7B18" w:rsidRPr="002E7B18">
        <w:rPr>
          <w:sz w:val="28"/>
          <w:szCs w:val="28"/>
          <w:lang w:val="en-US"/>
        </w:rPr>
        <w:t xml:space="preserve"> </w:t>
      </w:r>
      <w:r w:rsidRPr="002E7B18">
        <w:rPr>
          <w:sz w:val="28"/>
          <w:szCs w:val="28"/>
          <w:lang w:val="en-US"/>
        </w:rPr>
        <w:t>other</w:t>
      </w:r>
      <w:r w:rsidR="002E7B18" w:rsidRPr="002E7B18">
        <w:rPr>
          <w:sz w:val="28"/>
          <w:szCs w:val="28"/>
          <w:lang w:val="en-US"/>
        </w:rPr>
        <w:t xml:space="preserve"> </w:t>
      </w:r>
      <w:r w:rsidRPr="002E7B18">
        <w:rPr>
          <w:sz w:val="28"/>
          <w:szCs w:val="28"/>
          <w:lang w:val="en-US"/>
        </w:rPr>
        <w:t>parts</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world.</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The</w:t>
      </w:r>
      <w:r w:rsidR="002E7B18" w:rsidRPr="002E7B18">
        <w:rPr>
          <w:sz w:val="28"/>
          <w:szCs w:val="28"/>
          <w:lang w:val="en-US"/>
        </w:rPr>
        <w:t xml:space="preserve"> </w:t>
      </w:r>
      <w:r w:rsidRPr="002E7B18">
        <w:rPr>
          <w:sz w:val="28"/>
          <w:szCs w:val="28"/>
          <w:lang w:val="en-US"/>
        </w:rPr>
        <w:t>envisaged</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Area</w:t>
      </w:r>
      <w:r w:rsidR="002E7B18" w:rsidRPr="002E7B18">
        <w:rPr>
          <w:sz w:val="28"/>
          <w:szCs w:val="28"/>
          <w:lang w:val="en-US"/>
        </w:rPr>
        <w:t xml:space="preserve"> </w:t>
      </w:r>
      <w:r w:rsidRPr="002E7B18">
        <w:rPr>
          <w:sz w:val="28"/>
          <w:szCs w:val="28"/>
          <w:lang w:val="en-US"/>
        </w:rPr>
        <w:t>will</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r w:rsidRPr="002E7B18">
        <w:rPr>
          <w:sz w:val="28"/>
          <w:szCs w:val="28"/>
          <w:lang w:val="en-US"/>
        </w:rPr>
        <w:t>facilitate</w:t>
      </w:r>
      <w:r w:rsidR="002E7B18" w:rsidRPr="002E7B18">
        <w:rPr>
          <w:sz w:val="28"/>
          <w:szCs w:val="28"/>
          <w:lang w:val="en-US"/>
        </w:rPr>
        <w:t xml:space="preserve"> </w:t>
      </w:r>
      <w:r w:rsidRPr="002E7B18">
        <w:rPr>
          <w:sz w:val="28"/>
          <w:szCs w:val="28"/>
          <w:lang w:val="en-US"/>
        </w:rPr>
        <w:t>mobility</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students,</w:t>
      </w:r>
      <w:r w:rsidR="002E7B18" w:rsidRPr="002E7B18">
        <w:rPr>
          <w:sz w:val="28"/>
          <w:szCs w:val="28"/>
          <w:lang w:val="en-US"/>
        </w:rPr>
        <w:t xml:space="preserve"> </w:t>
      </w:r>
      <w:r w:rsidRPr="002E7B18">
        <w:rPr>
          <w:sz w:val="28"/>
          <w:szCs w:val="28"/>
          <w:lang w:val="en-US"/>
        </w:rPr>
        <w:t>graduates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staff;</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r w:rsidRPr="002E7B18">
        <w:rPr>
          <w:sz w:val="28"/>
          <w:szCs w:val="28"/>
          <w:lang w:val="en-US"/>
        </w:rPr>
        <w:t>prepare</w:t>
      </w:r>
      <w:r w:rsidR="002E7B18" w:rsidRPr="002E7B18">
        <w:rPr>
          <w:sz w:val="28"/>
          <w:szCs w:val="28"/>
          <w:lang w:val="en-US"/>
        </w:rPr>
        <w:t xml:space="preserve"> </w:t>
      </w:r>
      <w:r w:rsidRPr="002E7B18">
        <w:rPr>
          <w:sz w:val="28"/>
          <w:szCs w:val="28"/>
          <w:lang w:val="en-US"/>
        </w:rPr>
        <w:t>students</w:t>
      </w:r>
      <w:r w:rsidR="002E7B18" w:rsidRPr="002E7B18">
        <w:rPr>
          <w:sz w:val="28"/>
          <w:szCs w:val="28"/>
          <w:lang w:val="en-US"/>
        </w:rPr>
        <w:t xml:space="preserve"> </w:t>
      </w:r>
      <w:r w:rsidRPr="002E7B18">
        <w:rPr>
          <w:sz w:val="28"/>
          <w:szCs w:val="28"/>
          <w:lang w:val="en-US"/>
        </w:rPr>
        <w:t>for</w:t>
      </w:r>
      <w:r w:rsidR="002E7B18" w:rsidRPr="002E7B18">
        <w:rPr>
          <w:sz w:val="28"/>
          <w:szCs w:val="28"/>
          <w:lang w:val="en-US"/>
        </w:rPr>
        <w:t xml:space="preserve"> </w:t>
      </w:r>
      <w:r w:rsidRPr="002E7B18">
        <w:rPr>
          <w:sz w:val="28"/>
          <w:szCs w:val="28"/>
          <w:lang w:val="en-US"/>
        </w:rPr>
        <w:t>their</w:t>
      </w:r>
      <w:r w:rsidR="002E7B18" w:rsidRPr="002E7B18">
        <w:rPr>
          <w:sz w:val="28"/>
          <w:szCs w:val="28"/>
          <w:lang w:val="en-US"/>
        </w:rPr>
        <w:t xml:space="preserve"> </w:t>
      </w:r>
      <w:r w:rsidRPr="002E7B18">
        <w:rPr>
          <w:sz w:val="28"/>
          <w:szCs w:val="28"/>
          <w:lang w:val="en-US"/>
        </w:rPr>
        <w:t>future</w:t>
      </w:r>
      <w:r w:rsidR="002E7B18" w:rsidRPr="002E7B18">
        <w:rPr>
          <w:sz w:val="28"/>
          <w:szCs w:val="28"/>
          <w:lang w:val="en-US"/>
        </w:rPr>
        <w:t xml:space="preserve"> </w:t>
      </w:r>
      <w:r w:rsidRPr="002E7B18">
        <w:rPr>
          <w:sz w:val="28"/>
          <w:szCs w:val="28"/>
          <w:lang w:val="en-US"/>
        </w:rPr>
        <w:t>careers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for</w:t>
      </w:r>
      <w:r w:rsidR="002E7B18" w:rsidRPr="002E7B18">
        <w:rPr>
          <w:sz w:val="28"/>
          <w:szCs w:val="28"/>
          <w:lang w:val="en-US"/>
        </w:rPr>
        <w:t xml:space="preserve"> </w:t>
      </w:r>
      <w:r w:rsidRPr="002E7B18">
        <w:rPr>
          <w:sz w:val="28"/>
          <w:szCs w:val="28"/>
          <w:lang w:val="en-US"/>
        </w:rPr>
        <w:t>life</w:t>
      </w:r>
      <w:r w:rsidR="002E7B18" w:rsidRPr="002E7B18">
        <w:rPr>
          <w:sz w:val="28"/>
          <w:szCs w:val="28"/>
          <w:lang w:val="en-US"/>
        </w:rPr>
        <w:t xml:space="preserve"> </w:t>
      </w:r>
      <w:r w:rsidRPr="002E7B18">
        <w:rPr>
          <w:sz w:val="28"/>
          <w:szCs w:val="28"/>
          <w:lang w:val="en-US"/>
        </w:rPr>
        <w:t>as</w:t>
      </w:r>
      <w:r w:rsidR="002E7B18" w:rsidRPr="002E7B18">
        <w:rPr>
          <w:sz w:val="28"/>
          <w:szCs w:val="28"/>
          <w:lang w:val="en-US"/>
        </w:rPr>
        <w:t xml:space="preserve"> </w:t>
      </w:r>
      <w:r w:rsidRPr="002E7B18">
        <w:rPr>
          <w:sz w:val="28"/>
          <w:szCs w:val="28"/>
          <w:lang w:val="en-US"/>
        </w:rPr>
        <w:t>active</w:t>
      </w:r>
      <w:r w:rsidR="002E7B18" w:rsidRPr="002E7B18">
        <w:rPr>
          <w:sz w:val="28"/>
          <w:szCs w:val="28"/>
          <w:lang w:val="en-US"/>
        </w:rPr>
        <w:t xml:space="preserve"> </w:t>
      </w:r>
      <w:r w:rsidRPr="002E7B18">
        <w:rPr>
          <w:sz w:val="28"/>
          <w:szCs w:val="28"/>
          <w:lang w:val="en-US"/>
        </w:rPr>
        <w:t>citizens</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democratic</w:t>
      </w:r>
      <w:r w:rsidR="002E7B18" w:rsidRPr="002E7B18">
        <w:rPr>
          <w:sz w:val="28"/>
          <w:szCs w:val="28"/>
          <w:lang w:val="en-US"/>
        </w:rPr>
        <w:t xml:space="preserve"> </w:t>
      </w:r>
      <w:r w:rsidRPr="002E7B18">
        <w:rPr>
          <w:sz w:val="28"/>
          <w:szCs w:val="28"/>
          <w:lang w:val="en-US"/>
        </w:rPr>
        <w:t>societies,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support</w:t>
      </w:r>
      <w:r w:rsidR="002E7B18" w:rsidRPr="002E7B18">
        <w:rPr>
          <w:sz w:val="28"/>
          <w:szCs w:val="28"/>
          <w:lang w:val="en-US"/>
        </w:rPr>
        <w:t xml:space="preserve"> </w:t>
      </w:r>
      <w:r w:rsidRPr="002E7B18">
        <w:rPr>
          <w:sz w:val="28"/>
          <w:szCs w:val="28"/>
          <w:lang w:val="en-US"/>
        </w:rPr>
        <w:t>their</w:t>
      </w:r>
      <w:r w:rsidR="002E7B18" w:rsidRPr="002E7B18">
        <w:rPr>
          <w:sz w:val="28"/>
          <w:szCs w:val="28"/>
          <w:lang w:val="en-US"/>
        </w:rPr>
        <w:t xml:space="preserve"> </w:t>
      </w:r>
      <w:r w:rsidRPr="002E7B18">
        <w:rPr>
          <w:sz w:val="28"/>
          <w:szCs w:val="28"/>
          <w:lang w:val="en-US"/>
        </w:rPr>
        <w:t>personal</w:t>
      </w:r>
      <w:r w:rsidR="002E7B18" w:rsidRPr="002E7B18">
        <w:rPr>
          <w:sz w:val="28"/>
          <w:szCs w:val="28"/>
          <w:lang w:val="en-US"/>
        </w:rPr>
        <w:t xml:space="preserve"> </w:t>
      </w:r>
      <w:r w:rsidRPr="002E7B18">
        <w:rPr>
          <w:sz w:val="28"/>
          <w:szCs w:val="28"/>
          <w:lang w:val="en-US"/>
        </w:rPr>
        <w:t>development;</w:t>
      </w:r>
    </w:p>
    <w:p w:rsidR="00371198" w:rsidRPr="002E7B18" w:rsidRDefault="00371198" w:rsidP="002E7B18">
      <w:pPr>
        <w:spacing w:after="0" w:line="240" w:lineRule="auto"/>
        <w:ind w:firstLineChars="252" w:firstLine="706"/>
        <w:jc w:val="both"/>
        <w:rPr>
          <w:sz w:val="28"/>
          <w:szCs w:val="28"/>
          <w:lang w:val="en-US"/>
        </w:rPr>
      </w:pPr>
      <w:proofErr w:type="gramStart"/>
      <w:r w:rsidRPr="002E7B18">
        <w:rPr>
          <w:sz w:val="28"/>
          <w:szCs w:val="28"/>
          <w:lang w:val="en-US"/>
        </w:rPr>
        <w:t>•</w:t>
      </w:r>
      <w:r w:rsidR="002E7B18" w:rsidRPr="002E7B18">
        <w:rPr>
          <w:sz w:val="28"/>
          <w:szCs w:val="28"/>
          <w:lang w:val="en-US"/>
        </w:rPr>
        <w:t xml:space="preserve"> </w:t>
      </w:r>
      <w:r w:rsidRPr="002E7B18">
        <w:rPr>
          <w:sz w:val="28"/>
          <w:szCs w:val="28"/>
          <w:lang w:val="en-US"/>
        </w:rPr>
        <w:t>offer</w:t>
      </w:r>
      <w:r w:rsidR="002E7B18" w:rsidRPr="002E7B18">
        <w:rPr>
          <w:sz w:val="28"/>
          <w:szCs w:val="28"/>
          <w:lang w:val="en-US"/>
        </w:rPr>
        <w:t xml:space="preserve"> </w:t>
      </w:r>
      <w:r w:rsidRPr="002E7B18">
        <w:rPr>
          <w:sz w:val="28"/>
          <w:szCs w:val="28"/>
          <w:lang w:val="en-US"/>
        </w:rPr>
        <w:t>broad</w:t>
      </w:r>
      <w:r w:rsidR="002E7B18" w:rsidRPr="002E7B18">
        <w:rPr>
          <w:sz w:val="28"/>
          <w:szCs w:val="28"/>
          <w:lang w:val="en-US"/>
        </w:rPr>
        <w:t xml:space="preserve"> </w:t>
      </w:r>
      <w:r w:rsidRPr="002E7B18">
        <w:rPr>
          <w:sz w:val="28"/>
          <w:szCs w:val="28"/>
          <w:lang w:val="en-US"/>
        </w:rPr>
        <w:t>access</w:t>
      </w:r>
      <w:r w:rsidR="002E7B18" w:rsidRPr="002E7B18">
        <w:rPr>
          <w:sz w:val="28"/>
          <w:szCs w:val="28"/>
          <w:lang w:val="en-US"/>
        </w:rPr>
        <w:t xml:space="preserve"> </w:t>
      </w:r>
      <w:r w:rsidRPr="002E7B18">
        <w:rPr>
          <w:sz w:val="28"/>
          <w:szCs w:val="28"/>
          <w:lang w:val="en-US"/>
        </w:rPr>
        <w:t>to</w:t>
      </w:r>
      <w:r w:rsidR="002E7B18" w:rsidRPr="002E7B18">
        <w:rPr>
          <w:sz w:val="28"/>
          <w:szCs w:val="28"/>
          <w:lang w:val="en-US"/>
        </w:rPr>
        <w:t xml:space="preserve"> </w:t>
      </w:r>
      <w:r w:rsidRPr="002E7B18">
        <w:rPr>
          <w:sz w:val="28"/>
          <w:szCs w:val="28"/>
          <w:lang w:val="en-US"/>
        </w:rPr>
        <w:t>high-quality</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based</w:t>
      </w:r>
      <w:r w:rsidR="002E7B18" w:rsidRPr="002E7B18">
        <w:rPr>
          <w:sz w:val="28"/>
          <w:szCs w:val="28"/>
          <w:lang w:val="en-US"/>
        </w:rPr>
        <w:t xml:space="preserve"> </w:t>
      </w:r>
      <w:r w:rsidRPr="002E7B18">
        <w:rPr>
          <w:sz w:val="28"/>
          <w:szCs w:val="28"/>
          <w:lang w:val="en-US"/>
        </w:rPr>
        <w:t>on</w:t>
      </w:r>
      <w:r w:rsidR="002E7B18" w:rsidRPr="002E7B18">
        <w:rPr>
          <w:sz w:val="28"/>
          <w:szCs w:val="28"/>
          <w:lang w:val="en-US"/>
        </w:rPr>
        <w:t xml:space="preserve"> </w:t>
      </w:r>
      <w:r w:rsidRPr="002E7B18">
        <w:rPr>
          <w:sz w:val="28"/>
          <w:szCs w:val="28"/>
          <w:lang w:val="en-US"/>
        </w:rPr>
        <w:t>democratic</w:t>
      </w:r>
      <w:r w:rsidR="002E7B18" w:rsidRPr="002E7B18">
        <w:rPr>
          <w:sz w:val="28"/>
          <w:szCs w:val="28"/>
          <w:lang w:val="en-US"/>
        </w:rPr>
        <w:t xml:space="preserve"> </w:t>
      </w:r>
      <w:r w:rsidRPr="002E7B18">
        <w:rPr>
          <w:sz w:val="28"/>
          <w:szCs w:val="28"/>
          <w:lang w:val="en-US"/>
        </w:rPr>
        <w:t>principles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academic</w:t>
      </w:r>
      <w:r w:rsidR="002E7B18" w:rsidRPr="002E7B18">
        <w:rPr>
          <w:sz w:val="28"/>
          <w:szCs w:val="28"/>
          <w:lang w:val="en-US"/>
        </w:rPr>
        <w:t xml:space="preserve"> </w:t>
      </w:r>
      <w:r w:rsidRPr="002E7B18">
        <w:rPr>
          <w:sz w:val="28"/>
          <w:szCs w:val="28"/>
          <w:lang w:val="en-US"/>
        </w:rPr>
        <w:t>freedom.</w:t>
      </w:r>
      <w:proofErr w:type="gramEnd"/>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Why</w:t>
      </w:r>
      <w:r w:rsidR="002E7B18" w:rsidRPr="002E7B18">
        <w:rPr>
          <w:sz w:val="28"/>
          <w:szCs w:val="28"/>
          <w:lang w:val="en-US"/>
        </w:rPr>
        <w:t xml:space="preserve"> </w:t>
      </w:r>
      <w:r w:rsidRPr="002E7B18">
        <w:rPr>
          <w:sz w:val="28"/>
          <w:szCs w:val="28"/>
          <w:lang w:val="en-US"/>
        </w:rPr>
        <w:t>is</w:t>
      </w:r>
      <w:r w:rsidR="002E7B18" w:rsidRPr="002E7B18">
        <w:rPr>
          <w:sz w:val="28"/>
          <w:szCs w:val="28"/>
          <w:lang w:val="en-US"/>
        </w:rPr>
        <w:t xml:space="preserve"> </w:t>
      </w:r>
      <w:r w:rsidRPr="002E7B18">
        <w:rPr>
          <w:sz w:val="28"/>
          <w:szCs w:val="28"/>
          <w:lang w:val="en-US"/>
        </w:rPr>
        <w:t>it</w:t>
      </w:r>
      <w:r w:rsidR="002E7B18" w:rsidRPr="002E7B18">
        <w:rPr>
          <w:sz w:val="28"/>
          <w:szCs w:val="28"/>
          <w:lang w:val="en-US"/>
        </w:rPr>
        <w:t xml:space="preserve"> </w:t>
      </w:r>
      <w:r w:rsidRPr="002E7B18">
        <w:rPr>
          <w:sz w:val="28"/>
          <w:szCs w:val="28"/>
          <w:lang w:val="en-US"/>
        </w:rPr>
        <w:t>called</w:t>
      </w:r>
      <w:r w:rsidR="002E7B18" w:rsidRPr="002E7B18">
        <w:rPr>
          <w:sz w:val="28"/>
          <w:szCs w:val="28"/>
          <w:lang w:val="en-US"/>
        </w:rPr>
        <w:t xml:space="preserve"> </w:t>
      </w:r>
      <w:r w:rsidRPr="002E7B18">
        <w:rPr>
          <w:sz w:val="28"/>
          <w:szCs w:val="28"/>
          <w:lang w:val="en-US"/>
        </w:rPr>
        <w:t>Bologna</w:t>
      </w:r>
      <w:r w:rsidR="002E7B18" w:rsidRPr="002E7B18">
        <w:rPr>
          <w:sz w:val="28"/>
          <w:szCs w:val="28"/>
          <w:lang w:val="en-US"/>
        </w:rPr>
        <w:t xml:space="preserve"> </w:t>
      </w:r>
      <w:r w:rsidRPr="002E7B18">
        <w:rPr>
          <w:sz w:val="28"/>
          <w:szCs w:val="28"/>
          <w:lang w:val="en-US"/>
        </w:rPr>
        <w:t>Process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who</w:t>
      </w:r>
      <w:r w:rsidR="002E7B18" w:rsidRPr="002E7B18">
        <w:rPr>
          <w:sz w:val="28"/>
          <w:szCs w:val="28"/>
          <w:lang w:val="en-US"/>
        </w:rPr>
        <w:t xml:space="preserve"> </w:t>
      </w:r>
      <w:r w:rsidRPr="002E7B18">
        <w:rPr>
          <w:sz w:val="28"/>
          <w:szCs w:val="28"/>
          <w:lang w:val="en-US"/>
        </w:rPr>
        <w:t>participates?</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The</w:t>
      </w:r>
      <w:r w:rsidR="002E7B18" w:rsidRPr="002E7B18">
        <w:rPr>
          <w:sz w:val="28"/>
          <w:szCs w:val="28"/>
          <w:lang w:val="en-US"/>
        </w:rPr>
        <w:t xml:space="preserve"> </w:t>
      </w:r>
      <w:r w:rsidRPr="002E7B18">
        <w:rPr>
          <w:sz w:val="28"/>
          <w:szCs w:val="28"/>
          <w:lang w:val="en-US"/>
        </w:rPr>
        <w:t>Bologna</w:t>
      </w:r>
      <w:r w:rsidR="002E7B18" w:rsidRPr="002E7B18">
        <w:rPr>
          <w:sz w:val="28"/>
          <w:szCs w:val="28"/>
          <w:lang w:val="en-US"/>
        </w:rPr>
        <w:t xml:space="preserve"> </w:t>
      </w:r>
      <w:r w:rsidRPr="002E7B18">
        <w:rPr>
          <w:sz w:val="28"/>
          <w:szCs w:val="28"/>
          <w:lang w:val="en-US"/>
        </w:rPr>
        <w:t>Process</w:t>
      </w:r>
      <w:r w:rsidR="002E7B18" w:rsidRPr="002E7B18">
        <w:rPr>
          <w:sz w:val="28"/>
          <w:szCs w:val="28"/>
          <w:lang w:val="en-US"/>
        </w:rPr>
        <w:t xml:space="preserve"> </w:t>
      </w:r>
      <w:r w:rsidRPr="002E7B18">
        <w:rPr>
          <w:sz w:val="28"/>
          <w:szCs w:val="28"/>
          <w:lang w:val="en-US"/>
        </w:rPr>
        <w:t>is</w:t>
      </w:r>
      <w:r w:rsidR="002E7B18" w:rsidRPr="002E7B18">
        <w:rPr>
          <w:sz w:val="28"/>
          <w:szCs w:val="28"/>
          <w:lang w:val="en-US"/>
        </w:rPr>
        <w:t xml:space="preserve"> </w:t>
      </w:r>
      <w:r w:rsidRPr="002E7B18">
        <w:rPr>
          <w:sz w:val="28"/>
          <w:szCs w:val="28"/>
          <w:lang w:val="en-US"/>
        </w:rPr>
        <w:t>named</w:t>
      </w:r>
      <w:r w:rsidR="002E7B18" w:rsidRPr="002E7B18">
        <w:rPr>
          <w:sz w:val="28"/>
          <w:szCs w:val="28"/>
          <w:lang w:val="en-US"/>
        </w:rPr>
        <w:t xml:space="preserve"> </w:t>
      </w:r>
      <w:r w:rsidRPr="002E7B18">
        <w:rPr>
          <w:sz w:val="28"/>
          <w:szCs w:val="28"/>
          <w:lang w:val="en-US"/>
        </w:rPr>
        <w:t>after</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Bologna</w:t>
      </w:r>
      <w:r w:rsidR="002E7B18" w:rsidRPr="002E7B18">
        <w:rPr>
          <w:sz w:val="28"/>
          <w:szCs w:val="28"/>
          <w:lang w:val="en-US"/>
        </w:rPr>
        <w:t xml:space="preserve"> </w:t>
      </w:r>
      <w:r w:rsidRPr="002E7B18">
        <w:rPr>
          <w:sz w:val="28"/>
          <w:szCs w:val="28"/>
          <w:lang w:val="en-US"/>
        </w:rPr>
        <w:t>Declaration,</w:t>
      </w:r>
      <w:r w:rsidR="002E7B18" w:rsidRPr="002E7B18">
        <w:rPr>
          <w:sz w:val="28"/>
          <w:szCs w:val="28"/>
          <w:lang w:val="en-US"/>
        </w:rPr>
        <w:t xml:space="preserve"> </w:t>
      </w:r>
      <w:r w:rsidRPr="002E7B18">
        <w:rPr>
          <w:sz w:val="28"/>
          <w:szCs w:val="28"/>
          <w:lang w:val="en-US"/>
        </w:rPr>
        <w:t>which</w:t>
      </w:r>
      <w:r w:rsidR="002E7B18" w:rsidRPr="002E7B18">
        <w:rPr>
          <w:sz w:val="28"/>
          <w:szCs w:val="28"/>
          <w:lang w:val="en-US"/>
        </w:rPr>
        <w:t xml:space="preserve"> </w:t>
      </w:r>
      <w:r w:rsidRPr="002E7B18">
        <w:rPr>
          <w:sz w:val="28"/>
          <w:szCs w:val="28"/>
          <w:lang w:val="en-US"/>
        </w:rPr>
        <w:t>was</w:t>
      </w:r>
      <w:r w:rsidR="002E7B18" w:rsidRPr="002E7B18">
        <w:rPr>
          <w:sz w:val="28"/>
          <w:szCs w:val="28"/>
          <w:lang w:val="en-US"/>
        </w:rPr>
        <w:t xml:space="preserve"> </w:t>
      </w:r>
      <w:r w:rsidRPr="002E7B18">
        <w:rPr>
          <w:sz w:val="28"/>
          <w:szCs w:val="28"/>
          <w:lang w:val="en-US"/>
        </w:rPr>
        <w:t>signed</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Italian</w:t>
      </w:r>
      <w:r w:rsidR="002E7B18" w:rsidRPr="002E7B18">
        <w:rPr>
          <w:sz w:val="28"/>
          <w:szCs w:val="28"/>
          <w:lang w:val="en-US"/>
        </w:rPr>
        <w:t xml:space="preserve"> </w:t>
      </w:r>
      <w:r w:rsidRPr="002E7B18">
        <w:rPr>
          <w:sz w:val="28"/>
          <w:szCs w:val="28"/>
          <w:lang w:val="en-US"/>
        </w:rPr>
        <w:t>city</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Bologna</w:t>
      </w:r>
      <w:r w:rsidR="002E7B18" w:rsidRPr="002E7B18">
        <w:rPr>
          <w:sz w:val="28"/>
          <w:szCs w:val="28"/>
          <w:lang w:val="en-US"/>
        </w:rPr>
        <w:t xml:space="preserve"> </w:t>
      </w:r>
      <w:r w:rsidRPr="002E7B18">
        <w:rPr>
          <w:sz w:val="28"/>
          <w:szCs w:val="28"/>
          <w:lang w:val="en-US"/>
        </w:rPr>
        <w:t>on</w:t>
      </w:r>
      <w:r w:rsidR="002E7B18" w:rsidRPr="002E7B18">
        <w:rPr>
          <w:sz w:val="28"/>
          <w:szCs w:val="28"/>
          <w:lang w:val="en-US"/>
        </w:rPr>
        <w:t xml:space="preserve"> </w:t>
      </w:r>
      <w:r w:rsidRPr="002E7B18">
        <w:rPr>
          <w:sz w:val="28"/>
          <w:szCs w:val="28"/>
          <w:lang w:val="en-US"/>
        </w:rPr>
        <w:t>19</w:t>
      </w:r>
      <w:r w:rsidR="002E7B18" w:rsidRPr="002E7B18">
        <w:rPr>
          <w:sz w:val="28"/>
          <w:szCs w:val="28"/>
          <w:lang w:val="en-US"/>
        </w:rPr>
        <w:t xml:space="preserve"> </w:t>
      </w:r>
      <w:r w:rsidRPr="002E7B18">
        <w:rPr>
          <w:sz w:val="28"/>
          <w:szCs w:val="28"/>
          <w:lang w:val="en-US"/>
        </w:rPr>
        <w:t>June</w:t>
      </w:r>
      <w:r w:rsidR="002E7B18" w:rsidRPr="002E7B18">
        <w:rPr>
          <w:sz w:val="28"/>
          <w:szCs w:val="28"/>
          <w:lang w:val="en-US"/>
        </w:rPr>
        <w:t xml:space="preserve"> </w:t>
      </w:r>
      <w:r w:rsidRPr="002E7B18">
        <w:rPr>
          <w:sz w:val="28"/>
          <w:szCs w:val="28"/>
          <w:lang w:val="en-US"/>
        </w:rPr>
        <w:t>1999</w:t>
      </w:r>
      <w:r w:rsidR="002E7B18" w:rsidRPr="002E7B18">
        <w:rPr>
          <w:sz w:val="28"/>
          <w:szCs w:val="28"/>
          <w:lang w:val="en-US"/>
        </w:rPr>
        <w:t xml:space="preserve"> </w:t>
      </w:r>
      <w:r w:rsidRPr="002E7B18">
        <w:rPr>
          <w:sz w:val="28"/>
          <w:szCs w:val="28"/>
          <w:lang w:val="en-US"/>
        </w:rPr>
        <w:t>by</w:t>
      </w:r>
      <w:r w:rsidR="002E7B18" w:rsidRPr="002E7B18">
        <w:rPr>
          <w:sz w:val="28"/>
          <w:szCs w:val="28"/>
          <w:lang w:val="en-US"/>
        </w:rPr>
        <w:t xml:space="preserve"> </w:t>
      </w:r>
      <w:r w:rsidRPr="002E7B18">
        <w:rPr>
          <w:sz w:val="28"/>
          <w:szCs w:val="28"/>
          <w:lang w:val="en-US"/>
        </w:rPr>
        <w:t>ministers</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charge</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from</w:t>
      </w:r>
      <w:r w:rsidR="002E7B18" w:rsidRPr="002E7B18">
        <w:rPr>
          <w:sz w:val="28"/>
          <w:szCs w:val="28"/>
          <w:lang w:val="en-US"/>
        </w:rPr>
        <w:t xml:space="preserve"> </w:t>
      </w:r>
      <w:r w:rsidRPr="002E7B18">
        <w:rPr>
          <w:sz w:val="28"/>
          <w:szCs w:val="28"/>
          <w:lang w:val="en-US"/>
        </w:rPr>
        <w:t>29</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countries.</w:t>
      </w:r>
      <w:r w:rsidR="002E7B18" w:rsidRPr="002E7B18">
        <w:rPr>
          <w:sz w:val="28"/>
          <w:szCs w:val="28"/>
          <w:lang w:val="en-US"/>
        </w:rPr>
        <w:t xml:space="preserve"> </w:t>
      </w:r>
      <w:r w:rsidRPr="002E7B18">
        <w:rPr>
          <w:sz w:val="28"/>
          <w:szCs w:val="28"/>
          <w:lang w:val="en-US"/>
        </w:rPr>
        <w:t>Today,</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Process</w:t>
      </w:r>
      <w:r w:rsidR="002E7B18" w:rsidRPr="002E7B18">
        <w:rPr>
          <w:sz w:val="28"/>
          <w:szCs w:val="28"/>
          <w:lang w:val="en-US"/>
        </w:rPr>
        <w:t xml:space="preserve"> </w:t>
      </w:r>
      <w:r w:rsidRPr="002E7B18">
        <w:rPr>
          <w:sz w:val="28"/>
          <w:szCs w:val="28"/>
          <w:lang w:val="en-US"/>
        </w:rPr>
        <w:t>unites</w:t>
      </w:r>
      <w:r w:rsidR="002E7B18" w:rsidRPr="002E7B18">
        <w:rPr>
          <w:sz w:val="28"/>
          <w:szCs w:val="28"/>
          <w:lang w:val="en-US"/>
        </w:rPr>
        <w:t xml:space="preserve"> </w:t>
      </w:r>
      <w:r w:rsidRPr="002E7B18">
        <w:rPr>
          <w:sz w:val="28"/>
          <w:szCs w:val="28"/>
          <w:lang w:val="en-US"/>
        </w:rPr>
        <w:t>46</w:t>
      </w:r>
      <w:r w:rsidR="002E7B18" w:rsidRPr="002E7B18">
        <w:rPr>
          <w:sz w:val="28"/>
          <w:szCs w:val="28"/>
          <w:lang w:val="en-US"/>
        </w:rPr>
        <w:t xml:space="preserve"> </w:t>
      </w:r>
      <w:r w:rsidRPr="002E7B18">
        <w:rPr>
          <w:sz w:val="28"/>
          <w:szCs w:val="28"/>
          <w:lang w:val="en-US"/>
        </w:rPr>
        <w:t>countries</w:t>
      </w:r>
      <w:r w:rsidR="002E7B18" w:rsidRPr="002E7B18">
        <w:rPr>
          <w:sz w:val="28"/>
          <w:szCs w:val="28"/>
          <w:lang w:val="en-US"/>
        </w:rPr>
        <w:t xml:space="preserve"> </w:t>
      </w:r>
      <w:r w:rsidRPr="002E7B18">
        <w:rPr>
          <w:sz w:val="28"/>
          <w:szCs w:val="28"/>
          <w:lang w:val="en-US"/>
        </w:rPr>
        <w:t>-</w:t>
      </w:r>
      <w:r w:rsidR="002E7B18" w:rsidRPr="002E7B18">
        <w:rPr>
          <w:sz w:val="28"/>
          <w:szCs w:val="28"/>
          <w:lang w:val="en-US"/>
        </w:rPr>
        <w:t xml:space="preserve"> </w:t>
      </w:r>
      <w:r w:rsidRPr="002E7B18">
        <w:rPr>
          <w:sz w:val="28"/>
          <w:szCs w:val="28"/>
          <w:lang w:val="en-US"/>
        </w:rPr>
        <w:t>all</w:t>
      </w:r>
      <w:r w:rsidR="002E7B18" w:rsidRPr="002E7B18">
        <w:rPr>
          <w:sz w:val="28"/>
          <w:szCs w:val="28"/>
          <w:lang w:val="en-US"/>
        </w:rPr>
        <w:t xml:space="preserve"> </w:t>
      </w:r>
      <w:r w:rsidRPr="002E7B18">
        <w:rPr>
          <w:sz w:val="28"/>
          <w:szCs w:val="28"/>
          <w:lang w:val="en-US"/>
        </w:rPr>
        <w:t>party</w:t>
      </w:r>
      <w:r w:rsidR="002E7B18" w:rsidRPr="002E7B18">
        <w:rPr>
          <w:sz w:val="28"/>
          <w:szCs w:val="28"/>
          <w:lang w:val="en-US"/>
        </w:rPr>
        <w:t xml:space="preserve"> </w:t>
      </w:r>
      <w:r w:rsidRPr="002E7B18">
        <w:rPr>
          <w:sz w:val="28"/>
          <w:szCs w:val="28"/>
          <w:lang w:val="en-US"/>
        </w:rPr>
        <w:t>to</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Cultural</w:t>
      </w:r>
      <w:r w:rsidR="002E7B18" w:rsidRPr="002E7B18">
        <w:rPr>
          <w:sz w:val="28"/>
          <w:szCs w:val="28"/>
          <w:lang w:val="en-US"/>
        </w:rPr>
        <w:t xml:space="preserve"> </w:t>
      </w:r>
      <w:r w:rsidRPr="002E7B18">
        <w:rPr>
          <w:sz w:val="28"/>
          <w:szCs w:val="28"/>
          <w:lang w:val="en-US"/>
        </w:rPr>
        <w:t>Convention</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committed</w:t>
      </w:r>
      <w:r w:rsidR="002E7B18" w:rsidRPr="002E7B18">
        <w:rPr>
          <w:sz w:val="28"/>
          <w:szCs w:val="28"/>
          <w:lang w:val="en-US"/>
        </w:rPr>
        <w:t xml:space="preserve"> </w:t>
      </w:r>
      <w:r w:rsidRPr="002E7B18">
        <w:rPr>
          <w:sz w:val="28"/>
          <w:szCs w:val="28"/>
          <w:lang w:val="en-US"/>
        </w:rPr>
        <w:t>to</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goals</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Area.</w:t>
      </w:r>
      <w:r w:rsidR="002E7B18" w:rsidRPr="002E7B18">
        <w:rPr>
          <w:sz w:val="28"/>
          <w:szCs w:val="28"/>
          <w:lang w:val="en-US"/>
        </w:rPr>
        <w:t xml:space="preserve"> </w:t>
      </w:r>
      <w:r w:rsidRPr="002E7B18">
        <w:rPr>
          <w:sz w:val="28"/>
          <w:szCs w:val="28"/>
          <w:lang w:val="en-US"/>
        </w:rPr>
        <w:t>An</w:t>
      </w:r>
      <w:r w:rsidR="002E7B18" w:rsidRPr="002E7B18">
        <w:rPr>
          <w:sz w:val="28"/>
          <w:szCs w:val="28"/>
          <w:lang w:val="en-US"/>
        </w:rPr>
        <w:t xml:space="preserve"> </w:t>
      </w:r>
      <w:r w:rsidRPr="002E7B18">
        <w:rPr>
          <w:sz w:val="28"/>
          <w:szCs w:val="28"/>
          <w:lang w:val="en-US"/>
        </w:rPr>
        <w:t>important</w:t>
      </w:r>
      <w:r w:rsidR="002E7B18" w:rsidRPr="002E7B18">
        <w:rPr>
          <w:sz w:val="28"/>
          <w:szCs w:val="28"/>
          <w:lang w:val="en-US"/>
        </w:rPr>
        <w:t xml:space="preserve"> </w:t>
      </w:r>
      <w:r w:rsidRPr="002E7B18">
        <w:rPr>
          <w:sz w:val="28"/>
          <w:szCs w:val="28"/>
          <w:lang w:val="en-US"/>
        </w:rPr>
        <w:t>characteristic</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Bologna</w:t>
      </w:r>
      <w:r w:rsidR="002E7B18" w:rsidRPr="002E7B18">
        <w:rPr>
          <w:sz w:val="28"/>
          <w:szCs w:val="28"/>
          <w:lang w:val="en-US"/>
        </w:rPr>
        <w:t xml:space="preserve"> </w:t>
      </w:r>
      <w:r w:rsidRPr="002E7B18">
        <w:rPr>
          <w:sz w:val="28"/>
          <w:szCs w:val="28"/>
          <w:lang w:val="en-US"/>
        </w:rPr>
        <w:t>Process</w:t>
      </w:r>
      <w:r w:rsidR="002E7B18" w:rsidRPr="002E7B18">
        <w:rPr>
          <w:sz w:val="28"/>
          <w:szCs w:val="28"/>
          <w:lang w:val="en-US"/>
        </w:rPr>
        <w:t xml:space="preserve"> </w:t>
      </w:r>
      <w:r w:rsidRPr="002E7B18">
        <w:rPr>
          <w:sz w:val="28"/>
          <w:szCs w:val="28"/>
          <w:lang w:val="en-US"/>
        </w:rPr>
        <w:t>-</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key</w:t>
      </w:r>
      <w:r w:rsidR="002E7B18" w:rsidRPr="002E7B18">
        <w:rPr>
          <w:sz w:val="28"/>
          <w:szCs w:val="28"/>
          <w:lang w:val="en-US"/>
        </w:rPr>
        <w:t xml:space="preserve"> </w:t>
      </w:r>
      <w:r w:rsidRPr="002E7B18">
        <w:rPr>
          <w:sz w:val="28"/>
          <w:szCs w:val="28"/>
          <w:lang w:val="en-US"/>
        </w:rPr>
        <w:t>to</w:t>
      </w:r>
      <w:r w:rsidR="002E7B18" w:rsidRPr="002E7B18">
        <w:rPr>
          <w:sz w:val="28"/>
          <w:szCs w:val="28"/>
          <w:lang w:val="en-US"/>
        </w:rPr>
        <w:t xml:space="preserve"> </w:t>
      </w:r>
      <w:r w:rsidRPr="002E7B18">
        <w:rPr>
          <w:sz w:val="28"/>
          <w:szCs w:val="28"/>
          <w:lang w:val="en-US"/>
        </w:rPr>
        <w:t>its</w:t>
      </w:r>
      <w:r w:rsidR="002E7B18" w:rsidRPr="002E7B18">
        <w:rPr>
          <w:sz w:val="28"/>
          <w:szCs w:val="28"/>
          <w:lang w:val="en-US"/>
        </w:rPr>
        <w:t xml:space="preserve"> </w:t>
      </w:r>
      <w:r w:rsidRPr="002E7B18">
        <w:rPr>
          <w:sz w:val="28"/>
          <w:szCs w:val="28"/>
          <w:lang w:val="en-US"/>
        </w:rPr>
        <w:t>success</w:t>
      </w:r>
      <w:r w:rsidR="002E7B18" w:rsidRPr="002E7B18">
        <w:rPr>
          <w:sz w:val="28"/>
          <w:szCs w:val="28"/>
          <w:lang w:val="en-US"/>
        </w:rPr>
        <w:t xml:space="preserve"> </w:t>
      </w:r>
      <w:r w:rsidRPr="002E7B18">
        <w:rPr>
          <w:sz w:val="28"/>
          <w:szCs w:val="28"/>
          <w:lang w:val="en-US"/>
        </w:rPr>
        <w:t>-</w:t>
      </w:r>
      <w:r w:rsidR="002E7B18" w:rsidRPr="002E7B18">
        <w:rPr>
          <w:sz w:val="28"/>
          <w:szCs w:val="28"/>
          <w:lang w:val="en-US"/>
        </w:rPr>
        <w:t xml:space="preserve"> </w:t>
      </w:r>
      <w:r w:rsidRPr="002E7B18">
        <w:rPr>
          <w:sz w:val="28"/>
          <w:szCs w:val="28"/>
          <w:lang w:val="en-US"/>
        </w:rPr>
        <w:t>is</w:t>
      </w:r>
      <w:r w:rsidR="002E7B18" w:rsidRPr="002E7B18">
        <w:rPr>
          <w:sz w:val="28"/>
          <w:szCs w:val="28"/>
          <w:lang w:val="en-US"/>
        </w:rPr>
        <w:t xml:space="preserve"> </w:t>
      </w:r>
      <w:r w:rsidRPr="002E7B18">
        <w:rPr>
          <w:sz w:val="28"/>
          <w:szCs w:val="28"/>
          <w:lang w:val="en-US"/>
        </w:rPr>
        <w:t>that</w:t>
      </w:r>
      <w:r w:rsidR="002E7B18" w:rsidRPr="002E7B18">
        <w:rPr>
          <w:sz w:val="28"/>
          <w:szCs w:val="28"/>
          <w:lang w:val="en-US"/>
        </w:rPr>
        <w:t xml:space="preserve"> </w:t>
      </w:r>
      <w:r w:rsidRPr="002E7B18">
        <w:rPr>
          <w:sz w:val="28"/>
          <w:szCs w:val="28"/>
          <w:lang w:val="en-US"/>
        </w:rPr>
        <w:t>it</w:t>
      </w:r>
      <w:r w:rsidR="002E7B18" w:rsidRPr="002E7B18">
        <w:rPr>
          <w:sz w:val="28"/>
          <w:szCs w:val="28"/>
          <w:lang w:val="en-US"/>
        </w:rPr>
        <w:t xml:space="preserve"> </w:t>
      </w:r>
      <w:r w:rsidRPr="002E7B18">
        <w:rPr>
          <w:sz w:val="28"/>
          <w:szCs w:val="28"/>
          <w:lang w:val="en-US"/>
        </w:rPr>
        <w:t>also</w:t>
      </w:r>
      <w:r w:rsidR="002E7B18" w:rsidRPr="002E7B18">
        <w:rPr>
          <w:sz w:val="28"/>
          <w:szCs w:val="28"/>
          <w:lang w:val="en-US"/>
        </w:rPr>
        <w:t xml:space="preserve"> </w:t>
      </w:r>
      <w:r w:rsidRPr="002E7B18">
        <w:rPr>
          <w:sz w:val="28"/>
          <w:szCs w:val="28"/>
          <w:lang w:val="en-US"/>
        </w:rPr>
        <w:t>involves</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Commission,</w:t>
      </w:r>
      <w:r w:rsidR="002E7B18" w:rsidRPr="002E7B18">
        <w:rPr>
          <w:sz w:val="28"/>
          <w:szCs w:val="28"/>
          <w:lang w:val="en-US"/>
        </w:rPr>
        <w:t xml:space="preserve"> </w:t>
      </w:r>
      <w:r w:rsidRPr="002E7B18">
        <w:rPr>
          <w:sz w:val="28"/>
          <w:szCs w:val="28"/>
          <w:lang w:val="en-US"/>
        </w:rPr>
        <w:t>Council</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Europe</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UNESCO-CEPES,</w:t>
      </w:r>
      <w:r w:rsidR="002E7B18" w:rsidRPr="002E7B18">
        <w:rPr>
          <w:sz w:val="28"/>
          <w:szCs w:val="28"/>
          <w:lang w:val="en-US"/>
        </w:rPr>
        <w:t xml:space="preserve"> </w:t>
      </w:r>
      <w:r w:rsidRPr="002E7B18">
        <w:rPr>
          <w:sz w:val="28"/>
          <w:szCs w:val="28"/>
          <w:lang w:val="en-US"/>
        </w:rPr>
        <w:t>as</w:t>
      </w:r>
      <w:r w:rsidR="002E7B18" w:rsidRPr="002E7B18">
        <w:rPr>
          <w:sz w:val="28"/>
          <w:szCs w:val="28"/>
          <w:lang w:val="en-US"/>
        </w:rPr>
        <w:t xml:space="preserve"> </w:t>
      </w:r>
      <w:r w:rsidRPr="002E7B18">
        <w:rPr>
          <w:sz w:val="28"/>
          <w:szCs w:val="28"/>
          <w:lang w:val="en-US"/>
        </w:rPr>
        <w:t>well</w:t>
      </w:r>
      <w:r w:rsidR="002E7B18" w:rsidRPr="002E7B18">
        <w:rPr>
          <w:sz w:val="28"/>
          <w:szCs w:val="28"/>
          <w:lang w:val="en-US"/>
        </w:rPr>
        <w:t xml:space="preserve"> </w:t>
      </w:r>
      <w:r w:rsidRPr="002E7B18">
        <w:rPr>
          <w:sz w:val="28"/>
          <w:szCs w:val="28"/>
          <w:lang w:val="en-US"/>
        </w:rPr>
        <w:t>as</w:t>
      </w:r>
      <w:r w:rsidR="002E7B18" w:rsidRPr="002E7B18">
        <w:rPr>
          <w:sz w:val="28"/>
          <w:szCs w:val="28"/>
          <w:lang w:val="en-US"/>
        </w:rPr>
        <w:t xml:space="preserve"> </w:t>
      </w:r>
      <w:r w:rsidRPr="002E7B18">
        <w:rPr>
          <w:sz w:val="28"/>
          <w:szCs w:val="28"/>
          <w:lang w:val="en-US"/>
        </w:rPr>
        <w:t>representatives</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institutions,</w:t>
      </w:r>
      <w:r w:rsidR="002E7B18" w:rsidRPr="002E7B18">
        <w:rPr>
          <w:sz w:val="28"/>
          <w:szCs w:val="28"/>
          <w:lang w:val="en-US"/>
        </w:rPr>
        <w:t xml:space="preserve"> </w:t>
      </w:r>
      <w:r w:rsidRPr="002E7B18">
        <w:rPr>
          <w:sz w:val="28"/>
          <w:szCs w:val="28"/>
          <w:lang w:val="en-US"/>
        </w:rPr>
        <w:t>students,</w:t>
      </w:r>
      <w:r w:rsidR="002E7B18" w:rsidRPr="002E7B18">
        <w:rPr>
          <w:sz w:val="28"/>
          <w:szCs w:val="28"/>
          <w:lang w:val="en-US"/>
        </w:rPr>
        <w:t xml:space="preserve"> </w:t>
      </w:r>
      <w:r w:rsidRPr="002E7B18">
        <w:rPr>
          <w:sz w:val="28"/>
          <w:szCs w:val="28"/>
          <w:lang w:val="en-US"/>
        </w:rPr>
        <w:t>staff,</w:t>
      </w:r>
      <w:r w:rsidR="002E7B18" w:rsidRPr="002E7B18">
        <w:rPr>
          <w:sz w:val="28"/>
          <w:szCs w:val="28"/>
          <w:lang w:val="en-US"/>
        </w:rPr>
        <w:t xml:space="preserve"> </w:t>
      </w:r>
      <w:r w:rsidRPr="002E7B18">
        <w:rPr>
          <w:sz w:val="28"/>
          <w:szCs w:val="28"/>
          <w:lang w:val="en-US"/>
        </w:rPr>
        <w:t>employers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quality</w:t>
      </w:r>
      <w:r w:rsidR="002E7B18" w:rsidRPr="002E7B18">
        <w:rPr>
          <w:sz w:val="28"/>
          <w:szCs w:val="28"/>
          <w:lang w:val="en-US"/>
        </w:rPr>
        <w:t xml:space="preserve"> </w:t>
      </w:r>
      <w:r w:rsidRPr="002E7B18">
        <w:rPr>
          <w:sz w:val="28"/>
          <w:szCs w:val="28"/>
          <w:lang w:val="en-US"/>
        </w:rPr>
        <w:t>assurance</w:t>
      </w:r>
      <w:r w:rsidR="002E7B18" w:rsidRPr="002E7B18">
        <w:rPr>
          <w:sz w:val="28"/>
          <w:szCs w:val="28"/>
          <w:lang w:val="en-US"/>
        </w:rPr>
        <w:t xml:space="preserve"> </w:t>
      </w:r>
      <w:r w:rsidRPr="002E7B18">
        <w:rPr>
          <w:sz w:val="28"/>
          <w:szCs w:val="28"/>
          <w:lang w:val="en-US"/>
        </w:rPr>
        <w:t>agencies.</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What</w:t>
      </w:r>
      <w:r w:rsidR="002E7B18" w:rsidRPr="002E7B18">
        <w:rPr>
          <w:sz w:val="28"/>
          <w:szCs w:val="28"/>
          <w:lang w:val="en-US"/>
        </w:rPr>
        <w:t xml:space="preserve"> </w:t>
      </w:r>
      <w:r w:rsidRPr="002E7B18">
        <w:rPr>
          <w:sz w:val="28"/>
          <w:szCs w:val="28"/>
          <w:lang w:val="en-US"/>
        </w:rPr>
        <w:t>are</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reforms</w:t>
      </w:r>
      <w:r w:rsidR="002E7B18" w:rsidRPr="002E7B18">
        <w:rPr>
          <w:sz w:val="28"/>
          <w:szCs w:val="28"/>
          <w:lang w:val="en-US"/>
        </w:rPr>
        <w:t xml:space="preserve"> </w:t>
      </w:r>
      <w:r w:rsidRPr="002E7B18">
        <w:rPr>
          <w:sz w:val="28"/>
          <w:szCs w:val="28"/>
          <w:lang w:val="en-US"/>
        </w:rPr>
        <w:t>all</w:t>
      </w:r>
      <w:r w:rsidR="002E7B18" w:rsidRPr="002E7B18">
        <w:rPr>
          <w:sz w:val="28"/>
          <w:szCs w:val="28"/>
          <w:lang w:val="en-US"/>
        </w:rPr>
        <w:t xml:space="preserve"> </w:t>
      </w:r>
      <w:r w:rsidRPr="002E7B18">
        <w:rPr>
          <w:sz w:val="28"/>
          <w:szCs w:val="28"/>
          <w:lang w:val="en-US"/>
        </w:rPr>
        <w:t>about?</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r w:rsidRPr="002E7B18">
        <w:rPr>
          <w:sz w:val="28"/>
          <w:szCs w:val="28"/>
          <w:lang w:val="en-US"/>
        </w:rPr>
        <w:t>Easily</w:t>
      </w:r>
      <w:r w:rsidR="002E7B18" w:rsidRPr="002E7B18">
        <w:rPr>
          <w:sz w:val="28"/>
          <w:szCs w:val="28"/>
          <w:lang w:val="en-US"/>
        </w:rPr>
        <w:t xml:space="preserve"> </w:t>
      </w:r>
      <w:r w:rsidRPr="002E7B18">
        <w:rPr>
          <w:sz w:val="28"/>
          <w:szCs w:val="28"/>
          <w:lang w:val="en-US"/>
        </w:rPr>
        <w:t>readable</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comparable</w:t>
      </w:r>
      <w:r w:rsidR="002E7B18" w:rsidRPr="002E7B18">
        <w:rPr>
          <w:sz w:val="28"/>
          <w:szCs w:val="28"/>
          <w:lang w:val="en-US"/>
        </w:rPr>
        <w:t xml:space="preserve"> </w:t>
      </w:r>
      <w:r w:rsidRPr="002E7B18">
        <w:rPr>
          <w:sz w:val="28"/>
          <w:szCs w:val="28"/>
          <w:lang w:val="en-US"/>
        </w:rPr>
        <w:t>degrees</w:t>
      </w:r>
      <w:r w:rsidR="002E7B18" w:rsidRPr="002E7B18">
        <w:rPr>
          <w:sz w:val="28"/>
          <w:szCs w:val="28"/>
          <w:lang w:val="en-US"/>
        </w:rPr>
        <w:t xml:space="preserve"> </w:t>
      </w:r>
      <w:r w:rsidRPr="002E7B18">
        <w:rPr>
          <w:sz w:val="28"/>
          <w:szCs w:val="28"/>
          <w:lang w:val="en-US"/>
        </w:rPr>
        <w:t>organised</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a</w:t>
      </w:r>
      <w:r w:rsidR="002E7B18" w:rsidRPr="002E7B18">
        <w:rPr>
          <w:sz w:val="28"/>
          <w:szCs w:val="28"/>
          <w:lang w:val="en-US"/>
        </w:rPr>
        <w:t xml:space="preserve"> </w:t>
      </w:r>
      <w:r w:rsidRPr="002E7B18">
        <w:rPr>
          <w:sz w:val="28"/>
          <w:szCs w:val="28"/>
          <w:lang w:val="en-US"/>
        </w:rPr>
        <w:t>three-cycle</w:t>
      </w:r>
      <w:r w:rsidR="002E7B18" w:rsidRPr="002E7B18">
        <w:rPr>
          <w:sz w:val="28"/>
          <w:szCs w:val="28"/>
          <w:lang w:val="en-US"/>
        </w:rPr>
        <w:t xml:space="preserve"> </w:t>
      </w:r>
      <w:r w:rsidRPr="002E7B18">
        <w:rPr>
          <w:sz w:val="28"/>
          <w:szCs w:val="28"/>
          <w:lang w:val="en-US"/>
        </w:rPr>
        <w:t>structure</w:t>
      </w:r>
      <w:r w:rsidR="002E7B18" w:rsidRPr="002E7B18">
        <w:rPr>
          <w:sz w:val="28"/>
          <w:szCs w:val="28"/>
          <w:lang w:val="en-US"/>
        </w:rPr>
        <w:t xml:space="preserve"> </w:t>
      </w:r>
      <w:r w:rsidRPr="002E7B18">
        <w:rPr>
          <w:sz w:val="28"/>
          <w:szCs w:val="28"/>
          <w:lang w:val="en-US"/>
        </w:rPr>
        <w:t>(e.g.</w:t>
      </w:r>
      <w:r w:rsidR="002E7B18" w:rsidRPr="002E7B18">
        <w:rPr>
          <w:sz w:val="28"/>
          <w:szCs w:val="28"/>
          <w:lang w:val="en-US"/>
        </w:rPr>
        <w:t xml:space="preserve"> </w:t>
      </w:r>
      <w:r w:rsidRPr="002E7B18">
        <w:rPr>
          <w:sz w:val="28"/>
          <w:szCs w:val="28"/>
          <w:lang w:val="en-US"/>
        </w:rPr>
        <w:t>bachelor-master-doctorate):</w:t>
      </w:r>
      <w:r w:rsidR="002E7B18" w:rsidRPr="002E7B18">
        <w:rPr>
          <w:sz w:val="28"/>
          <w:szCs w:val="28"/>
          <w:lang w:val="en-US"/>
        </w:rPr>
        <w:t xml:space="preserve"> </w:t>
      </w:r>
      <w:r w:rsidRPr="002E7B18">
        <w:rPr>
          <w:sz w:val="28"/>
          <w:szCs w:val="28"/>
          <w:lang w:val="en-US"/>
        </w:rPr>
        <w:t>Countries</w:t>
      </w:r>
      <w:r w:rsidR="002E7B18" w:rsidRPr="002E7B18">
        <w:rPr>
          <w:sz w:val="28"/>
          <w:szCs w:val="28"/>
          <w:lang w:val="en-US"/>
        </w:rPr>
        <w:t xml:space="preserve"> </w:t>
      </w:r>
      <w:r w:rsidRPr="002E7B18">
        <w:rPr>
          <w:sz w:val="28"/>
          <w:szCs w:val="28"/>
          <w:lang w:val="en-US"/>
        </w:rPr>
        <w:t>are</w:t>
      </w:r>
      <w:r w:rsidR="002E7B18" w:rsidRPr="002E7B18">
        <w:rPr>
          <w:sz w:val="28"/>
          <w:szCs w:val="28"/>
          <w:lang w:val="en-US"/>
        </w:rPr>
        <w:t xml:space="preserve"> </w:t>
      </w:r>
      <w:r w:rsidRPr="002E7B18">
        <w:rPr>
          <w:sz w:val="28"/>
          <w:szCs w:val="28"/>
          <w:lang w:val="en-US"/>
        </w:rPr>
        <w:t>currently</w:t>
      </w:r>
      <w:r w:rsidR="002E7B18" w:rsidRPr="002E7B18">
        <w:rPr>
          <w:sz w:val="28"/>
          <w:szCs w:val="28"/>
          <w:lang w:val="en-US"/>
        </w:rPr>
        <w:t xml:space="preserve"> </w:t>
      </w:r>
      <w:r w:rsidRPr="002E7B18">
        <w:rPr>
          <w:sz w:val="28"/>
          <w:szCs w:val="28"/>
          <w:lang w:val="en-US"/>
        </w:rPr>
        <w:t>setting</w:t>
      </w:r>
      <w:r w:rsidR="002E7B18" w:rsidRPr="002E7B18">
        <w:rPr>
          <w:sz w:val="28"/>
          <w:szCs w:val="28"/>
          <w:lang w:val="en-US"/>
        </w:rPr>
        <w:t xml:space="preserve"> </w:t>
      </w:r>
      <w:r w:rsidRPr="002E7B18">
        <w:rPr>
          <w:sz w:val="28"/>
          <w:szCs w:val="28"/>
          <w:lang w:val="en-US"/>
        </w:rPr>
        <w:t>up</w:t>
      </w:r>
      <w:r w:rsidR="002E7B18" w:rsidRPr="002E7B18">
        <w:rPr>
          <w:sz w:val="28"/>
          <w:szCs w:val="28"/>
          <w:lang w:val="en-US"/>
        </w:rPr>
        <w:t xml:space="preserve"> </w:t>
      </w:r>
      <w:r w:rsidRPr="002E7B18">
        <w:rPr>
          <w:sz w:val="28"/>
          <w:szCs w:val="28"/>
          <w:lang w:val="en-US"/>
        </w:rPr>
        <w:t>national</w:t>
      </w:r>
      <w:r w:rsidR="002E7B18" w:rsidRPr="002E7B18">
        <w:rPr>
          <w:sz w:val="28"/>
          <w:szCs w:val="28"/>
          <w:lang w:val="en-US"/>
        </w:rPr>
        <w:t xml:space="preserve"> </w:t>
      </w:r>
      <w:r w:rsidRPr="002E7B18">
        <w:rPr>
          <w:sz w:val="28"/>
          <w:szCs w:val="28"/>
          <w:lang w:val="en-US"/>
        </w:rPr>
        <w:t>qualifications</w:t>
      </w:r>
      <w:r w:rsidR="002E7B18" w:rsidRPr="002E7B18">
        <w:rPr>
          <w:sz w:val="28"/>
          <w:szCs w:val="28"/>
          <w:lang w:val="en-US"/>
        </w:rPr>
        <w:t xml:space="preserve"> </w:t>
      </w:r>
      <w:r w:rsidRPr="002E7B18">
        <w:rPr>
          <w:sz w:val="28"/>
          <w:szCs w:val="28"/>
          <w:lang w:val="en-US"/>
        </w:rPr>
        <w:t>frameworks</w:t>
      </w:r>
      <w:r w:rsidR="002E7B18" w:rsidRPr="002E7B18">
        <w:rPr>
          <w:sz w:val="28"/>
          <w:szCs w:val="28"/>
          <w:lang w:val="en-US"/>
        </w:rPr>
        <w:t xml:space="preserve"> </w:t>
      </w:r>
      <w:r w:rsidRPr="002E7B18">
        <w:rPr>
          <w:sz w:val="28"/>
          <w:szCs w:val="28"/>
          <w:lang w:val="en-US"/>
        </w:rPr>
        <w:t>that</w:t>
      </w:r>
      <w:r w:rsidR="002E7B18" w:rsidRPr="002E7B18">
        <w:rPr>
          <w:sz w:val="28"/>
          <w:szCs w:val="28"/>
          <w:lang w:val="en-US"/>
        </w:rPr>
        <w:t xml:space="preserve"> </w:t>
      </w:r>
      <w:r w:rsidRPr="002E7B18">
        <w:rPr>
          <w:sz w:val="28"/>
          <w:szCs w:val="28"/>
          <w:lang w:val="en-US"/>
        </w:rPr>
        <w:t>are</w:t>
      </w:r>
      <w:r w:rsidR="002E7B18" w:rsidRPr="002E7B18">
        <w:rPr>
          <w:sz w:val="28"/>
          <w:szCs w:val="28"/>
          <w:lang w:val="en-US"/>
        </w:rPr>
        <w:t xml:space="preserve"> </w:t>
      </w:r>
      <w:r w:rsidRPr="002E7B18">
        <w:rPr>
          <w:sz w:val="28"/>
          <w:szCs w:val="28"/>
          <w:lang w:val="en-US"/>
        </w:rPr>
        <w:t>compatible</w:t>
      </w:r>
      <w:r w:rsidR="002E7B18" w:rsidRPr="002E7B18">
        <w:rPr>
          <w:sz w:val="28"/>
          <w:szCs w:val="28"/>
          <w:lang w:val="en-US"/>
        </w:rPr>
        <w:t xml:space="preserve"> </w:t>
      </w:r>
      <w:r w:rsidRPr="002E7B18">
        <w:rPr>
          <w:sz w:val="28"/>
          <w:szCs w:val="28"/>
          <w:lang w:val="en-US"/>
        </w:rPr>
        <w:t>with</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overarching</w:t>
      </w:r>
      <w:r w:rsidR="002E7B18" w:rsidRPr="002E7B18">
        <w:rPr>
          <w:sz w:val="28"/>
          <w:szCs w:val="28"/>
          <w:lang w:val="en-US"/>
        </w:rPr>
        <w:t xml:space="preserve"> </w:t>
      </w:r>
      <w:r w:rsidRPr="002E7B18">
        <w:rPr>
          <w:sz w:val="28"/>
          <w:szCs w:val="28"/>
          <w:lang w:val="en-US"/>
        </w:rPr>
        <w:t>framework</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lastRenderedPageBreak/>
        <w:t>qualifications</w:t>
      </w:r>
      <w:r w:rsidR="002E7B18" w:rsidRPr="002E7B18">
        <w:rPr>
          <w:sz w:val="28"/>
          <w:szCs w:val="28"/>
          <w:lang w:val="en-US"/>
        </w:rPr>
        <w:t xml:space="preserve"> </w:t>
      </w:r>
      <w:r w:rsidRPr="002E7B18">
        <w:rPr>
          <w:sz w:val="28"/>
          <w:szCs w:val="28"/>
          <w:lang w:val="en-US"/>
        </w:rPr>
        <w:t>for</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Area</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define</w:t>
      </w:r>
      <w:r w:rsidR="002E7B18" w:rsidRPr="002E7B18">
        <w:rPr>
          <w:sz w:val="28"/>
          <w:szCs w:val="28"/>
          <w:lang w:val="en-US"/>
        </w:rPr>
        <w:t xml:space="preserve"> </w:t>
      </w:r>
      <w:r w:rsidRPr="002E7B18">
        <w:rPr>
          <w:sz w:val="28"/>
          <w:szCs w:val="28"/>
          <w:lang w:val="en-US"/>
        </w:rPr>
        <w:t>learning</w:t>
      </w:r>
      <w:r w:rsidR="002E7B18" w:rsidRPr="002E7B18">
        <w:rPr>
          <w:sz w:val="28"/>
          <w:szCs w:val="28"/>
          <w:lang w:val="en-US"/>
        </w:rPr>
        <w:t xml:space="preserve"> </w:t>
      </w:r>
      <w:r w:rsidRPr="002E7B18">
        <w:rPr>
          <w:sz w:val="28"/>
          <w:szCs w:val="28"/>
          <w:lang w:val="en-US"/>
        </w:rPr>
        <w:t>outcomes</w:t>
      </w:r>
      <w:r w:rsidR="002E7B18" w:rsidRPr="002E7B18">
        <w:rPr>
          <w:sz w:val="28"/>
          <w:szCs w:val="28"/>
          <w:lang w:val="en-US"/>
        </w:rPr>
        <w:t xml:space="preserve"> </w:t>
      </w:r>
      <w:r w:rsidRPr="002E7B18">
        <w:rPr>
          <w:sz w:val="28"/>
          <w:szCs w:val="28"/>
          <w:lang w:val="en-US"/>
        </w:rPr>
        <w:t>for</w:t>
      </w:r>
      <w:r w:rsidR="002E7B18" w:rsidRPr="002E7B18">
        <w:rPr>
          <w:sz w:val="28"/>
          <w:szCs w:val="28"/>
          <w:lang w:val="en-US"/>
        </w:rPr>
        <w:t xml:space="preserve"> </w:t>
      </w:r>
      <w:r w:rsidRPr="002E7B18">
        <w:rPr>
          <w:sz w:val="28"/>
          <w:szCs w:val="28"/>
          <w:lang w:val="en-US"/>
        </w:rPr>
        <w:t>each</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three</w:t>
      </w:r>
      <w:r w:rsidR="002E7B18" w:rsidRPr="002E7B18">
        <w:rPr>
          <w:sz w:val="28"/>
          <w:szCs w:val="28"/>
          <w:lang w:val="en-US"/>
        </w:rPr>
        <w:t xml:space="preserve"> </w:t>
      </w:r>
      <w:r w:rsidRPr="002E7B18">
        <w:rPr>
          <w:sz w:val="28"/>
          <w:szCs w:val="28"/>
          <w:lang w:val="en-US"/>
        </w:rPr>
        <w:t>cycles.</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r w:rsidRPr="002E7B18">
        <w:rPr>
          <w:sz w:val="28"/>
          <w:szCs w:val="28"/>
          <w:lang w:val="en-US"/>
        </w:rPr>
        <w:t>Quality</w:t>
      </w:r>
      <w:r w:rsidR="002E7B18" w:rsidRPr="002E7B18">
        <w:rPr>
          <w:sz w:val="28"/>
          <w:szCs w:val="28"/>
          <w:lang w:val="en-US"/>
        </w:rPr>
        <w:t xml:space="preserve"> </w:t>
      </w:r>
      <w:r w:rsidRPr="002E7B18">
        <w:rPr>
          <w:sz w:val="28"/>
          <w:szCs w:val="28"/>
          <w:lang w:val="en-US"/>
        </w:rPr>
        <w:t>assurance</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accordance</w:t>
      </w:r>
      <w:r w:rsidR="002E7B18" w:rsidRPr="002E7B18">
        <w:rPr>
          <w:sz w:val="28"/>
          <w:szCs w:val="28"/>
          <w:lang w:val="en-US"/>
        </w:rPr>
        <w:t xml:space="preserve"> </w:t>
      </w:r>
      <w:r w:rsidRPr="002E7B18">
        <w:rPr>
          <w:sz w:val="28"/>
          <w:szCs w:val="28"/>
          <w:lang w:val="en-US"/>
        </w:rPr>
        <w:t>with</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Standards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Guidelines</w:t>
      </w:r>
      <w:r w:rsidR="002E7B18" w:rsidRPr="002E7B18">
        <w:rPr>
          <w:sz w:val="28"/>
          <w:szCs w:val="28"/>
          <w:lang w:val="en-US"/>
        </w:rPr>
        <w:t xml:space="preserve"> </w:t>
      </w:r>
      <w:r w:rsidRPr="002E7B18">
        <w:rPr>
          <w:sz w:val="28"/>
          <w:szCs w:val="28"/>
          <w:lang w:val="en-US"/>
        </w:rPr>
        <w:t>for</w:t>
      </w:r>
      <w:r w:rsidR="002E7B18" w:rsidRPr="002E7B18">
        <w:rPr>
          <w:sz w:val="28"/>
          <w:szCs w:val="28"/>
          <w:lang w:val="en-US"/>
        </w:rPr>
        <w:t xml:space="preserve"> </w:t>
      </w:r>
      <w:r w:rsidRPr="002E7B18">
        <w:rPr>
          <w:sz w:val="28"/>
          <w:szCs w:val="28"/>
          <w:lang w:val="en-US"/>
        </w:rPr>
        <w:t>Quality</w:t>
      </w:r>
      <w:r w:rsidR="002E7B18" w:rsidRPr="002E7B18">
        <w:rPr>
          <w:sz w:val="28"/>
          <w:szCs w:val="28"/>
          <w:lang w:val="en-US"/>
        </w:rPr>
        <w:t xml:space="preserve"> </w:t>
      </w:r>
      <w:r w:rsidRPr="002E7B18">
        <w:rPr>
          <w:sz w:val="28"/>
          <w:szCs w:val="28"/>
          <w:lang w:val="en-US"/>
        </w:rPr>
        <w:t>Assurance</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Area</w:t>
      </w:r>
      <w:r w:rsidR="002E7B18" w:rsidRPr="002E7B18">
        <w:rPr>
          <w:sz w:val="28"/>
          <w:szCs w:val="28"/>
          <w:lang w:val="en-US"/>
        </w:rPr>
        <w:t xml:space="preserve"> </w:t>
      </w:r>
      <w:r w:rsidRPr="002E7B18">
        <w:rPr>
          <w:sz w:val="28"/>
          <w:szCs w:val="28"/>
          <w:lang w:val="en-US"/>
        </w:rPr>
        <w:t>(ESG).</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r w:rsidRPr="002E7B18">
        <w:rPr>
          <w:sz w:val="28"/>
          <w:szCs w:val="28"/>
          <w:lang w:val="en-US"/>
        </w:rPr>
        <w:t>Fair</w:t>
      </w:r>
      <w:r w:rsidR="002E7B18" w:rsidRPr="002E7B18">
        <w:rPr>
          <w:sz w:val="28"/>
          <w:szCs w:val="28"/>
          <w:lang w:val="en-US"/>
        </w:rPr>
        <w:t xml:space="preserve"> </w:t>
      </w:r>
      <w:r w:rsidRPr="002E7B18">
        <w:rPr>
          <w:sz w:val="28"/>
          <w:szCs w:val="28"/>
          <w:lang w:val="en-US"/>
        </w:rPr>
        <w:t>recognition</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foreign</w:t>
      </w:r>
      <w:r w:rsidR="002E7B18" w:rsidRPr="002E7B18">
        <w:rPr>
          <w:sz w:val="28"/>
          <w:szCs w:val="28"/>
          <w:lang w:val="en-US"/>
        </w:rPr>
        <w:t xml:space="preserve"> </w:t>
      </w:r>
      <w:r w:rsidRPr="002E7B18">
        <w:rPr>
          <w:sz w:val="28"/>
          <w:szCs w:val="28"/>
          <w:lang w:val="en-US"/>
        </w:rPr>
        <w:t>degrees</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other</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qualifications</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accordance</w:t>
      </w:r>
      <w:r w:rsidR="002E7B18" w:rsidRPr="002E7B18">
        <w:rPr>
          <w:sz w:val="28"/>
          <w:szCs w:val="28"/>
          <w:lang w:val="en-US"/>
        </w:rPr>
        <w:t xml:space="preserve"> </w:t>
      </w:r>
      <w:r w:rsidRPr="002E7B18">
        <w:rPr>
          <w:sz w:val="28"/>
          <w:szCs w:val="28"/>
          <w:lang w:val="en-US"/>
        </w:rPr>
        <w:t>with</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Council</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Europe/UNESCO</w:t>
      </w:r>
      <w:r w:rsidR="002E7B18" w:rsidRPr="002E7B18">
        <w:rPr>
          <w:sz w:val="28"/>
          <w:szCs w:val="28"/>
          <w:lang w:val="en-US"/>
        </w:rPr>
        <w:t xml:space="preserve"> </w:t>
      </w:r>
      <w:r w:rsidRPr="002E7B18">
        <w:rPr>
          <w:sz w:val="28"/>
          <w:szCs w:val="28"/>
          <w:lang w:val="en-US"/>
        </w:rPr>
        <w:t>Recognition</w:t>
      </w:r>
      <w:r w:rsidR="002E7B18" w:rsidRPr="002E7B18">
        <w:rPr>
          <w:sz w:val="28"/>
          <w:szCs w:val="28"/>
          <w:lang w:val="en-US"/>
        </w:rPr>
        <w:t xml:space="preserve"> </w:t>
      </w:r>
      <w:r w:rsidRPr="002E7B18">
        <w:rPr>
          <w:sz w:val="28"/>
          <w:szCs w:val="28"/>
          <w:lang w:val="en-US"/>
        </w:rPr>
        <w:t>Convention.</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w:t>
      </w:r>
      <w:r w:rsidR="002E7B18" w:rsidRPr="002E7B18">
        <w:rPr>
          <w:sz w:val="28"/>
          <w:szCs w:val="28"/>
          <w:lang w:val="en-US"/>
        </w:rPr>
        <w:t xml:space="preserve"> </w:t>
      </w:r>
      <w:r w:rsidRPr="002E7B18">
        <w:rPr>
          <w:sz w:val="28"/>
          <w:szCs w:val="28"/>
          <w:lang w:val="en-US"/>
        </w:rPr>
        <w:t>Work</w:t>
      </w:r>
      <w:r w:rsidR="002E7B18" w:rsidRPr="002E7B18">
        <w:rPr>
          <w:sz w:val="28"/>
          <w:szCs w:val="28"/>
          <w:lang w:val="en-US"/>
        </w:rPr>
        <w:t xml:space="preserve"> </w:t>
      </w:r>
      <w:r w:rsidRPr="002E7B18">
        <w:rPr>
          <w:sz w:val="28"/>
          <w:szCs w:val="28"/>
          <w:lang w:val="en-US"/>
        </w:rPr>
        <w:t>is</w:t>
      </w:r>
      <w:r w:rsidR="002E7B18" w:rsidRPr="002E7B18">
        <w:rPr>
          <w:sz w:val="28"/>
          <w:szCs w:val="28"/>
          <w:lang w:val="en-US"/>
        </w:rPr>
        <w:t xml:space="preserve"> </w:t>
      </w:r>
      <w:r w:rsidRPr="002E7B18">
        <w:rPr>
          <w:sz w:val="28"/>
          <w:szCs w:val="28"/>
          <w:lang w:val="en-US"/>
        </w:rPr>
        <w:t>also</w:t>
      </w:r>
      <w:r w:rsidR="002E7B18" w:rsidRPr="002E7B18">
        <w:rPr>
          <w:sz w:val="28"/>
          <w:szCs w:val="28"/>
          <w:lang w:val="en-US"/>
        </w:rPr>
        <w:t xml:space="preserve"> </w:t>
      </w:r>
      <w:r w:rsidRPr="002E7B18">
        <w:rPr>
          <w:sz w:val="28"/>
          <w:szCs w:val="28"/>
          <w:lang w:val="en-US"/>
        </w:rPr>
        <w:t>undertaken</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areas</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broader</w:t>
      </w:r>
      <w:r w:rsidR="002E7B18" w:rsidRPr="002E7B18">
        <w:rPr>
          <w:sz w:val="28"/>
          <w:szCs w:val="28"/>
          <w:lang w:val="en-US"/>
        </w:rPr>
        <w:t xml:space="preserve"> </w:t>
      </w:r>
      <w:r w:rsidRPr="002E7B18">
        <w:rPr>
          <w:sz w:val="28"/>
          <w:szCs w:val="28"/>
          <w:lang w:val="en-US"/>
        </w:rPr>
        <w:t>societal</w:t>
      </w:r>
      <w:r w:rsidR="002E7B18" w:rsidRPr="002E7B18">
        <w:rPr>
          <w:sz w:val="28"/>
          <w:szCs w:val="28"/>
          <w:lang w:val="en-US"/>
        </w:rPr>
        <w:t xml:space="preserve"> </w:t>
      </w:r>
      <w:r w:rsidRPr="002E7B18">
        <w:rPr>
          <w:sz w:val="28"/>
          <w:szCs w:val="28"/>
          <w:lang w:val="en-US"/>
        </w:rPr>
        <w:t>relevance,</w:t>
      </w:r>
      <w:r w:rsidR="002E7B18" w:rsidRPr="002E7B18">
        <w:rPr>
          <w:sz w:val="28"/>
          <w:szCs w:val="28"/>
          <w:lang w:val="en-US"/>
        </w:rPr>
        <w:t xml:space="preserve"> </w:t>
      </w:r>
      <w:r w:rsidRPr="002E7B18">
        <w:rPr>
          <w:sz w:val="28"/>
          <w:szCs w:val="28"/>
          <w:lang w:val="en-US"/>
        </w:rPr>
        <w:t>such</w:t>
      </w:r>
      <w:r w:rsidR="002E7B18" w:rsidRPr="002E7B18">
        <w:rPr>
          <w:sz w:val="28"/>
          <w:szCs w:val="28"/>
          <w:lang w:val="en-US"/>
        </w:rPr>
        <w:t xml:space="preserve"> </w:t>
      </w:r>
      <w:r w:rsidRPr="002E7B18">
        <w:rPr>
          <w:sz w:val="28"/>
          <w:szCs w:val="28"/>
          <w:lang w:val="en-US"/>
        </w:rPr>
        <w:t>as</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links</w:t>
      </w:r>
      <w:r w:rsidR="002E7B18" w:rsidRPr="002E7B18">
        <w:rPr>
          <w:sz w:val="28"/>
          <w:szCs w:val="28"/>
          <w:lang w:val="en-US"/>
        </w:rPr>
        <w:t xml:space="preserve"> </w:t>
      </w:r>
      <w:r w:rsidRPr="002E7B18">
        <w:rPr>
          <w:sz w:val="28"/>
          <w:szCs w:val="28"/>
          <w:lang w:val="en-US"/>
        </w:rPr>
        <w:t>between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research</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innovation;</w:t>
      </w:r>
      <w:r w:rsidR="002E7B18" w:rsidRPr="002E7B18">
        <w:rPr>
          <w:sz w:val="28"/>
          <w:szCs w:val="28"/>
          <w:lang w:val="en-US"/>
        </w:rPr>
        <w:t xml:space="preserve"> </w:t>
      </w:r>
      <w:r w:rsidRPr="002E7B18">
        <w:rPr>
          <w:sz w:val="28"/>
          <w:szCs w:val="28"/>
          <w:lang w:val="en-US"/>
        </w:rPr>
        <w:t>equitable</w:t>
      </w:r>
      <w:r w:rsidR="002E7B18" w:rsidRPr="002E7B18">
        <w:rPr>
          <w:sz w:val="28"/>
          <w:szCs w:val="28"/>
          <w:lang w:val="en-US"/>
        </w:rPr>
        <w:t xml:space="preserve"> </w:t>
      </w:r>
      <w:r w:rsidRPr="002E7B18">
        <w:rPr>
          <w:sz w:val="28"/>
          <w:szCs w:val="28"/>
          <w:lang w:val="en-US"/>
        </w:rPr>
        <w:t>participation</w:t>
      </w:r>
      <w:r w:rsidR="002E7B18" w:rsidRPr="002E7B18">
        <w:rPr>
          <w:sz w:val="28"/>
          <w:szCs w:val="28"/>
          <w:lang w:val="en-US"/>
        </w:rPr>
        <w:t xml:space="preserve"> </w:t>
      </w:r>
      <w:r w:rsidRPr="002E7B18">
        <w:rPr>
          <w:sz w:val="28"/>
          <w:szCs w:val="28"/>
          <w:lang w:val="en-US"/>
        </w:rPr>
        <w:t>and</w:t>
      </w:r>
      <w:r w:rsidR="002E7B18" w:rsidRPr="002E7B18">
        <w:rPr>
          <w:sz w:val="28"/>
          <w:szCs w:val="28"/>
          <w:lang w:val="en-US"/>
        </w:rPr>
        <w:t xml:space="preserve"> </w:t>
      </w:r>
      <w:r w:rsidRPr="002E7B18">
        <w:rPr>
          <w:sz w:val="28"/>
          <w:szCs w:val="28"/>
          <w:lang w:val="en-US"/>
        </w:rPr>
        <w:t>lifelong</w:t>
      </w:r>
      <w:r w:rsidR="002E7B18" w:rsidRPr="002E7B18">
        <w:rPr>
          <w:sz w:val="28"/>
          <w:szCs w:val="28"/>
          <w:lang w:val="en-US"/>
        </w:rPr>
        <w:t xml:space="preserve"> </w:t>
      </w:r>
      <w:r w:rsidRPr="002E7B18">
        <w:rPr>
          <w:sz w:val="28"/>
          <w:szCs w:val="28"/>
          <w:lang w:val="en-US"/>
        </w:rPr>
        <w:t>learning.</w:t>
      </w:r>
    </w:p>
    <w:p w:rsidR="00371198" w:rsidRPr="002E7B18" w:rsidRDefault="00371198" w:rsidP="002E7B18">
      <w:pPr>
        <w:spacing w:after="0" w:line="240" w:lineRule="auto"/>
        <w:ind w:firstLineChars="252" w:firstLine="706"/>
        <w:jc w:val="both"/>
        <w:rPr>
          <w:sz w:val="28"/>
          <w:szCs w:val="28"/>
          <w:lang w:val="en-US"/>
        </w:rPr>
      </w:pPr>
      <w:r w:rsidRPr="002E7B18">
        <w:rPr>
          <w:sz w:val="28"/>
          <w:szCs w:val="28"/>
          <w:lang w:val="en-US"/>
        </w:rPr>
        <w:t>The</w:t>
      </w:r>
      <w:r w:rsidR="002E7B18" w:rsidRPr="002E7B18">
        <w:rPr>
          <w:sz w:val="28"/>
          <w:szCs w:val="28"/>
          <w:lang w:val="en-US"/>
        </w:rPr>
        <w:t xml:space="preserve"> </w:t>
      </w:r>
      <w:r w:rsidRPr="002E7B18">
        <w:rPr>
          <w:sz w:val="28"/>
          <w:szCs w:val="28"/>
          <w:lang w:val="en-US"/>
        </w:rPr>
        <w:t>ongoing</w:t>
      </w:r>
      <w:r w:rsidR="002E7B18" w:rsidRPr="002E7B18">
        <w:rPr>
          <w:sz w:val="28"/>
          <w:szCs w:val="28"/>
          <w:lang w:val="en-US"/>
        </w:rPr>
        <w:t xml:space="preserve"> </w:t>
      </w:r>
      <w:r w:rsidRPr="002E7B18">
        <w:rPr>
          <w:sz w:val="28"/>
          <w:szCs w:val="28"/>
          <w:lang w:val="en-US"/>
        </w:rPr>
        <w:t>reforms</w:t>
      </w:r>
      <w:r w:rsidR="002E7B18" w:rsidRPr="002E7B18">
        <w:rPr>
          <w:sz w:val="28"/>
          <w:szCs w:val="28"/>
          <w:lang w:val="en-US"/>
        </w:rPr>
        <w:t xml:space="preserve"> </w:t>
      </w:r>
      <w:r w:rsidRPr="002E7B18">
        <w:rPr>
          <w:sz w:val="28"/>
          <w:szCs w:val="28"/>
          <w:lang w:val="en-US"/>
        </w:rPr>
        <w:t>will</w:t>
      </w:r>
      <w:r w:rsidR="002E7B18" w:rsidRPr="002E7B18">
        <w:rPr>
          <w:sz w:val="28"/>
          <w:szCs w:val="28"/>
          <w:lang w:val="en-US"/>
        </w:rPr>
        <w:t xml:space="preserve"> </w:t>
      </w:r>
      <w:r w:rsidRPr="002E7B18">
        <w:rPr>
          <w:sz w:val="28"/>
          <w:szCs w:val="28"/>
          <w:lang w:val="en-US"/>
        </w:rPr>
        <w:t>have</w:t>
      </w:r>
      <w:r w:rsidR="002E7B18" w:rsidRPr="002E7B18">
        <w:rPr>
          <w:sz w:val="28"/>
          <w:szCs w:val="28"/>
          <w:lang w:val="en-US"/>
        </w:rPr>
        <w:t xml:space="preserve"> </w:t>
      </w:r>
      <w:r w:rsidRPr="002E7B18">
        <w:rPr>
          <w:sz w:val="28"/>
          <w:szCs w:val="28"/>
          <w:lang w:val="en-US"/>
        </w:rPr>
        <w:t>a</w:t>
      </w:r>
      <w:r w:rsidR="002E7B18" w:rsidRPr="002E7B18">
        <w:rPr>
          <w:sz w:val="28"/>
          <w:szCs w:val="28"/>
          <w:lang w:val="en-US"/>
        </w:rPr>
        <w:t xml:space="preserve"> </w:t>
      </w:r>
      <w:r w:rsidRPr="002E7B18">
        <w:rPr>
          <w:sz w:val="28"/>
          <w:szCs w:val="28"/>
          <w:lang w:val="en-US"/>
        </w:rPr>
        <w:t>strong</w:t>
      </w:r>
      <w:r w:rsidR="002E7B18" w:rsidRPr="002E7B18">
        <w:rPr>
          <w:sz w:val="28"/>
          <w:szCs w:val="28"/>
          <w:lang w:val="en-US"/>
        </w:rPr>
        <w:t xml:space="preserve"> </w:t>
      </w:r>
      <w:r w:rsidRPr="002E7B18">
        <w:rPr>
          <w:sz w:val="28"/>
          <w:szCs w:val="28"/>
          <w:lang w:val="en-US"/>
        </w:rPr>
        <w:t>impact</w:t>
      </w:r>
      <w:r w:rsidR="002E7B18" w:rsidRPr="002E7B18">
        <w:rPr>
          <w:sz w:val="28"/>
          <w:szCs w:val="28"/>
          <w:lang w:val="en-US"/>
        </w:rPr>
        <w:t xml:space="preserve"> </w:t>
      </w:r>
      <w:r w:rsidRPr="002E7B18">
        <w:rPr>
          <w:sz w:val="28"/>
          <w:szCs w:val="28"/>
          <w:lang w:val="en-US"/>
        </w:rPr>
        <w:t>on</w:t>
      </w:r>
      <w:r w:rsidR="002E7B18" w:rsidRPr="002E7B18">
        <w:rPr>
          <w:sz w:val="28"/>
          <w:szCs w:val="28"/>
          <w:lang w:val="en-US"/>
        </w:rPr>
        <w:t xml:space="preserve"> </w:t>
      </w:r>
      <w:r w:rsidRPr="002E7B18">
        <w:rPr>
          <w:sz w:val="28"/>
          <w:szCs w:val="28"/>
          <w:lang w:val="en-US"/>
        </w:rPr>
        <w:t>how</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relates</w:t>
      </w:r>
      <w:r w:rsidR="002E7B18" w:rsidRPr="002E7B18">
        <w:rPr>
          <w:sz w:val="28"/>
          <w:szCs w:val="28"/>
          <w:lang w:val="en-US"/>
        </w:rPr>
        <w:t xml:space="preserve"> </w:t>
      </w:r>
      <w:r w:rsidRPr="002E7B18">
        <w:rPr>
          <w:sz w:val="28"/>
          <w:szCs w:val="28"/>
          <w:lang w:val="en-US"/>
        </w:rPr>
        <w:t>to</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other</w:t>
      </w:r>
      <w:r w:rsidR="002E7B18" w:rsidRPr="002E7B18">
        <w:rPr>
          <w:sz w:val="28"/>
          <w:szCs w:val="28"/>
          <w:lang w:val="en-US"/>
        </w:rPr>
        <w:t xml:space="preserve"> </w:t>
      </w:r>
      <w:r w:rsidRPr="002E7B18">
        <w:rPr>
          <w:sz w:val="28"/>
          <w:szCs w:val="28"/>
          <w:lang w:val="en-US"/>
        </w:rPr>
        <w:t>parts</w:t>
      </w:r>
      <w:r w:rsidR="002E7B18" w:rsidRPr="002E7B18">
        <w:rPr>
          <w:sz w:val="28"/>
          <w:szCs w:val="28"/>
          <w:lang w:val="en-US"/>
        </w:rPr>
        <w:t xml:space="preserve"> </w:t>
      </w:r>
      <w:r w:rsidRPr="002E7B18">
        <w:rPr>
          <w:sz w:val="28"/>
          <w:szCs w:val="28"/>
          <w:lang w:val="en-US"/>
        </w:rPr>
        <w:t>of</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world,</w:t>
      </w:r>
      <w:r w:rsidR="002E7B18" w:rsidRPr="002E7B18">
        <w:rPr>
          <w:sz w:val="28"/>
          <w:szCs w:val="28"/>
          <w:lang w:val="en-US"/>
        </w:rPr>
        <w:t xml:space="preserve"> </w:t>
      </w:r>
      <w:r w:rsidRPr="002E7B18">
        <w:rPr>
          <w:sz w:val="28"/>
          <w:szCs w:val="28"/>
          <w:lang w:val="en-US"/>
        </w:rPr>
        <w:t>which</w:t>
      </w:r>
      <w:r w:rsidR="002E7B18" w:rsidRPr="002E7B18">
        <w:rPr>
          <w:sz w:val="28"/>
          <w:szCs w:val="28"/>
          <w:lang w:val="en-US"/>
        </w:rPr>
        <w:t xml:space="preserve"> </w:t>
      </w:r>
      <w:r w:rsidRPr="002E7B18">
        <w:rPr>
          <w:sz w:val="28"/>
          <w:szCs w:val="28"/>
          <w:lang w:val="en-US"/>
        </w:rPr>
        <w:t>is</w:t>
      </w:r>
      <w:r w:rsidR="002E7B18" w:rsidRPr="002E7B18">
        <w:rPr>
          <w:sz w:val="28"/>
          <w:szCs w:val="28"/>
          <w:lang w:val="en-US"/>
        </w:rPr>
        <w:t xml:space="preserve"> </w:t>
      </w:r>
      <w:r w:rsidRPr="002E7B18">
        <w:rPr>
          <w:sz w:val="28"/>
          <w:szCs w:val="28"/>
          <w:lang w:val="en-US"/>
        </w:rPr>
        <w:t>why</w:t>
      </w:r>
      <w:r w:rsidR="002E7B18" w:rsidRPr="002E7B18">
        <w:rPr>
          <w:sz w:val="28"/>
          <w:szCs w:val="28"/>
          <w:lang w:val="en-US"/>
        </w:rPr>
        <w:t xml:space="preserve"> </w:t>
      </w:r>
      <w:r w:rsidRPr="002E7B18">
        <w:rPr>
          <w:sz w:val="28"/>
          <w:szCs w:val="28"/>
          <w:lang w:val="en-US"/>
        </w:rPr>
        <w:t>Ministers</w:t>
      </w:r>
      <w:r w:rsidR="002E7B18" w:rsidRPr="002E7B18">
        <w:rPr>
          <w:sz w:val="28"/>
          <w:szCs w:val="28"/>
          <w:lang w:val="en-US"/>
        </w:rPr>
        <w:t xml:space="preserve"> </w:t>
      </w:r>
      <w:r w:rsidRPr="002E7B18">
        <w:rPr>
          <w:sz w:val="28"/>
          <w:szCs w:val="28"/>
          <w:lang w:val="en-US"/>
        </w:rPr>
        <w:t>have</w:t>
      </w:r>
      <w:r w:rsidR="002E7B18" w:rsidRPr="002E7B18">
        <w:rPr>
          <w:sz w:val="28"/>
          <w:szCs w:val="28"/>
          <w:lang w:val="en-US"/>
        </w:rPr>
        <w:t xml:space="preserve"> </w:t>
      </w:r>
      <w:r w:rsidRPr="002E7B18">
        <w:rPr>
          <w:sz w:val="28"/>
          <w:szCs w:val="28"/>
          <w:lang w:val="en-US"/>
        </w:rPr>
        <w:t>adopted</w:t>
      </w:r>
      <w:r w:rsidR="002E7B18" w:rsidRPr="002E7B18">
        <w:rPr>
          <w:sz w:val="28"/>
          <w:szCs w:val="28"/>
          <w:lang w:val="en-US"/>
        </w:rPr>
        <w:t xml:space="preserve"> </w:t>
      </w:r>
      <w:r w:rsidRPr="002E7B18">
        <w:rPr>
          <w:sz w:val="28"/>
          <w:szCs w:val="28"/>
          <w:lang w:val="en-US"/>
        </w:rPr>
        <w:t>a</w:t>
      </w:r>
      <w:r w:rsidR="002E7B18" w:rsidRPr="002E7B18">
        <w:rPr>
          <w:sz w:val="28"/>
          <w:szCs w:val="28"/>
          <w:lang w:val="en-US"/>
        </w:rPr>
        <w:t xml:space="preserve"> </w:t>
      </w:r>
      <w:r w:rsidRPr="002E7B18">
        <w:rPr>
          <w:sz w:val="28"/>
          <w:szCs w:val="28"/>
          <w:lang w:val="en-US"/>
        </w:rPr>
        <w:t>Strategy</w:t>
      </w:r>
      <w:r w:rsidR="002E7B18" w:rsidRPr="002E7B18">
        <w:rPr>
          <w:sz w:val="28"/>
          <w:szCs w:val="28"/>
          <w:lang w:val="en-US"/>
        </w:rPr>
        <w:t xml:space="preserve"> </w:t>
      </w:r>
      <w:r w:rsidRPr="002E7B18">
        <w:rPr>
          <w:sz w:val="28"/>
          <w:szCs w:val="28"/>
          <w:lang w:val="en-US"/>
        </w:rPr>
        <w:t>for</w:t>
      </w:r>
      <w:r w:rsidR="002E7B18" w:rsidRPr="002E7B18">
        <w:rPr>
          <w:sz w:val="28"/>
          <w:szCs w:val="28"/>
          <w:lang w:val="en-US"/>
        </w:rPr>
        <w:t xml:space="preserve"> </w:t>
      </w:r>
      <w:r w:rsidRPr="002E7B18">
        <w:rPr>
          <w:sz w:val="28"/>
          <w:szCs w:val="28"/>
          <w:lang w:val="en-US"/>
        </w:rPr>
        <w:t>the</w:t>
      </w:r>
      <w:r w:rsidR="002E7B18" w:rsidRPr="002E7B18">
        <w:rPr>
          <w:sz w:val="28"/>
          <w:szCs w:val="28"/>
          <w:lang w:val="en-US"/>
        </w:rPr>
        <w:t xml:space="preserve"> </w:t>
      </w:r>
      <w:r w:rsidRPr="002E7B18">
        <w:rPr>
          <w:sz w:val="28"/>
          <w:szCs w:val="28"/>
          <w:lang w:val="en-US"/>
        </w:rPr>
        <w:t>European</w:t>
      </w:r>
      <w:r w:rsidR="002E7B18" w:rsidRPr="002E7B18">
        <w:rPr>
          <w:sz w:val="28"/>
          <w:szCs w:val="28"/>
          <w:lang w:val="en-US"/>
        </w:rPr>
        <w:t xml:space="preserve"> </w:t>
      </w:r>
      <w:r w:rsidRPr="002E7B18">
        <w:rPr>
          <w:sz w:val="28"/>
          <w:szCs w:val="28"/>
          <w:lang w:val="en-US"/>
        </w:rPr>
        <w:t>Higher</w:t>
      </w:r>
      <w:r w:rsidR="002E7B18" w:rsidRPr="002E7B18">
        <w:rPr>
          <w:sz w:val="28"/>
          <w:szCs w:val="28"/>
          <w:lang w:val="en-US"/>
        </w:rPr>
        <w:t xml:space="preserve"> </w:t>
      </w:r>
      <w:r w:rsidRPr="002E7B18">
        <w:rPr>
          <w:sz w:val="28"/>
          <w:szCs w:val="28"/>
          <w:lang w:val="en-US"/>
        </w:rPr>
        <w:t>Education</w:t>
      </w:r>
      <w:r w:rsidR="002E7B18" w:rsidRPr="002E7B18">
        <w:rPr>
          <w:sz w:val="28"/>
          <w:szCs w:val="28"/>
          <w:lang w:val="en-US"/>
        </w:rPr>
        <w:t xml:space="preserve"> </w:t>
      </w:r>
      <w:r w:rsidRPr="002E7B18">
        <w:rPr>
          <w:sz w:val="28"/>
          <w:szCs w:val="28"/>
          <w:lang w:val="en-US"/>
        </w:rPr>
        <w:t>Area</w:t>
      </w:r>
      <w:r w:rsidR="002E7B18" w:rsidRPr="002E7B18">
        <w:rPr>
          <w:sz w:val="28"/>
          <w:szCs w:val="28"/>
          <w:lang w:val="en-US"/>
        </w:rPr>
        <w:t xml:space="preserve"> </w:t>
      </w:r>
      <w:r w:rsidRPr="002E7B18">
        <w:rPr>
          <w:sz w:val="28"/>
          <w:szCs w:val="28"/>
          <w:lang w:val="en-US"/>
        </w:rPr>
        <w:t>in</w:t>
      </w:r>
      <w:r w:rsidR="002E7B18" w:rsidRPr="002E7B18">
        <w:rPr>
          <w:sz w:val="28"/>
          <w:szCs w:val="28"/>
          <w:lang w:val="en-US"/>
        </w:rPr>
        <w:t xml:space="preserve"> </w:t>
      </w:r>
      <w:r w:rsidRPr="002E7B18">
        <w:rPr>
          <w:sz w:val="28"/>
          <w:szCs w:val="28"/>
          <w:lang w:val="en-US"/>
        </w:rPr>
        <w:t>a</w:t>
      </w:r>
      <w:r w:rsidR="002E7B18" w:rsidRPr="002E7B18">
        <w:rPr>
          <w:sz w:val="28"/>
          <w:szCs w:val="28"/>
          <w:lang w:val="en-US"/>
        </w:rPr>
        <w:t xml:space="preserve"> </w:t>
      </w:r>
      <w:r w:rsidRPr="002E7B18">
        <w:rPr>
          <w:sz w:val="28"/>
          <w:szCs w:val="28"/>
          <w:lang w:val="en-US"/>
        </w:rPr>
        <w:t>Global</w:t>
      </w:r>
      <w:r w:rsidR="002E7B18" w:rsidRPr="002E7B18">
        <w:rPr>
          <w:sz w:val="28"/>
          <w:szCs w:val="28"/>
          <w:lang w:val="en-US"/>
        </w:rPr>
        <w:t xml:space="preserve"> </w:t>
      </w:r>
      <w:r w:rsidRPr="002E7B18">
        <w:rPr>
          <w:sz w:val="28"/>
          <w:szCs w:val="28"/>
          <w:lang w:val="en-US"/>
        </w:rPr>
        <w:t>Setting.</w:t>
      </w:r>
    </w:p>
    <w:p w:rsidR="00371198" w:rsidRPr="002E7B18" w:rsidRDefault="00371198" w:rsidP="002E7B18">
      <w:pPr>
        <w:pStyle w:val="afffe"/>
        <w:spacing w:beforeAutospacing="0" w:after="0" w:afterAutospacing="0" w:line="240" w:lineRule="auto"/>
        <w:ind w:firstLineChars="252" w:firstLine="706"/>
        <w:jc w:val="both"/>
        <w:rPr>
          <w:sz w:val="28"/>
          <w:szCs w:val="28"/>
        </w:rPr>
      </w:pPr>
    </w:p>
    <w:p w:rsidR="00371198" w:rsidRPr="0053177D" w:rsidRDefault="00371198" w:rsidP="0053177D">
      <w:pPr>
        <w:spacing w:after="0" w:line="240" w:lineRule="auto"/>
        <w:ind w:firstLineChars="252" w:firstLine="706"/>
        <w:jc w:val="both"/>
        <w:rPr>
          <w:sz w:val="28"/>
          <w:szCs w:val="28"/>
          <w:lang w:val="en-US"/>
        </w:rPr>
      </w:pPr>
      <w:r w:rsidRPr="0053177D">
        <w:rPr>
          <w:sz w:val="28"/>
          <w:szCs w:val="28"/>
          <w:lang w:val="en-US"/>
        </w:rPr>
        <w:t>Установка</w:t>
      </w:r>
    </w:p>
    <w:p w:rsidR="00371198" w:rsidRPr="003C101E" w:rsidRDefault="00371198" w:rsidP="003C101E">
      <w:pPr>
        <w:spacing w:after="0" w:line="240" w:lineRule="auto"/>
        <w:ind w:firstLineChars="252" w:firstLine="706"/>
        <w:jc w:val="both"/>
        <w:rPr>
          <w:sz w:val="28"/>
          <w:szCs w:val="28"/>
        </w:rPr>
      </w:pPr>
      <w:r w:rsidRPr="003C101E">
        <w:rPr>
          <w:rFonts w:eastAsia="Arial"/>
          <w:sz w:val="28"/>
          <w:szCs w:val="28"/>
          <w:shd w:val="clear" w:color="auto" w:fill="FFFFFF"/>
          <w:lang w:eastAsia="zh-CN"/>
        </w:rPr>
        <w:t>Скачайте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дистрибутив</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сайта</w:t>
      </w:r>
      <w:r w:rsidR="002E7B18" w:rsidRPr="003C101E">
        <w:rPr>
          <w:rFonts w:eastAsia="Arial"/>
          <w:sz w:val="28"/>
          <w:szCs w:val="28"/>
          <w:shd w:val="clear" w:color="auto" w:fill="FFFFFF"/>
          <w:lang w:eastAsia="zh-CN"/>
        </w:rPr>
        <w:t xml:space="preserve"> </w:t>
      </w:r>
      <w:hyperlink r:id="rId31" w:history="1">
        <w:r w:rsidRPr="003C101E">
          <w:rPr>
            <w:rStyle w:val="a3"/>
            <w:rFonts w:eastAsia="Arial"/>
            <w:color w:val="auto"/>
            <w:sz w:val="28"/>
            <w:szCs w:val="28"/>
            <w:u w:val="none"/>
            <w:shd w:val="clear" w:color="auto" w:fill="FFFFFF"/>
          </w:rPr>
          <w:t>omegat.org</w:t>
        </w:r>
      </w:hyperlink>
      <w:r w:rsidRPr="003C101E">
        <w:rPr>
          <w:rFonts w:eastAsia="Arial"/>
          <w:sz w:val="28"/>
          <w:szCs w:val="28"/>
          <w:shd w:val="clear" w:color="auto" w:fill="FFFFFF"/>
          <w:lang w:eastAsia="zh-CN"/>
        </w:rPr>
        <w: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Обычно</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используется</w:t>
      </w:r>
      <w:r w:rsidR="002E7B18" w:rsidRPr="003C101E">
        <w:rPr>
          <w:rFonts w:eastAsia="Arial"/>
          <w:sz w:val="28"/>
          <w:szCs w:val="28"/>
          <w:shd w:val="clear" w:color="auto" w:fill="FFFFFF"/>
          <w:lang w:eastAsia="zh-CN"/>
        </w:rPr>
        <w:t xml:space="preserve"> </w:t>
      </w:r>
      <w:proofErr w:type="gramStart"/>
      <w:r w:rsidRPr="003C101E">
        <w:rPr>
          <w:rFonts w:eastAsia="Arial"/>
          <w:sz w:val="28"/>
          <w:szCs w:val="28"/>
          <w:shd w:val="clear" w:color="auto" w:fill="FFFFFF"/>
          <w:lang w:eastAsia="zh-CN"/>
        </w:rPr>
        <w:t>англоязычная</w:t>
      </w:r>
      <w:proofErr w:type="gramEnd"/>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версию</w:t>
      </w:r>
      <w:r w:rsidR="002E7B18" w:rsidRPr="003C101E">
        <w:rPr>
          <w:rFonts w:eastAsia="Arial"/>
          <w:sz w:val="28"/>
          <w:szCs w:val="28"/>
          <w:shd w:val="clear" w:color="auto" w:fill="FFFFFF"/>
          <w:lang w:eastAsia="zh-CN"/>
        </w:rPr>
        <w:t xml:space="preserve"> </w:t>
      </w:r>
      <w:r w:rsidRPr="003C101E">
        <w:rPr>
          <w:rStyle w:val="ab"/>
          <w:rFonts w:eastAsia="Arial"/>
          <w:b w:val="0"/>
          <w:sz w:val="28"/>
          <w:szCs w:val="28"/>
          <w:shd w:val="clear" w:color="auto" w:fill="FFFFFF"/>
          <w:lang w:eastAsia="zh-CN"/>
        </w:rPr>
        <w:t>4.1.1</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ветки</w:t>
      </w:r>
      <w:r w:rsidR="002E7B18" w:rsidRPr="003C101E">
        <w:rPr>
          <w:rFonts w:eastAsia="Arial"/>
          <w:sz w:val="28"/>
          <w:szCs w:val="28"/>
          <w:shd w:val="clear" w:color="auto" w:fill="FFFFFF"/>
          <w:lang w:eastAsia="zh-CN"/>
        </w:rPr>
        <w:t xml:space="preserve"> </w:t>
      </w:r>
      <w:r w:rsidRPr="003C101E">
        <w:rPr>
          <w:rStyle w:val="a7"/>
          <w:rFonts w:eastAsia="Arial"/>
          <w:sz w:val="28"/>
          <w:szCs w:val="28"/>
          <w:shd w:val="clear" w:color="auto" w:fill="FFFFFF"/>
          <w:lang w:val="en-US" w:eastAsia="zh-CN"/>
        </w:rPr>
        <w:t>Latest</w:t>
      </w:r>
      <w:r w:rsidR="002E7B18" w:rsidRPr="003C101E">
        <w:rPr>
          <w:rStyle w:val="a7"/>
          <w:rFonts w:eastAsia="Arial"/>
          <w:sz w:val="28"/>
          <w:szCs w:val="28"/>
          <w:shd w:val="clear" w:color="auto" w:fill="FFFFFF"/>
          <w:lang w:eastAsia="zh-CN"/>
        </w:rPr>
        <w:t xml:space="preserve"> </w:t>
      </w:r>
      <w:r w:rsidRPr="003C101E">
        <w:rPr>
          <w:rFonts w:eastAsia="Arial"/>
          <w:sz w:val="28"/>
          <w:szCs w:val="28"/>
          <w:shd w:val="clear" w:color="auto" w:fill="FFFFFF"/>
          <w:lang w:eastAsia="zh-CN"/>
        </w:rPr>
        <w:t>для</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val="en-US" w:eastAsia="zh-CN"/>
        </w:rPr>
        <w:t>Windows</w:t>
      </w:r>
      <w:r w:rsidRPr="003C101E">
        <w:rPr>
          <w:rFonts w:eastAsia="Arial"/>
          <w:sz w:val="28"/>
          <w:szCs w:val="28"/>
          <w:shd w:val="clear" w:color="auto" w:fill="FFFFFF"/>
          <w:lang w:eastAsia="zh-CN"/>
        </w:rPr>
        <w: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Для</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запуска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требуется</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val="en-US" w:eastAsia="zh-CN"/>
        </w:rPr>
        <w:t>Java</w:t>
      </w:r>
      <w:r w:rsidRPr="003C101E">
        <w:rPr>
          <w:rFonts w:eastAsia="Arial"/>
          <w:sz w:val="28"/>
          <w:szCs w:val="28"/>
          <w:shd w:val="clear" w:color="auto" w:fill="FFFFFF"/>
          <w:lang w:eastAsia="zh-CN"/>
        </w:rPr>
        <w: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Если</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не</w:t>
      </w:r>
      <w:r w:rsidR="002E7B18" w:rsidRPr="003C101E">
        <w:rPr>
          <w:rFonts w:eastAsia="Arial"/>
          <w:sz w:val="28"/>
          <w:szCs w:val="28"/>
          <w:shd w:val="clear" w:color="auto" w:fill="FFFFFF"/>
          <w:lang w:eastAsia="zh-CN"/>
        </w:rPr>
        <w:t xml:space="preserve"> </w:t>
      </w:r>
      <w:proofErr w:type="gramStart"/>
      <w:r w:rsidRPr="003C101E">
        <w:rPr>
          <w:rFonts w:eastAsia="Arial"/>
          <w:sz w:val="28"/>
          <w:szCs w:val="28"/>
          <w:shd w:val="clear" w:color="auto" w:fill="FFFFFF"/>
          <w:lang w:eastAsia="zh-CN"/>
        </w:rPr>
        <w:t>уверены</w:t>
      </w:r>
      <w:proofErr w:type="gramEnd"/>
      <w:r w:rsidRPr="003C101E">
        <w:rPr>
          <w:rFonts w:eastAsia="Arial"/>
          <w:sz w:val="28"/>
          <w:szCs w:val="28"/>
          <w:shd w:val="clear" w:color="auto" w:fill="FFFFFF"/>
          <w:lang w:eastAsia="zh-CN"/>
        </w:rPr>
        <w: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есть</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ли</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она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у</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вас,</w:t>
      </w:r>
      <w:r w:rsidR="002E7B18" w:rsidRPr="003C101E">
        <w:rPr>
          <w:rFonts w:eastAsia="Arial"/>
          <w:sz w:val="28"/>
          <w:szCs w:val="28"/>
          <w:shd w:val="clear" w:color="auto" w:fill="FFFFFF"/>
          <w:lang w:eastAsia="zh-CN"/>
        </w:rPr>
        <w:t xml:space="preserve"> с</w:t>
      </w:r>
      <w:r w:rsidRPr="003C101E">
        <w:rPr>
          <w:rFonts w:eastAsia="Arial"/>
          <w:sz w:val="28"/>
          <w:szCs w:val="28"/>
          <w:shd w:val="clear" w:color="auto" w:fill="FFFFFF"/>
          <w:lang w:eastAsia="zh-CN"/>
        </w:rPr>
        <w:t>качайте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версию</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пометкой</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val="en-US" w:eastAsia="zh-CN"/>
        </w:rPr>
        <w:t>JRE</w:t>
      </w:r>
      <w:r w:rsidRPr="003C101E">
        <w:rPr>
          <w:rFonts w:eastAsia="Arial"/>
          <w:sz w:val="28"/>
          <w:szCs w:val="28"/>
          <w:shd w:val="clear" w:color="auto" w:fill="FFFFFF"/>
          <w:lang w:eastAsia="zh-CN"/>
        </w:rPr>
        <w: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пугайтесь</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надписи</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val="en-US" w:eastAsia="zh-CN"/>
        </w:rPr>
        <w:t>Beta</w:t>
      </w:r>
      <w:r w:rsidRPr="003C101E">
        <w:rPr>
          <w:rFonts w:eastAsia="Arial"/>
          <w:sz w:val="28"/>
          <w:szCs w:val="28"/>
          <w:shd w:val="clear" w:color="auto" w:fill="FFFFFF"/>
          <w:lang w:eastAsia="zh-CN"/>
        </w:rPr>
        <w: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программа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работает</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более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чем</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стабильно.</w:t>
      </w:r>
    </w:p>
    <w:p w:rsidR="00371198" w:rsidRPr="0053177D" w:rsidRDefault="00371198" w:rsidP="0053177D">
      <w:pPr>
        <w:spacing w:after="0" w:line="240" w:lineRule="auto"/>
        <w:ind w:firstLineChars="252" w:firstLine="706"/>
        <w:jc w:val="both"/>
        <w:rPr>
          <w:sz w:val="28"/>
          <w:szCs w:val="28"/>
          <w:lang w:val="en-US"/>
        </w:rPr>
      </w:pPr>
      <w:r w:rsidRPr="0053177D">
        <w:rPr>
          <w:sz w:val="28"/>
          <w:szCs w:val="28"/>
          <w:lang w:val="en-US"/>
        </w:rPr>
        <w:t>Проверка</w:t>
      </w:r>
      <w:r w:rsidR="002E7B18" w:rsidRPr="0053177D">
        <w:rPr>
          <w:sz w:val="28"/>
          <w:szCs w:val="28"/>
          <w:lang w:val="en-US"/>
        </w:rPr>
        <w:t xml:space="preserve"> </w:t>
      </w:r>
      <w:r w:rsidRPr="0053177D">
        <w:rPr>
          <w:sz w:val="28"/>
          <w:szCs w:val="28"/>
          <w:lang w:val="en-US"/>
        </w:rPr>
        <w:t>правописания</w:t>
      </w:r>
    </w:p>
    <w:p w:rsidR="00371198" w:rsidRPr="003C101E" w:rsidRDefault="00371198" w:rsidP="003C101E">
      <w:pPr>
        <w:spacing w:after="0" w:line="240" w:lineRule="auto"/>
        <w:ind w:firstLineChars="252" w:firstLine="706"/>
        <w:jc w:val="both"/>
        <w:rPr>
          <w:sz w:val="28"/>
          <w:szCs w:val="28"/>
        </w:rPr>
      </w:pPr>
      <w:r w:rsidRPr="003C101E">
        <w:rPr>
          <w:rFonts w:eastAsia="Arial"/>
          <w:sz w:val="28"/>
          <w:szCs w:val="28"/>
          <w:shd w:val="clear" w:color="auto" w:fill="FFFFFF"/>
          <w:lang w:eastAsia="zh-CN"/>
        </w:rPr>
        <w:t>После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установки</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программа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готова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к</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работе,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но</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по</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умолчанию</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хватает</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проверки</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орфографии.</w:t>
      </w:r>
    </w:p>
    <w:p w:rsidR="00371198" w:rsidRPr="003C101E" w:rsidRDefault="00371198" w:rsidP="003C101E">
      <w:pPr>
        <w:numPr>
          <w:ilvl w:val="0"/>
          <w:numId w:val="17"/>
        </w:numPr>
        <w:tabs>
          <w:tab w:val="left" w:pos="720"/>
        </w:tabs>
        <w:spacing w:after="0" w:line="240" w:lineRule="auto"/>
        <w:ind w:left="0" w:firstLineChars="252" w:firstLine="706"/>
        <w:jc w:val="both"/>
        <w:rPr>
          <w:sz w:val="28"/>
          <w:szCs w:val="28"/>
        </w:rPr>
      </w:pPr>
      <w:r w:rsidRPr="003C101E">
        <w:rPr>
          <w:rFonts w:eastAsia="Arial"/>
          <w:sz w:val="28"/>
          <w:szCs w:val="28"/>
          <w:shd w:val="clear" w:color="auto" w:fill="FFFFFF"/>
        </w:rPr>
        <w:t>Запускаем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OmegaT</w:t>
      </w:r>
    </w:p>
    <w:p w:rsidR="00371198" w:rsidRPr="003C101E" w:rsidRDefault="00371198" w:rsidP="003C101E">
      <w:pPr>
        <w:numPr>
          <w:ilvl w:val="0"/>
          <w:numId w:val="17"/>
        </w:numPr>
        <w:tabs>
          <w:tab w:val="left" w:pos="720"/>
        </w:tabs>
        <w:spacing w:after="0" w:line="240" w:lineRule="auto"/>
        <w:ind w:left="0" w:firstLineChars="252" w:firstLine="706"/>
        <w:jc w:val="both"/>
        <w:rPr>
          <w:sz w:val="28"/>
          <w:szCs w:val="28"/>
        </w:rPr>
      </w:pPr>
      <w:r w:rsidRPr="003C101E">
        <w:rPr>
          <w:rFonts w:eastAsia="Arial"/>
          <w:sz w:val="28"/>
          <w:szCs w:val="28"/>
          <w:shd w:val="clear" w:color="auto" w:fill="FFFFFF"/>
        </w:rPr>
        <w:t>Переходим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Options</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Preferences</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Spellchecker</w:t>
      </w:r>
    </w:p>
    <w:p w:rsidR="00371198" w:rsidRPr="003C101E" w:rsidRDefault="00371198" w:rsidP="003C101E">
      <w:pPr>
        <w:numPr>
          <w:ilvl w:val="0"/>
          <w:numId w:val="17"/>
        </w:numPr>
        <w:tabs>
          <w:tab w:val="left" w:pos="720"/>
        </w:tabs>
        <w:spacing w:after="0" w:line="240" w:lineRule="auto"/>
        <w:ind w:left="0" w:firstLineChars="252" w:firstLine="706"/>
        <w:jc w:val="both"/>
        <w:rPr>
          <w:sz w:val="28"/>
          <w:szCs w:val="28"/>
          <w:lang w:val="en-US"/>
        </w:rPr>
      </w:pPr>
      <w:r w:rsidRPr="003C101E">
        <w:rPr>
          <w:rFonts w:eastAsia="Arial"/>
          <w:sz w:val="28"/>
          <w:szCs w:val="28"/>
          <w:shd w:val="clear" w:color="auto" w:fill="FFFFFF"/>
        </w:rPr>
        <w:t>Ставим</w:t>
      </w:r>
      <w:r w:rsidR="002E7B18" w:rsidRPr="003C101E">
        <w:rPr>
          <w:rFonts w:eastAsia="Arial"/>
          <w:sz w:val="28"/>
          <w:szCs w:val="28"/>
          <w:shd w:val="clear" w:color="auto" w:fill="FFFFFF"/>
          <w:lang w:val="en-US"/>
        </w:rPr>
        <w:t xml:space="preserve"> </w:t>
      </w:r>
      <w:r w:rsidRPr="003C101E">
        <w:rPr>
          <w:rFonts w:eastAsia="Arial"/>
          <w:sz w:val="28"/>
          <w:szCs w:val="28"/>
          <w:shd w:val="clear" w:color="auto" w:fill="FFFFFF"/>
        </w:rPr>
        <w:t>гал</w:t>
      </w:r>
      <w:r w:rsidR="002E7B18" w:rsidRPr="003C101E">
        <w:rPr>
          <w:rFonts w:eastAsia="Arial"/>
          <w:sz w:val="28"/>
          <w:szCs w:val="28"/>
          <w:shd w:val="clear" w:color="auto" w:fill="FFFFFF"/>
        </w:rPr>
        <w:t>оч</w:t>
      </w:r>
      <w:r w:rsidRPr="003C101E">
        <w:rPr>
          <w:rFonts w:eastAsia="Arial"/>
          <w:sz w:val="28"/>
          <w:szCs w:val="28"/>
          <w:shd w:val="clear" w:color="auto" w:fill="FFFFFF"/>
        </w:rPr>
        <w:t>ку</w:t>
      </w:r>
      <w:r w:rsidR="002E7B18" w:rsidRPr="003C101E">
        <w:rPr>
          <w:rFonts w:eastAsia="Arial"/>
          <w:sz w:val="28"/>
          <w:szCs w:val="28"/>
          <w:shd w:val="clear" w:color="auto" w:fill="FFFFFF"/>
          <w:lang w:val="en-US"/>
        </w:rPr>
        <w:t xml:space="preserve"> </w:t>
      </w:r>
      <w:r w:rsidRPr="003C101E">
        <w:rPr>
          <w:rStyle w:val="a7"/>
          <w:rFonts w:eastAsia="Arial"/>
          <w:i w:val="0"/>
          <w:sz w:val="28"/>
          <w:szCs w:val="28"/>
          <w:shd w:val="clear" w:color="auto" w:fill="FFFFFF"/>
          <w:lang w:val="en-US"/>
        </w:rPr>
        <w:t>Automatically</w:t>
      </w:r>
      <w:r w:rsidR="002E7B18" w:rsidRPr="003C101E">
        <w:rPr>
          <w:rStyle w:val="a7"/>
          <w:rFonts w:eastAsia="Arial"/>
          <w:i w:val="0"/>
          <w:sz w:val="28"/>
          <w:szCs w:val="28"/>
          <w:shd w:val="clear" w:color="auto" w:fill="FFFFFF"/>
          <w:lang w:val="en-US"/>
        </w:rPr>
        <w:t xml:space="preserve"> </w:t>
      </w:r>
      <w:r w:rsidRPr="003C101E">
        <w:rPr>
          <w:rStyle w:val="a7"/>
          <w:rFonts w:eastAsia="Arial"/>
          <w:i w:val="0"/>
          <w:sz w:val="28"/>
          <w:szCs w:val="28"/>
          <w:shd w:val="clear" w:color="auto" w:fill="FFFFFF"/>
          <w:lang w:val="en-US"/>
        </w:rPr>
        <w:t>check</w:t>
      </w:r>
      <w:r w:rsidR="002E7B18" w:rsidRPr="003C101E">
        <w:rPr>
          <w:rStyle w:val="a7"/>
          <w:rFonts w:eastAsia="Arial"/>
          <w:i w:val="0"/>
          <w:sz w:val="28"/>
          <w:szCs w:val="28"/>
          <w:shd w:val="clear" w:color="auto" w:fill="FFFFFF"/>
          <w:lang w:val="en-US"/>
        </w:rPr>
        <w:t xml:space="preserve"> </w:t>
      </w:r>
      <w:r w:rsidRPr="003C101E">
        <w:rPr>
          <w:rStyle w:val="a7"/>
          <w:rFonts w:eastAsia="Arial"/>
          <w:i w:val="0"/>
          <w:sz w:val="28"/>
          <w:szCs w:val="28"/>
          <w:shd w:val="clear" w:color="auto" w:fill="FFFFFF"/>
          <w:lang w:val="en-US"/>
        </w:rPr>
        <w:t>the</w:t>
      </w:r>
      <w:r w:rsidR="002E7B18" w:rsidRPr="003C101E">
        <w:rPr>
          <w:rStyle w:val="a7"/>
          <w:rFonts w:eastAsia="Arial"/>
          <w:i w:val="0"/>
          <w:sz w:val="28"/>
          <w:szCs w:val="28"/>
          <w:shd w:val="clear" w:color="auto" w:fill="FFFFFF"/>
          <w:lang w:val="en-US"/>
        </w:rPr>
        <w:t xml:space="preserve"> </w:t>
      </w:r>
      <w:r w:rsidRPr="003C101E">
        <w:rPr>
          <w:rStyle w:val="a7"/>
          <w:rFonts w:eastAsia="Arial"/>
          <w:i w:val="0"/>
          <w:sz w:val="28"/>
          <w:szCs w:val="28"/>
          <w:shd w:val="clear" w:color="auto" w:fill="FFFFFF"/>
          <w:lang w:val="en-US"/>
        </w:rPr>
        <w:t>spelling</w:t>
      </w:r>
      <w:r w:rsidR="002E7B18" w:rsidRPr="003C101E">
        <w:rPr>
          <w:rStyle w:val="a7"/>
          <w:rFonts w:eastAsia="Arial"/>
          <w:i w:val="0"/>
          <w:sz w:val="28"/>
          <w:szCs w:val="28"/>
          <w:shd w:val="clear" w:color="auto" w:fill="FFFFFF"/>
          <w:lang w:val="en-US"/>
        </w:rPr>
        <w:t xml:space="preserve"> </w:t>
      </w:r>
      <w:r w:rsidRPr="003C101E">
        <w:rPr>
          <w:rStyle w:val="a7"/>
          <w:rFonts w:eastAsia="Arial"/>
          <w:i w:val="0"/>
          <w:sz w:val="28"/>
          <w:szCs w:val="28"/>
          <w:shd w:val="clear" w:color="auto" w:fill="FFFFFF"/>
          <w:lang w:val="en-US"/>
        </w:rPr>
        <w:t>of</w:t>
      </w:r>
      <w:r w:rsidR="002E7B18" w:rsidRPr="003C101E">
        <w:rPr>
          <w:rStyle w:val="a7"/>
          <w:rFonts w:eastAsia="Arial"/>
          <w:i w:val="0"/>
          <w:sz w:val="28"/>
          <w:szCs w:val="28"/>
          <w:shd w:val="clear" w:color="auto" w:fill="FFFFFF"/>
          <w:lang w:val="en-US"/>
        </w:rPr>
        <w:t xml:space="preserve"> </w:t>
      </w:r>
      <w:r w:rsidRPr="003C101E">
        <w:rPr>
          <w:rStyle w:val="a7"/>
          <w:rFonts w:eastAsia="Arial"/>
          <w:i w:val="0"/>
          <w:sz w:val="28"/>
          <w:szCs w:val="28"/>
          <w:shd w:val="clear" w:color="auto" w:fill="FFFFFF"/>
          <w:lang w:val="en-US"/>
        </w:rPr>
        <w:t>text</w:t>
      </w:r>
    </w:p>
    <w:p w:rsidR="00371198" w:rsidRPr="003C101E" w:rsidRDefault="00371198" w:rsidP="003C101E">
      <w:pPr>
        <w:numPr>
          <w:ilvl w:val="0"/>
          <w:numId w:val="17"/>
        </w:numPr>
        <w:tabs>
          <w:tab w:val="left" w:pos="720"/>
        </w:tabs>
        <w:spacing w:after="0" w:line="240" w:lineRule="auto"/>
        <w:ind w:left="0" w:firstLineChars="252" w:firstLine="706"/>
        <w:jc w:val="both"/>
        <w:rPr>
          <w:sz w:val="28"/>
          <w:szCs w:val="28"/>
        </w:rPr>
      </w:pPr>
      <w:r w:rsidRPr="003C101E">
        <w:rPr>
          <w:rFonts w:eastAsia="Arial"/>
          <w:sz w:val="28"/>
          <w:szCs w:val="28"/>
          <w:shd w:val="clear" w:color="auto" w:fill="FFFFFF"/>
        </w:rPr>
        <w:t>Нажимаем</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Install</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new</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dictionary</w:t>
      </w:r>
    </w:p>
    <w:p w:rsidR="00371198" w:rsidRPr="003C101E" w:rsidRDefault="00371198" w:rsidP="003C101E">
      <w:pPr>
        <w:numPr>
          <w:ilvl w:val="0"/>
          <w:numId w:val="17"/>
        </w:numPr>
        <w:tabs>
          <w:tab w:val="left" w:pos="720"/>
        </w:tabs>
        <w:spacing w:after="0" w:line="240" w:lineRule="auto"/>
        <w:ind w:left="0" w:firstLineChars="252" w:firstLine="706"/>
        <w:jc w:val="both"/>
        <w:rPr>
          <w:sz w:val="28"/>
          <w:szCs w:val="28"/>
        </w:rPr>
      </w:pPr>
      <w:r w:rsidRPr="003C101E">
        <w:rPr>
          <w:rFonts w:eastAsia="Arial"/>
          <w:sz w:val="28"/>
          <w:szCs w:val="28"/>
          <w:shd w:val="clear" w:color="auto" w:fill="FFFFFF"/>
        </w:rPr>
        <w:t>Выбираем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язык</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(например,</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ru_</w:t>
      </w:r>
      <w:r w:rsidR="002E7B18" w:rsidRPr="003C101E">
        <w:rPr>
          <w:rFonts w:eastAsia="Arial"/>
          <w:sz w:val="28"/>
          <w:szCs w:val="28"/>
          <w:shd w:val="clear" w:color="auto" w:fill="FFFFFF"/>
        </w:rPr>
        <w:t xml:space="preserve"> </w:t>
      </w:r>
      <w:r w:rsidRPr="003C101E">
        <w:rPr>
          <w:rFonts w:eastAsia="Arial"/>
          <w:sz w:val="28"/>
          <w:szCs w:val="28"/>
          <w:shd w:val="clear" w:color="auto" w:fill="FFFFFF"/>
          <w:lang w:val="en-US"/>
        </w:rPr>
        <w:t>EN</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для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английского</w:t>
      </w:r>
      <w:proofErr w:type="gramStart"/>
      <w:r w:rsidR="002E7B18" w:rsidRPr="003C101E">
        <w:rPr>
          <w:rFonts w:eastAsia="Arial"/>
          <w:sz w:val="28"/>
          <w:szCs w:val="28"/>
          <w:shd w:val="clear" w:color="auto" w:fill="FFFFFF"/>
        </w:rPr>
        <w:t xml:space="preserve"> </w:t>
      </w:r>
      <w:r w:rsidRPr="003C101E">
        <w:rPr>
          <w:rFonts w:eastAsia="Arial"/>
          <w:sz w:val="28"/>
          <w:szCs w:val="28"/>
          <w:shd w:val="clear" w:color="auto" w:fill="FFFFFF"/>
        </w:rPr>
        <w:t>)</w:t>
      </w:r>
      <w:proofErr w:type="gramEnd"/>
      <w:r w:rsidRP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нажимаем</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Install</w:t>
      </w:r>
    </w:p>
    <w:p w:rsidR="00371198" w:rsidRPr="003C101E" w:rsidRDefault="00371198" w:rsidP="003C101E">
      <w:pPr>
        <w:numPr>
          <w:ilvl w:val="0"/>
          <w:numId w:val="17"/>
        </w:numPr>
        <w:tabs>
          <w:tab w:val="left" w:pos="720"/>
        </w:tabs>
        <w:spacing w:after="0" w:line="240" w:lineRule="auto"/>
        <w:ind w:left="0" w:firstLineChars="252" w:firstLine="706"/>
        <w:jc w:val="both"/>
        <w:rPr>
          <w:sz w:val="28"/>
          <w:szCs w:val="28"/>
        </w:rPr>
      </w:pPr>
      <w:r w:rsidRPr="003C101E">
        <w:rPr>
          <w:rFonts w:eastAsia="Arial"/>
          <w:sz w:val="28"/>
          <w:szCs w:val="28"/>
          <w:shd w:val="clear" w:color="auto" w:fill="FFFFFF"/>
        </w:rPr>
        <w:t>Жмём</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Close</w:t>
      </w:r>
      <w:r w:rsidRP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списке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видим</w:t>
      </w:r>
      <w:r w:rsidR="002E7B18" w:rsidRPr="003C101E">
        <w:rPr>
          <w:rFonts w:eastAsia="Arial"/>
          <w:sz w:val="28"/>
          <w:szCs w:val="28"/>
          <w:shd w:val="clear" w:color="auto" w:fill="FFFFFF"/>
        </w:rPr>
        <w:t xml:space="preserve"> </w:t>
      </w:r>
      <w:r w:rsidRPr="003C101E">
        <w:rPr>
          <w:rFonts w:eastAsia="Arial"/>
          <w:sz w:val="28"/>
          <w:szCs w:val="28"/>
          <w:shd w:val="clear" w:color="auto" w:fill="FFFFFF"/>
          <w:lang w:val="en-US"/>
        </w:rPr>
        <w:t>English</w:t>
      </w:r>
      <w:r w:rsidRPr="003C101E">
        <w:rPr>
          <w:rFonts w:eastAsia="Arial"/>
          <w:sz w:val="28"/>
          <w:szCs w:val="28"/>
          <w:shd w:val="clear" w:color="auto" w:fill="FFFFFF"/>
        </w:rPr>
        <w:t>.</w:t>
      </w:r>
    </w:p>
    <w:p w:rsidR="00371198" w:rsidRPr="003C101E" w:rsidRDefault="00371198" w:rsidP="003C101E">
      <w:pPr>
        <w:numPr>
          <w:ilvl w:val="0"/>
          <w:numId w:val="17"/>
        </w:numPr>
        <w:tabs>
          <w:tab w:val="left" w:pos="720"/>
        </w:tabs>
        <w:spacing w:after="0" w:line="240" w:lineRule="auto"/>
        <w:ind w:left="0" w:firstLineChars="252" w:firstLine="706"/>
        <w:jc w:val="both"/>
        <w:rPr>
          <w:sz w:val="28"/>
          <w:szCs w:val="28"/>
        </w:rPr>
      </w:pPr>
      <w:r w:rsidRPr="003C101E">
        <w:rPr>
          <w:rFonts w:eastAsia="Arial"/>
          <w:sz w:val="28"/>
          <w:szCs w:val="28"/>
          <w:shd w:val="clear" w:color="auto" w:fill="FFFFFF"/>
        </w:rPr>
        <w:t>Выходим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из</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настроек.</w:t>
      </w:r>
    </w:p>
    <w:p w:rsidR="00371198" w:rsidRPr="0053177D" w:rsidRDefault="00371198" w:rsidP="0053177D">
      <w:pPr>
        <w:spacing w:after="0" w:line="240" w:lineRule="auto"/>
        <w:ind w:firstLineChars="252" w:firstLine="706"/>
        <w:jc w:val="both"/>
        <w:rPr>
          <w:sz w:val="28"/>
          <w:szCs w:val="28"/>
          <w:lang w:val="en-US"/>
        </w:rPr>
      </w:pPr>
      <w:r w:rsidRPr="0053177D">
        <w:rPr>
          <w:sz w:val="28"/>
          <w:szCs w:val="28"/>
          <w:lang w:val="en-US"/>
        </w:rPr>
        <w:t>Как</w:t>
      </w:r>
      <w:r w:rsidR="002E7B18" w:rsidRPr="0053177D">
        <w:rPr>
          <w:sz w:val="28"/>
          <w:szCs w:val="28"/>
          <w:lang w:val="en-US"/>
        </w:rPr>
        <w:t xml:space="preserve"> </w:t>
      </w:r>
      <w:r w:rsidRPr="0053177D">
        <w:rPr>
          <w:sz w:val="28"/>
          <w:szCs w:val="28"/>
          <w:lang w:val="en-US"/>
        </w:rPr>
        <w:t>создать</w:t>
      </w:r>
      <w:r w:rsidR="002E7B18" w:rsidRPr="0053177D">
        <w:rPr>
          <w:sz w:val="28"/>
          <w:szCs w:val="28"/>
          <w:lang w:val="en-US"/>
        </w:rPr>
        <w:t xml:space="preserve"> </w:t>
      </w:r>
      <w:r w:rsidRPr="0053177D">
        <w:rPr>
          <w:sz w:val="28"/>
          <w:szCs w:val="28"/>
          <w:lang w:val="en-US"/>
        </w:rPr>
        <w:t>проект</w:t>
      </w:r>
    </w:p>
    <w:p w:rsidR="00371198" w:rsidRPr="003C101E" w:rsidRDefault="00371198" w:rsidP="003C101E">
      <w:pPr>
        <w:spacing w:after="0" w:line="240" w:lineRule="auto"/>
        <w:ind w:firstLineChars="252" w:firstLine="706"/>
        <w:jc w:val="both"/>
        <w:rPr>
          <w:sz w:val="28"/>
          <w:szCs w:val="28"/>
        </w:rPr>
      </w:pPr>
      <w:proofErr w:type="gramStart"/>
      <w:r w:rsidRPr="003C101E">
        <w:rPr>
          <w:rFonts w:eastAsia="Arial"/>
          <w:sz w:val="28"/>
          <w:szCs w:val="28"/>
          <w:shd w:val="clear" w:color="auto" w:fill="FFFFFF"/>
          <w:lang w:val="en-US" w:eastAsia="zh-CN"/>
        </w:rPr>
        <w:t>OmegaT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работает</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отдельными</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файлами,</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«проектами».</w:t>
      </w:r>
      <w:proofErr w:type="gramEnd"/>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Проект</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набор</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папок</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определённой</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структурой.</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Чтобы</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перевести</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файл,</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нужно</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создать</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проект,</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потом</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добавить</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туда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файл.</w:t>
      </w:r>
    </w:p>
    <w:p w:rsidR="00371198" w:rsidRPr="003C101E" w:rsidRDefault="00371198" w:rsidP="003C101E">
      <w:pPr>
        <w:spacing w:after="0" w:line="240" w:lineRule="auto"/>
        <w:ind w:firstLineChars="252" w:firstLine="706"/>
        <w:jc w:val="both"/>
        <w:rPr>
          <w:sz w:val="28"/>
          <w:szCs w:val="28"/>
        </w:rPr>
      </w:pPr>
      <w:r w:rsidRPr="003C101E">
        <w:rPr>
          <w:rStyle w:val="ab"/>
          <w:rFonts w:eastAsia="Arial"/>
          <w:b w:val="0"/>
          <w:sz w:val="28"/>
          <w:szCs w:val="28"/>
          <w:shd w:val="clear" w:color="auto" w:fill="FFFFFF"/>
        </w:rPr>
        <w:t>Запускаем</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OmegaT</w:t>
      </w:r>
    </w:p>
    <w:p w:rsidR="00371198" w:rsidRPr="003C101E" w:rsidRDefault="00371198" w:rsidP="003C101E">
      <w:pPr>
        <w:spacing w:after="0" w:line="240" w:lineRule="auto"/>
        <w:ind w:firstLineChars="252" w:firstLine="706"/>
        <w:jc w:val="both"/>
        <w:rPr>
          <w:sz w:val="28"/>
          <w:szCs w:val="28"/>
        </w:rPr>
      </w:pPr>
      <w:r w:rsidRPr="003C101E">
        <w:rPr>
          <w:rStyle w:val="a7"/>
          <w:rFonts w:eastAsia="Arial"/>
          <w:i w:val="0"/>
          <w:sz w:val="28"/>
          <w:szCs w:val="28"/>
          <w:shd w:val="clear" w:color="auto" w:fill="FFFFFF"/>
        </w:rPr>
        <w:t>Project</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New</w:t>
      </w:r>
      <w:r w:rsidRP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Style w:val="ab"/>
          <w:rFonts w:eastAsia="Arial"/>
          <w:b w:val="0"/>
          <w:sz w:val="28"/>
          <w:szCs w:val="28"/>
          <w:shd w:val="clear" w:color="auto" w:fill="FFFFFF"/>
        </w:rPr>
        <w:t>выбираем</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место</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для</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сохранения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имя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проекта.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Рекомендуется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давать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проектам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осмысленные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имена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указывать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них</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языковую</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пару.</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Например,</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Test-Project_EN-RU</w:t>
      </w:r>
      <w:r w:rsidRPr="003C101E">
        <w:rPr>
          <w:rFonts w:eastAsia="Arial"/>
          <w:sz w:val="28"/>
          <w:szCs w:val="28"/>
          <w:shd w:val="clear" w:color="auto" w:fill="FFFFFF"/>
        </w:rPr>
        <w:t>.</w:t>
      </w:r>
    </w:p>
    <w:p w:rsidR="002E7B18" w:rsidRPr="003C101E" w:rsidRDefault="00371198" w:rsidP="003C101E">
      <w:pPr>
        <w:spacing w:after="0" w:line="240" w:lineRule="auto"/>
        <w:ind w:firstLineChars="252" w:firstLine="706"/>
        <w:jc w:val="both"/>
        <w:rPr>
          <w:rStyle w:val="ab"/>
          <w:rFonts w:eastAsia="Arial"/>
          <w:b w:val="0"/>
          <w:sz w:val="28"/>
          <w:szCs w:val="28"/>
          <w:shd w:val="clear" w:color="auto" w:fill="FFFFFF"/>
        </w:rPr>
      </w:pP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появившемся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окне</w:t>
      </w:r>
      <w:r w:rsidR="002E7B18" w:rsidRPr="003C101E">
        <w:rPr>
          <w:rFonts w:eastAsia="Arial"/>
          <w:sz w:val="28"/>
          <w:szCs w:val="28"/>
          <w:shd w:val="clear" w:color="auto" w:fill="FFFFFF"/>
        </w:rPr>
        <w:t xml:space="preserve"> </w:t>
      </w:r>
      <w:r w:rsidRPr="003C101E">
        <w:rPr>
          <w:rStyle w:val="ab"/>
          <w:rFonts w:eastAsia="Arial"/>
          <w:b w:val="0"/>
          <w:sz w:val="28"/>
          <w:szCs w:val="28"/>
          <w:shd w:val="clear" w:color="auto" w:fill="FFFFFF"/>
        </w:rPr>
        <w:t>укажите</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языковую</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пару</w:t>
      </w:r>
      <w:r w:rsidR="002E7B18" w:rsidRPr="003C101E">
        <w:rPr>
          <w:rStyle w:val="ab"/>
          <w:rFonts w:eastAsia="Arial"/>
          <w:b w:val="0"/>
          <w:sz w:val="28"/>
          <w:szCs w:val="28"/>
          <w:shd w:val="clear" w:color="auto" w:fill="FFFFFF"/>
        </w:rPr>
        <w:t>.</w:t>
      </w:r>
    </w:p>
    <w:p w:rsidR="00371198" w:rsidRPr="003C101E" w:rsidRDefault="00371198" w:rsidP="003C101E">
      <w:pPr>
        <w:spacing w:after="0" w:line="240" w:lineRule="auto"/>
        <w:ind w:firstLineChars="252" w:firstLine="706"/>
        <w:jc w:val="both"/>
        <w:rPr>
          <w:sz w:val="28"/>
          <w:szCs w:val="28"/>
        </w:rPr>
      </w:pPr>
      <w:r w:rsidRPr="003C101E">
        <w:rPr>
          <w:rStyle w:val="a7"/>
          <w:rFonts w:eastAsia="Arial"/>
          <w:i w:val="0"/>
          <w:sz w:val="28"/>
          <w:szCs w:val="28"/>
          <w:shd w:val="clear" w:color="auto" w:fill="FFFFFF"/>
        </w:rPr>
        <w:t>Source</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Files</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Language</w:t>
      </w:r>
      <w:r w:rsidR="002E7B18" w:rsidRPr="003C101E">
        <w:rPr>
          <w:rFonts w:eastAsia="Arial"/>
          <w:sz w:val="28"/>
          <w:szCs w:val="28"/>
          <w:shd w:val="clear" w:color="auto" w:fill="FFFFFF"/>
        </w:rPr>
        <w:t xml:space="preserve"> – </w:t>
      </w:r>
      <w:r w:rsidRPr="003C101E">
        <w:rPr>
          <w:rFonts w:eastAsia="Arial"/>
          <w:sz w:val="28"/>
          <w:szCs w:val="28"/>
          <w:shd w:val="clear" w:color="auto" w:fill="FFFFFF"/>
        </w:rPr>
        <w:t>язык,</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которого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вы</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переводите;</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Target</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Files</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Language</w:t>
      </w:r>
      <w:r w:rsidR="002E7B18" w:rsidRPr="003C101E">
        <w:rPr>
          <w:rFonts w:eastAsia="Arial"/>
          <w:sz w:val="28"/>
          <w:szCs w:val="28"/>
          <w:shd w:val="clear" w:color="auto" w:fill="FFFFFF"/>
        </w:rPr>
        <w:t xml:space="preserve"> – </w:t>
      </w:r>
      <w:r w:rsidRPr="003C101E">
        <w:rPr>
          <w:rFonts w:eastAsia="Arial"/>
          <w:sz w:val="28"/>
          <w:szCs w:val="28"/>
          <w:shd w:val="clear" w:color="auto" w:fill="FFFFFF"/>
        </w:rPr>
        <w:t>язык,</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который</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вы</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переводите.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Указывать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нужно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дву</w:t>
      </w:r>
      <w:proofErr w:type="gramStart"/>
      <w:r w:rsidRPr="003C101E">
        <w:rPr>
          <w:rFonts w:eastAsia="Arial"/>
          <w:sz w:val="28"/>
          <w:szCs w:val="28"/>
          <w:shd w:val="clear" w:color="auto" w:fill="FFFFFF"/>
        </w:rPr>
        <w:t>х-</w:t>
      </w:r>
      <w:proofErr w:type="gramEnd"/>
      <w:r w:rsidR="002E7B18" w:rsidRPr="003C101E">
        <w:rPr>
          <w:rFonts w:eastAsia="Arial"/>
          <w:sz w:val="28"/>
          <w:szCs w:val="28"/>
          <w:shd w:val="clear" w:color="auto" w:fill="FFFFFF"/>
        </w:rPr>
        <w:t xml:space="preserve"> </w:t>
      </w:r>
      <w:r w:rsidRPr="003C101E">
        <w:rPr>
          <w:rFonts w:eastAsia="Arial"/>
          <w:sz w:val="28"/>
          <w:szCs w:val="28"/>
          <w:shd w:val="clear" w:color="auto" w:fill="FFFFFF"/>
        </w:rPr>
        <w:t>или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четырёх-буквенном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коде.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Например,</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RU</w:t>
      </w:r>
      <w:r w:rsidR="002E7B18" w:rsidRPr="003C101E">
        <w:rPr>
          <w:rFonts w:eastAsia="Arial"/>
          <w:sz w:val="28"/>
          <w:szCs w:val="28"/>
          <w:shd w:val="clear" w:color="auto" w:fill="FFFFFF"/>
        </w:rPr>
        <w:t xml:space="preserve"> </w:t>
      </w:r>
      <w:r w:rsidRP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русский</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язык,</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а</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RU-RU</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RU-BY</w:t>
      </w:r>
      <w:r w:rsidR="002E7B18" w:rsidRPr="003C101E">
        <w:rPr>
          <w:rFonts w:eastAsia="Arial"/>
          <w:sz w:val="28"/>
          <w:szCs w:val="28"/>
          <w:shd w:val="clear" w:color="auto" w:fill="FFFFFF"/>
        </w:rPr>
        <w:t xml:space="preserve"> </w:t>
      </w:r>
      <w:r w:rsidRP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уточнение,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что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это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русский</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из</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РФ</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русский</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из</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Белорусии.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Чтобы</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работала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проверка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правописания,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код</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должен</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совпадать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кодом,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указанным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настройках</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орфографии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(если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орфографии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установлен</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RU-RU</w:t>
      </w:r>
      <w:r w:rsidRP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проекте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будет</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RU</w:t>
      </w:r>
      <w:r w:rsidRP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то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проверка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работать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будет).</w:t>
      </w:r>
    </w:p>
    <w:p w:rsidR="002E7B18" w:rsidRPr="003C101E" w:rsidRDefault="00371198" w:rsidP="003C101E">
      <w:pPr>
        <w:spacing w:after="0" w:line="240" w:lineRule="auto"/>
        <w:ind w:firstLineChars="252" w:firstLine="706"/>
        <w:jc w:val="both"/>
        <w:rPr>
          <w:rFonts w:eastAsia="Arial"/>
          <w:sz w:val="28"/>
          <w:szCs w:val="28"/>
          <w:shd w:val="clear" w:color="auto" w:fill="FFFFFF"/>
        </w:rPr>
      </w:pPr>
      <w:r w:rsidRPr="003C101E">
        <w:rPr>
          <w:rFonts w:eastAsia="Arial"/>
          <w:sz w:val="28"/>
          <w:szCs w:val="28"/>
          <w:shd w:val="clear" w:color="auto" w:fill="FFFFFF"/>
        </w:rPr>
        <w:t>Ниже</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отметьте</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галочки</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Enable</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Sentence-level</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Segmenting</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(делить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сегменты</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предложениям,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абзацам)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Auto-propagation</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of</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Translations</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(подставлять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переводы</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автоматически).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Галочку</w:t>
      </w:r>
      <w:r w:rsidR="002E7B18" w:rsidRPr="003C101E">
        <w:rPr>
          <w:rFonts w:eastAsia="Arial"/>
          <w:sz w:val="28"/>
          <w:szCs w:val="28"/>
          <w:shd w:val="clear" w:color="auto" w:fill="FFFFFF"/>
        </w:rPr>
        <w:t xml:space="preserve"> </w:t>
      </w:r>
      <w:r w:rsidRPr="003C101E">
        <w:rPr>
          <w:rStyle w:val="a7"/>
          <w:rFonts w:eastAsia="Arial"/>
          <w:i w:val="0"/>
          <w:sz w:val="28"/>
          <w:szCs w:val="28"/>
          <w:shd w:val="clear" w:color="auto" w:fill="FFFFFF"/>
        </w:rPr>
        <w:t>Remove</w:t>
      </w:r>
      <w:r w:rsidR="002E7B18" w:rsidRPr="003C101E">
        <w:rPr>
          <w:rStyle w:val="a7"/>
          <w:rFonts w:eastAsia="Arial"/>
          <w:i w:val="0"/>
          <w:sz w:val="28"/>
          <w:szCs w:val="28"/>
          <w:shd w:val="clear" w:color="auto" w:fill="FFFFFF"/>
        </w:rPr>
        <w:t xml:space="preserve"> </w:t>
      </w:r>
      <w:r w:rsidRPr="003C101E">
        <w:rPr>
          <w:rStyle w:val="a7"/>
          <w:rFonts w:eastAsia="Arial"/>
          <w:i w:val="0"/>
          <w:sz w:val="28"/>
          <w:szCs w:val="28"/>
          <w:shd w:val="clear" w:color="auto" w:fill="FFFFFF"/>
        </w:rPr>
        <w:t>Tags</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(убирать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теги)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лучше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снять.</w:t>
      </w:r>
    </w:p>
    <w:p w:rsidR="00371198" w:rsidRPr="003C101E" w:rsidRDefault="00371198" w:rsidP="003C101E">
      <w:pPr>
        <w:spacing w:after="0" w:line="240" w:lineRule="auto"/>
        <w:ind w:firstLineChars="252" w:firstLine="706"/>
        <w:jc w:val="both"/>
        <w:rPr>
          <w:sz w:val="28"/>
          <w:szCs w:val="28"/>
        </w:rPr>
      </w:pPr>
      <w:r w:rsidRPr="003C101E">
        <w:rPr>
          <w:rFonts w:eastAsia="Arial"/>
          <w:sz w:val="28"/>
          <w:szCs w:val="28"/>
          <w:shd w:val="clear" w:color="auto" w:fill="FFFFFF"/>
        </w:rPr>
        <w:t>Нажимаем</w:t>
      </w:r>
      <w:r w:rsidR="002E7B18" w:rsidRPr="003C101E">
        <w:rPr>
          <w:rFonts w:eastAsia="Arial"/>
          <w:sz w:val="28"/>
          <w:szCs w:val="28"/>
          <w:shd w:val="clear" w:color="auto" w:fill="FFFFFF"/>
        </w:rPr>
        <w:t xml:space="preserve"> </w:t>
      </w:r>
      <w:r w:rsidRPr="003C101E">
        <w:rPr>
          <w:rStyle w:val="ab"/>
          <w:rFonts w:eastAsia="Arial"/>
          <w:b w:val="0"/>
          <w:sz w:val="28"/>
          <w:szCs w:val="28"/>
          <w:shd w:val="clear" w:color="auto" w:fill="FFFFFF"/>
        </w:rPr>
        <w:t>ОК</w:t>
      </w:r>
      <w:r w:rsidRPr="003C101E">
        <w:rPr>
          <w:rFonts w:eastAsia="Arial"/>
          <w:sz w:val="28"/>
          <w:szCs w:val="28"/>
          <w:shd w:val="clear" w:color="auto" w:fill="FFFFFF"/>
        </w:rPr>
        <w:t>.</w:t>
      </w:r>
    </w:p>
    <w:p w:rsidR="003C101E" w:rsidRPr="0053177D" w:rsidRDefault="003C101E" w:rsidP="0053177D">
      <w:pPr>
        <w:spacing w:after="0" w:line="240" w:lineRule="auto"/>
        <w:ind w:firstLineChars="252" w:firstLine="706"/>
        <w:jc w:val="both"/>
        <w:rPr>
          <w:sz w:val="28"/>
          <w:szCs w:val="28"/>
          <w:lang w:val="en-US"/>
        </w:rPr>
      </w:pPr>
      <w:r w:rsidRPr="0053177D">
        <w:rPr>
          <w:sz w:val="28"/>
          <w:szCs w:val="28"/>
          <w:lang w:val="en-US"/>
        </w:rPr>
        <w:lastRenderedPageBreak/>
        <w:t>Папки</w:t>
      </w:r>
    </w:p>
    <w:p w:rsidR="00371198" w:rsidRPr="003C101E" w:rsidRDefault="00371198" w:rsidP="003C101E">
      <w:pPr>
        <w:spacing w:after="0" w:line="240" w:lineRule="auto"/>
        <w:ind w:firstLineChars="252" w:firstLine="706"/>
        <w:jc w:val="both"/>
        <w:rPr>
          <w:rFonts w:eastAsia="Arial"/>
          <w:sz w:val="28"/>
          <w:szCs w:val="28"/>
          <w:shd w:val="clear" w:color="auto" w:fill="FFFFFF"/>
        </w:rPr>
      </w:pPr>
      <w:r w:rsidRPr="003C101E">
        <w:rPr>
          <w:rFonts w:eastAsia="Arial"/>
          <w:sz w:val="28"/>
          <w:szCs w:val="28"/>
          <w:shd w:val="clear" w:color="auto" w:fill="FFFFFF"/>
        </w:rPr>
        <w:t>Внутри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папки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проекта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есть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несколько</w:t>
      </w:r>
      <w:r w:rsidR="002E7B18" w:rsidRPr="003C101E">
        <w:rPr>
          <w:rFonts w:eastAsia="Arial"/>
          <w:sz w:val="28"/>
          <w:szCs w:val="28"/>
          <w:shd w:val="clear" w:color="auto" w:fill="FFFFFF"/>
        </w:rPr>
        <w:t xml:space="preserve"> </w:t>
      </w:r>
      <w:proofErr w:type="gramStart"/>
      <w:r w:rsidRPr="003C101E">
        <w:rPr>
          <w:rFonts w:eastAsia="Arial"/>
          <w:sz w:val="28"/>
          <w:szCs w:val="28"/>
          <w:shd w:val="clear" w:color="auto" w:fill="FFFFFF"/>
        </w:rPr>
        <w:t>под-директорий</w:t>
      </w:r>
      <w:proofErr w:type="gramEnd"/>
      <w:r w:rsidRPr="003C101E">
        <w:rPr>
          <w:rFonts w:eastAsia="Arial"/>
          <w:sz w:val="28"/>
          <w:szCs w:val="28"/>
          <w:shd w:val="clear" w:color="auto" w:fill="FFFFFF"/>
        </w:rPr>
        <w:t>:</w:t>
      </w:r>
    </w:p>
    <w:p w:rsidR="00371198" w:rsidRPr="003C101E" w:rsidRDefault="00371198" w:rsidP="003C101E">
      <w:pPr>
        <w:numPr>
          <w:ilvl w:val="0"/>
          <w:numId w:val="18"/>
        </w:numPr>
        <w:tabs>
          <w:tab w:val="left" w:pos="720"/>
        </w:tabs>
        <w:spacing w:after="0" w:line="240" w:lineRule="auto"/>
        <w:ind w:left="0" w:firstLineChars="252" w:firstLine="706"/>
        <w:jc w:val="both"/>
        <w:rPr>
          <w:sz w:val="28"/>
          <w:szCs w:val="28"/>
        </w:rPr>
      </w:pPr>
      <w:r w:rsidRPr="003C101E">
        <w:rPr>
          <w:rStyle w:val="ab"/>
          <w:rFonts w:eastAsia="Arial"/>
          <w:b w:val="0"/>
          <w:sz w:val="28"/>
          <w:szCs w:val="28"/>
          <w:shd w:val="clear" w:color="auto" w:fill="FFFFFF"/>
        </w:rPr>
        <w:t>dictionary</w:t>
      </w:r>
      <w:r w:rsidR="002E7B18" w:rsidRPr="003C101E">
        <w:rPr>
          <w:rFonts w:eastAsia="Arial"/>
          <w:sz w:val="28"/>
          <w:szCs w:val="28"/>
          <w:shd w:val="clear" w:color="auto" w:fill="FFFFFF"/>
        </w:rPr>
        <w:t xml:space="preserve"> </w:t>
      </w:r>
      <w:r w:rsid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можно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добавить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словари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формате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StarDict;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функция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довольно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бесполезная.</w:t>
      </w:r>
    </w:p>
    <w:p w:rsidR="00371198" w:rsidRPr="003C101E" w:rsidRDefault="00371198" w:rsidP="003C101E">
      <w:pPr>
        <w:numPr>
          <w:ilvl w:val="0"/>
          <w:numId w:val="18"/>
        </w:numPr>
        <w:tabs>
          <w:tab w:val="left" w:pos="720"/>
        </w:tabs>
        <w:spacing w:after="0" w:line="240" w:lineRule="auto"/>
        <w:ind w:left="0" w:firstLineChars="252" w:firstLine="706"/>
        <w:rPr>
          <w:sz w:val="28"/>
          <w:szCs w:val="28"/>
        </w:rPr>
      </w:pPr>
      <w:r w:rsidRPr="003C101E">
        <w:rPr>
          <w:rStyle w:val="ab"/>
          <w:rFonts w:eastAsia="Arial"/>
          <w:b w:val="0"/>
          <w:sz w:val="28"/>
          <w:szCs w:val="28"/>
          <w:shd w:val="clear" w:color="auto" w:fill="FFFFFF"/>
        </w:rPr>
        <w:t>glossary</w:t>
      </w:r>
      <w:r w:rsidR="002E7B18" w:rsidRPr="003C101E">
        <w:rPr>
          <w:rFonts w:eastAsia="Arial"/>
          <w:sz w:val="28"/>
          <w:szCs w:val="28"/>
          <w:shd w:val="clear" w:color="auto" w:fill="FFFFFF"/>
        </w:rPr>
        <w:t xml:space="preserve"> </w:t>
      </w:r>
      <w:r w:rsid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база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терминов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по</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проекту,</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об</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этом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позже;</w:t>
      </w:r>
    </w:p>
    <w:p w:rsidR="00371198" w:rsidRPr="003C101E" w:rsidRDefault="00371198" w:rsidP="003C101E">
      <w:pPr>
        <w:numPr>
          <w:ilvl w:val="0"/>
          <w:numId w:val="18"/>
        </w:numPr>
        <w:tabs>
          <w:tab w:val="left" w:pos="720"/>
        </w:tabs>
        <w:spacing w:after="0" w:line="240" w:lineRule="auto"/>
        <w:ind w:left="0" w:firstLineChars="252" w:firstLine="706"/>
        <w:rPr>
          <w:sz w:val="28"/>
          <w:szCs w:val="28"/>
        </w:rPr>
      </w:pPr>
      <w:r w:rsidRPr="003C101E">
        <w:rPr>
          <w:rStyle w:val="ab"/>
          <w:rFonts w:eastAsia="Arial"/>
          <w:b w:val="0"/>
          <w:sz w:val="28"/>
          <w:szCs w:val="28"/>
          <w:shd w:val="clear" w:color="auto" w:fill="FFFFFF"/>
        </w:rPr>
        <w:t>omegat</w:t>
      </w:r>
      <w:r w:rsidR="002E7B18" w:rsidRPr="003C101E">
        <w:rPr>
          <w:rFonts w:eastAsia="Arial"/>
          <w:sz w:val="28"/>
          <w:szCs w:val="28"/>
          <w:shd w:val="clear" w:color="auto" w:fill="FFFFFF"/>
        </w:rPr>
        <w:t xml:space="preserve"> </w:t>
      </w:r>
      <w:r w:rsid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память</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перевода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резервные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копии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проекта;</w:t>
      </w:r>
    </w:p>
    <w:p w:rsidR="00371198" w:rsidRPr="003C101E" w:rsidRDefault="00371198" w:rsidP="003C101E">
      <w:pPr>
        <w:numPr>
          <w:ilvl w:val="0"/>
          <w:numId w:val="18"/>
        </w:numPr>
        <w:tabs>
          <w:tab w:val="left" w:pos="720"/>
        </w:tabs>
        <w:spacing w:after="0" w:line="240" w:lineRule="auto"/>
        <w:ind w:left="0" w:firstLineChars="252" w:firstLine="706"/>
        <w:rPr>
          <w:sz w:val="28"/>
          <w:szCs w:val="28"/>
        </w:rPr>
      </w:pPr>
      <w:r w:rsidRPr="003C101E">
        <w:rPr>
          <w:rStyle w:val="ab"/>
          <w:rFonts w:eastAsia="Arial"/>
          <w:b w:val="0"/>
          <w:sz w:val="28"/>
          <w:szCs w:val="28"/>
          <w:shd w:val="clear" w:color="auto" w:fill="FFFFFF"/>
        </w:rPr>
        <w:t>source</w:t>
      </w:r>
      <w:r w:rsidR="002E7B18" w:rsidRPr="003C101E">
        <w:rPr>
          <w:rFonts w:eastAsia="Arial"/>
          <w:sz w:val="28"/>
          <w:szCs w:val="28"/>
          <w:shd w:val="clear" w:color="auto" w:fill="FFFFFF"/>
        </w:rPr>
        <w:t xml:space="preserve"> </w:t>
      </w:r>
      <w:r w:rsid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папка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иходными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файлами;</w:t>
      </w:r>
    </w:p>
    <w:p w:rsidR="00371198" w:rsidRPr="003C101E" w:rsidRDefault="00371198" w:rsidP="002E7B18">
      <w:pPr>
        <w:numPr>
          <w:ilvl w:val="0"/>
          <w:numId w:val="18"/>
        </w:numPr>
        <w:tabs>
          <w:tab w:val="left" w:pos="720"/>
        </w:tabs>
        <w:spacing w:after="0" w:line="240" w:lineRule="auto"/>
        <w:ind w:left="0" w:firstLine="709"/>
        <w:rPr>
          <w:sz w:val="28"/>
          <w:szCs w:val="28"/>
        </w:rPr>
      </w:pPr>
      <w:r w:rsidRPr="003C101E">
        <w:rPr>
          <w:rStyle w:val="ab"/>
          <w:rFonts w:eastAsia="Arial"/>
          <w:b w:val="0"/>
          <w:sz w:val="28"/>
          <w:szCs w:val="28"/>
          <w:shd w:val="clear" w:color="auto" w:fill="FFFFFF"/>
        </w:rPr>
        <w:t>target</w:t>
      </w:r>
      <w:r w:rsidR="002E7B18" w:rsidRPr="003C101E">
        <w:rPr>
          <w:rFonts w:eastAsia="Arial"/>
          <w:sz w:val="28"/>
          <w:szCs w:val="28"/>
          <w:shd w:val="clear" w:color="auto" w:fill="FFFFFF"/>
        </w:rPr>
        <w:t xml:space="preserve"> </w:t>
      </w:r>
      <w:r w:rsid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папка,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которой</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будут</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появляться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переводы;</w:t>
      </w:r>
    </w:p>
    <w:p w:rsidR="00371198" w:rsidRPr="003C101E" w:rsidRDefault="00371198" w:rsidP="002E7B18">
      <w:pPr>
        <w:numPr>
          <w:ilvl w:val="0"/>
          <w:numId w:val="18"/>
        </w:numPr>
        <w:tabs>
          <w:tab w:val="left" w:pos="720"/>
        </w:tabs>
        <w:spacing w:after="0" w:line="240" w:lineRule="auto"/>
        <w:ind w:left="0" w:firstLine="709"/>
        <w:rPr>
          <w:sz w:val="28"/>
          <w:szCs w:val="28"/>
        </w:rPr>
      </w:pPr>
      <w:r w:rsidRPr="003C101E">
        <w:rPr>
          <w:rStyle w:val="ab"/>
          <w:rFonts w:eastAsia="Arial"/>
          <w:b w:val="0"/>
          <w:sz w:val="28"/>
          <w:szCs w:val="28"/>
          <w:shd w:val="clear" w:color="auto" w:fill="FFFFFF"/>
        </w:rPr>
        <w:t>tm</w:t>
      </w:r>
      <w:r w:rsidR="002E7B18" w:rsidRPr="003C101E">
        <w:rPr>
          <w:rFonts w:eastAsia="Arial"/>
          <w:sz w:val="28"/>
          <w:szCs w:val="28"/>
          <w:shd w:val="clear" w:color="auto" w:fill="FFFFFF"/>
        </w:rPr>
        <w:t xml:space="preserve"> </w:t>
      </w:r>
      <w:r w:rsidR="003C101E">
        <w:rPr>
          <w:rFonts w:eastAsia="Arial"/>
          <w:sz w:val="28"/>
          <w:szCs w:val="28"/>
          <w:shd w:val="clear" w:color="auto" w:fill="FFFFFF"/>
        </w:rPr>
        <w:t>–</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папка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для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дополнительных</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памятей</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перевода</w:t>
      </w:r>
      <w:r w:rsidR="003C101E">
        <w:rPr>
          <w:rFonts w:eastAsia="Arial"/>
          <w:sz w:val="28"/>
          <w:szCs w:val="28"/>
          <w:shd w:val="clear" w:color="auto" w:fill="FFFFFF"/>
        </w:rPr>
        <w:t>.</w:t>
      </w:r>
    </w:p>
    <w:p w:rsidR="00371198" w:rsidRPr="0053177D" w:rsidRDefault="003C101E" w:rsidP="0053177D">
      <w:pPr>
        <w:spacing w:after="0" w:line="240" w:lineRule="auto"/>
        <w:ind w:firstLineChars="252" w:firstLine="706"/>
        <w:jc w:val="both"/>
        <w:rPr>
          <w:sz w:val="28"/>
          <w:szCs w:val="28"/>
          <w:lang w:val="en-US"/>
        </w:rPr>
      </w:pPr>
      <w:r w:rsidRPr="0053177D">
        <w:rPr>
          <w:sz w:val="28"/>
          <w:szCs w:val="28"/>
          <w:lang w:val="en-US"/>
        </w:rPr>
        <w:t>П</w:t>
      </w:r>
      <w:r w:rsidR="00371198" w:rsidRPr="0053177D">
        <w:rPr>
          <w:sz w:val="28"/>
          <w:szCs w:val="28"/>
          <w:lang w:val="en-US"/>
        </w:rPr>
        <w:t>еревод</w:t>
      </w:r>
    </w:p>
    <w:p w:rsidR="00371198" w:rsidRPr="003C101E" w:rsidRDefault="00371198" w:rsidP="002E7B18">
      <w:pPr>
        <w:numPr>
          <w:ilvl w:val="0"/>
          <w:numId w:val="19"/>
        </w:numPr>
        <w:tabs>
          <w:tab w:val="left" w:pos="720"/>
        </w:tabs>
        <w:spacing w:after="0" w:line="240" w:lineRule="auto"/>
        <w:ind w:left="0" w:firstLine="709"/>
        <w:jc w:val="both"/>
        <w:rPr>
          <w:sz w:val="28"/>
          <w:szCs w:val="28"/>
        </w:rPr>
      </w:pPr>
      <w:r w:rsidRPr="003C101E">
        <w:rPr>
          <w:rStyle w:val="ab"/>
          <w:rFonts w:eastAsia="Arial"/>
          <w:b w:val="0"/>
          <w:sz w:val="28"/>
          <w:szCs w:val="28"/>
          <w:shd w:val="clear" w:color="auto" w:fill="FFFFFF"/>
        </w:rPr>
        <w:t>Дважды</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кликните</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на</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сегмент</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для</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перевода</w:t>
      </w:r>
      <w:r w:rsidR="003C101E">
        <w:rPr>
          <w:rStyle w:val="ab"/>
          <w:rFonts w:eastAsia="Arial"/>
          <w:b w:val="0"/>
          <w:sz w:val="28"/>
          <w:szCs w:val="28"/>
          <w:shd w:val="clear" w:color="auto" w:fill="FFFFFF"/>
        </w:rPr>
        <w:t xml:space="preserve">. </w:t>
      </w:r>
      <w:r w:rsidRPr="003C101E">
        <w:rPr>
          <w:rFonts w:eastAsia="Arial"/>
          <w:sz w:val="28"/>
          <w:szCs w:val="28"/>
          <w:shd w:val="clear" w:color="auto" w:fill="FFFFFF"/>
        </w:rPr>
        <w:t>Под</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оригинальным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текстом</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появится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редактируемая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текстовая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строка,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курсор</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будет</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её</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начале,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в</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строке</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будет</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продублирован</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оригинальный</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текст.</w:t>
      </w:r>
    </w:p>
    <w:p w:rsidR="00371198" w:rsidRPr="003C101E" w:rsidRDefault="00371198" w:rsidP="002E7B18">
      <w:pPr>
        <w:numPr>
          <w:ilvl w:val="0"/>
          <w:numId w:val="19"/>
        </w:numPr>
        <w:tabs>
          <w:tab w:val="left" w:pos="720"/>
        </w:tabs>
        <w:spacing w:after="0" w:line="240" w:lineRule="auto"/>
        <w:ind w:left="0" w:firstLine="709"/>
        <w:jc w:val="both"/>
        <w:rPr>
          <w:sz w:val="28"/>
          <w:szCs w:val="28"/>
        </w:rPr>
      </w:pPr>
      <w:r w:rsidRPr="003C101E">
        <w:rPr>
          <w:rStyle w:val="ab"/>
          <w:rFonts w:eastAsia="Arial"/>
          <w:b w:val="0"/>
          <w:sz w:val="28"/>
          <w:szCs w:val="28"/>
          <w:shd w:val="clear" w:color="auto" w:fill="FFFFFF"/>
        </w:rPr>
        <w:t>Впишите</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свой</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перевод</w:t>
      </w:r>
    </w:p>
    <w:p w:rsidR="00371198" w:rsidRPr="003C101E" w:rsidRDefault="00371198" w:rsidP="002E7B18">
      <w:pPr>
        <w:numPr>
          <w:ilvl w:val="0"/>
          <w:numId w:val="19"/>
        </w:numPr>
        <w:tabs>
          <w:tab w:val="left" w:pos="720"/>
        </w:tabs>
        <w:spacing w:after="0" w:line="240" w:lineRule="auto"/>
        <w:ind w:left="0" w:firstLine="709"/>
        <w:jc w:val="both"/>
        <w:rPr>
          <w:sz w:val="28"/>
          <w:szCs w:val="28"/>
        </w:rPr>
      </w:pPr>
      <w:r w:rsidRPr="003C101E">
        <w:rPr>
          <w:rStyle w:val="ab"/>
          <w:rFonts w:eastAsia="Arial"/>
          <w:b w:val="0"/>
          <w:sz w:val="28"/>
          <w:szCs w:val="28"/>
          <w:shd w:val="clear" w:color="auto" w:fill="FFFFFF"/>
        </w:rPr>
        <w:t>Нажмите</w:t>
      </w:r>
      <w:r w:rsidR="002E7B18" w:rsidRPr="003C101E">
        <w:rPr>
          <w:rStyle w:val="ab"/>
          <w:rFonts w:eastAsia="Arial"/>
          <w:b w:val="0"/>
          <w:sz w:val="28"/>
          <w:szCs w:val="28"/>
          <w:shd w:val="clear" w:color="auto" w:fill="FFFFFF"/>
        </w:rPr>
        <w:t xml:space="preserve"> </w:t>
      </w:r>
      <w:r w:rsidRPr="003C101E">
        <w:rPr>
          <w:rStyle w:val="ab"/>
          <w:rFonts w:eastAsia="Arial"/>
          <w:b w:val="0"/>
          <w:sz w:val="28"/>
          <w:szCs w:val="28"/>
          <w:shd w:val="clear" w:color="auto" w:fill="FFFFFF"/>
        </w:rPr>
        <w:t>Enter</w:t>
      </w:r>
      <w:r w:rsidR="003C101E">
        <w:rPr>
          <w:rStyle w:val="ab"/>
          <w:rFonts w:eastAsia="Arial"/>
          <w:b w:val="0"/>
          <w:sz w:val="28"/>
          <w:szCs w:val="28"/>
          <w:shd w:val="clear" w:color="auto" w:fill="FFFFFF"/>
        </w:rPr>
        <w:t xml:space="preserve">. </w:t>
      </w:r>
      <w:r w:rsidRPr="003C101E">
        <w:rPr>
          <w:rFonts w:eastAsia="Arial"/>
          <w:sz w:val="28"/>
          <w:szCs w:val="28"/>
          <w:shd w:val="clear" w:color="auto" w:fill="FFFFFF"/>
        </w:rPr>
        <w:t>При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нажатии</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перевод</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сохранится,</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а</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курсор</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перейдёт</w:t>
      </w:r>
      <w:r w:rsidR="002E7B18" w:rsidRPr="003C101E">
        <w:rPr>
          <w:rFonts w:eastAsia="Arial"/>
          <w:sz w:val="28"/>
          <w:szCs w:val="28"/>
          <w:shd w:val="clear" w:color="auto" w:fill="FFFFFF"/>
        </w:rPr>
        <w:t xml:space="preserve"> </w:t>
      </w:r>
      <w:r w:rsidRPr="003C101E">
        <w:rPr>
          <w:rFonts w:eastAsia="Arial"/>
          <w:sz w:val="28"/>
          <w:szCs w:val="28"/>
          <w:shd w:val="clear" w:color="auto" w:fill="FFFFFF"/>
        </w:rPr>
        <w:t>к</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следующему</w:t>
      </w:r>
      <w:r w:rsidR="002E7B18" w:rsidRPr="003C101E">
        <w:rPr>
          <w:rFonts w:eastAsia="Arial"/>
          <w:sz w:val="28"/>
          <w:szCs w:val="28"/>
          <w:shd w:val="clear" w:color="auto" w:fill="FFFFFF"/>
        </w:rPr>
        <w:t xml:space="preserve"> </w:t>
      </w:r>
      <w:r w:rsidRPr="003C101E">
        <w:rPr>
          <w:rFonts w:eastAsia="Arial"/>
          <w:sz w:val="28"/>
          <w:szCs w:val="28"/>
          <w:shd w:val="clear" w:color="auto" w:fill="FFFFFF"/>
        </w:rPr>
        <w:t>сегменту.</w:t>
      </w:r>
    </w:p>
    <w:p w:rsidR="003C101E" w:rsidRDefault="00371198" w:rsidP="002E7B18">
      <w:pPr>
        <w:spacing w:after="0" w:line="240" w:lineRule="auto"/>
        <w:ind w:firstLine="709"/>
        <w:jc w:val="both"/>
        <w:rPr>
          <w:rFonts w:eastAsia="Arial"/>
          <w:sz w:val="28"/>
          <w:szCs w:val="28"/>
          <w:shd w:val="clear" w:color="auto" w:fill="FFFFFF"/>
          <w:lang w:eastAsia="zh-CN"/>
        </w:rPr>
      </w:pPr>
      <w:r w:rsidRPr="003C101E">
        <w:rPr>
          <w:rFonts w:eastAsia="Arial"/>
          <w:sz w:val="28"/>
          <w:szCs w:val="28"/>
          <w:shd w:val="clear" w:color="auto" w:fill="FFFFFF"/>
          <w:lang w:eastAsia="zh-CN"/>
        </w:rPr>
        <w:t>Повторяйте,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пока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закончите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документ.</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В</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любой</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момент</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можно</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вернуться</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к</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предыдущему</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сегменту,</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просто</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дважды</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щёлкнув</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него.</w:t>
      </w:r>
    </w:p>
    <w:p w:rsidR="003C101E" w:rsidRDefault="00371198" w:rsidP="002E7B18">
      <w:pPr>
        <w:spacing w:after="0" w:line="240" w:lineRule="auto"/>
        <w:ind w:firstLine="709"/>
        <w:jc w:val="both"/>
        <w:rPr>
          <w:rFonts w:eastAsia="Arial"/>
          <w:sz w:val="28"/>
          <w:szCs w:val="28"/>
          <w:shd w:val="clear" w:color="auto" w:fill="FFFFFF"/>
          <w:lang w:eastAsia="zh-CN"/>
        </w:rPr>
      </w:pPr>
      <w:r w:rsidRPr="003C101E">
        <w:rPr>
          <w:rFonts w:eastAsia="Arial"/>
          <w:sz w:val="28"/>
          <w:szCs w:val="28"/>
          <w:shd w:val="clear" w:color="auto" w:fill="FFFFFF"/>
          <w:lang w:eastAsia="zh-CN"/>
        </w:rPr>
        <w:t>В</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правом</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нижнем</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углу</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есть</w:t>
      </w:r>
      <w:r w:rsidR="002E7B18" w:rsidRPr="003C101E">
        <w:rPr>
          <w:rFonts w:eastAsia="Arial"/>
          <w:sz w:val="28"/>
          <w:szCs w:val="28"/>
          <w:shd w:val="clear" w:color="auto" w:fill="FFFFFF"/>
          <w:lang w:eastAsia="zh-CN"/>
        </w:rPr>
        <w:t xml:space="preserve"> </w:t>
      </w:r>
      <w:r w:rsidRPr="003C101E">
        <w:rPr>
          <w:rStyle w:val="ab"/>
          <w:rFonts w:eastAsia="Arial"/>
          <w:b w:val="0"/>
          <w:sz w:val="28"/>
          <w:szCs w:val="28"/>
          <w:shd w:val="clear" w:color="auto" w:fill="FFFFFF"/>
          <w:lang w:eastAsia="zh-CN"/>
        </w:rPr>
        <w:t>удобный</w:t>
      </w:r>
      <w:r w:rsidR="002E7B18" w:rsidRPr="003C101E">
        <w:rPr>
          <w:rStyle w:val="ab"/>
          <w:rFonts w:eastAsia="Arial"/>
          <w:b w:val="0"/>
          <w:sz w:val="28"/>
          <w:szCs w:val="28"/>
          <w:shd w:val="clear" w:color="auto" w:fill="FFFFFF"/>
          <w:lang w:eastAsia="zh-CN"/>
        </w:rPr>
        <w:t xml:space="preserve"> </w:t>
      </w:r>
      <w:r w:rsidRPr="003C101E">
        <w:rPr>
          <w:rStyle w:val="ab"/>
          <w:rFonts w:eastAsia="Arial"/>
          <w:b w:val="0"/>
          <w:sz w:val="28"/>
          <w:szCs w:val="28"/>
          <w:shd w:val="clear" w:color="auto" w:fill="FFFFFF"/>
          <w:lang w:eastAsia="zh-CN"/>
        </w:rPr>
        <w:t>индикатор</w:t>
      </w:r>
      <w:r w:rsidR="002E7B18" w:rsidRPr="003C101E">
        <w:rPr>
          <w:rStyle w:val="ab"/>
          <w:rFonts w:eastAsia="Arial"/>
          <w:b w:val="0"/>
          <w:sz w:val="28"/>
          <w:szCs w:val="28"/>
          <w:shd w:val="clear" w:color="auto" w:fill="FFFFFF"/>
          <w:lang w:eastAsia="zh-CN"/>
        </w:rPr>
        <w:t xml:space="preserve"> </w:t>
      </w:r>
      <w:r w:rsidRPr="003C101E">
        <w:rPr>
          <w:rStyle w:val="ab"/>
          <w:rFonts w:eastAsia="Arial"/>
          <w:b w:val="0"/>
          <w:sz w:val="28"/>
          <w:szCs w:val="28"/>
          <w:shd w:val="clear" w:color="auto" w:fill="FFFFFF"/>
          <w:lang w:eastAsia="zh-CN"/>
        </w:rPr>
        <w:t>прогресса</w:t>
      </w:r>
      <w:r w:rsidRPr="003C101E">
        <w:rPr>
          <w:rFonts w:eastAsia="Arial"/>
          <w:sz w:val="28"/>
          <w:szCs w:val="28"/>
          <w:shd w:val="clear" w:color="auto" w:fill="FFFFFF"/>
          <w:lang w:eastAsia="zh-CN"/>
        </w:rPr>
        <w:t>.</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Кликните</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на</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него,</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чтобы</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переключить</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режим</w:t>
      </w:r>
      <w:r w:rsidR="002E7B18" w:rsidRPr="003C101E">
        <w:rPr>
          <w:rFonts w:eastAsia="Arial"/>
          <w:sz w:val="28"/>
          <w:szCs w:val="28"/>
          <w:shd w:val="clear" w:color="auto" w:fill="FFFFFF"/>
          <w:lang w:eastAsia="zh-CN"/>
        </w:rPr>
        <w:t xml:space="preserve"> </w:t>
      </w:r>
      <w:r w:rsidRPr="003C101E">
        <w:rPr>
          <w:rFonts w:eastAsia="Arial"/>
          <w:sz w:val="28"/>
          <w:szCs w:val="28"/>
          <w:shd w:val="clear" w:color="auto" w:fill="FFFFFF"/>
          <w:lang w:eastAsia="zh-CN"/>
        </w:rPr>
        <w:t>просмотра.</w:t>
      </w:r>
    </w:p>
    <w:p w:rsidR="00371198" w:rsidRPr="003C101E" w:rsidRDefault="00371198" w:rsidP="002E7B18">
      <w:pPr>
        <w:pStyle w:val="afffe"/>
        <w:shd w:val="clear" w:color="auto" w:fill="FFFFFF"/>
        <w:spacing w:beforeAutospacing="0" w:after="0" w:afterAutospacing="0" w:line="240" w:lineRule="auto"/>
        <w:ind w:firstLine="709"/>
        <w:jc w:val="both"/>
        <w:rPr>
          <w:rFonts w:eastAsia="Georgia"/>
          <w:sz w:val="28"/>
          <w:szCs w:val="28"/>
          <w:shd w:val="clear" w:color="auto" w:fill="FFFFFF"/>
          <w:lang w:val="ru-RU"/>
        </w:rPr>
      </w:pPr>
      <w:r w:rsidRPr="003C101E">
        <w:rPr>
          <w:rFonts w:eastAsia="Georgia"/>
          <w:sz w:val="28"/>
          <w:szCs w:val="28"/>
          <w:shd w:val="clear" w:color="auto" w:fill="FFFFFF"/>
          <w:lang w:val="ru-RU"/>
        </w:rPr>
        <w:t>Качество</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перевода</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в</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значительной</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степени</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зависит</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от</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выбранной</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темы.</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Тема</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текста</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для</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перевода</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должна</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быть</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актуальной,</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достаточно</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конкретной</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и</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иметь</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практическое</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значение.</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Студент</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самостоятельно</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выбирает</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те</w:t>
      </w:r>
      <w:proofErr w:type="gramStart"/>
      <w:r w:rsidRPr="003C101E">
        <w:rPr>
          <w:rFonts w:eastAsia="Georgia"/>
          <w:sz w:val="28"/>
          <w:szCs w:val="28"/>
          <w:shd w:val="clear" w:color="auto" w:fill="FFFFFF"/>
          <w:lang w:val="ru-RU"/>
        </w:rPr>
        <w:t>кст</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дл</w:t>
      </w:r>
      <w:proofErr w:type="gramEnd"/>
      <w:r w:rsidRPr="003C101E">
        <w:rPr>
          <w:rFonts w:eastAsia="Georgia"/>
          <w:sz w:val="28"/>
          <w:szCs w:val="28"/>
          <w:shd w:val="clear" w:color="auto" w:fill="FFFFFF"/>
          <w:lang w:val="ru-RU"/>
        </w:rPr>
        <w:t>я</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перевода</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из</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предложенных</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преподавателем</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текстов.</w:t>
      </w:r>
    </w:p>
    <w:p w:rsidR="00371198" w:rsidRPr="003C101E" w:rsidRDefault="00371198" w:rsidP="002E7B18">
      <w:pPr>
        <w:pStyle w:val="afffe"/>
        <w:shd w:val="clear" w:color="auto" w:fill="FFFFFF"/>
        <w:spacing w:beforeAutospacing="0" w:after="0" w:afterAutospacing="0" w:line="240" w:lineRule="auto"/>
        <w:ind w:firstLine="709"/>
        <w:jc w:val="both"/>
        <w:rPr>
          <w:rFonts w:eastAsia="Georgia"/>
          <w:sz w:val="28"/>
          <w:szCs w:val="28"/>
          <w:shd w:val="clear" w:color="auto" w:fill="FFFFFF"/>
          <w:lang w:val="ru-RU"/>
        </w:rPr>
      </w:pPr>
      <w:r w:rsidRPr="003C101E">
        <w:rPr>
          <w:rFonts w:eastAsia="Georgia"/>
          <w:sz w:val="28"/>
          <w:szCs w:val="28"/>
          <w:shd w:val="clear" w:color="auto" w:fill="FFFFFF"/>
          <w:lang w:val="ru-RU"/>
        </w:rPr>
        <w:t>В</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процессе</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выполнения</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практических</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заданий</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преподаватель</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проводит</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специальные</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консультации.</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Посещение</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этих</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консультаций</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для</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студентов</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является</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обязательным,</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так</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как</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они</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выступают</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не</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только</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как</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средство</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оказания</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помощи</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студентам,</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но</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одновременно</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являются</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и</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основной</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формой</w:t>
      </w:r>
      <w:r w:rsidR="002E7B18" w:rsidRPr="003C101E">
        <w:rPr>
          <w:rFonts w:eastAsia="Georgia"/>
          <w:sz w:val="28"/>
          <w:szCs w:val="28"/>
          <w:shd w:val="clear" w:color="auto" w:fill="FFFFFF"/>
          <w:lang w:val="ru-RU"/>
        </w:rPr>
        <w:t xml:space="preserve"> </w:t>
      </w:r>
      <w:proofErr w:type="gramStart"/>
      <w:r w:rsidRPr="003C101E">
        <w:rPr>
          <w:rFonts w:eastAsia="Georgia"/>
          <w:sz w:val="28"/>
          <w:szCs w:val="28"/>
          <w:shd w:val="clear" w:color="auto" w:fill="FFFFFF"/>
          <w:lang w:val="ru-RU"/>
        </w:rPr>
        <w:t>контроля</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за</w:t>
      </w:r>
      <w:proofErr w:type="gramEnd"/>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выполнением</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итоговых</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контрольных</w:t>
      </w:r>
      <w:r w:rsidR="002E7B18" w:rsidRPr="003C101E">
        <w:rPr>
          <w:rFonts w:eastAsia="Georgia"/>
          <w:sz w:val="28"/>
          <w:szCs w:val="28"/>
          <w:shd w:val="clear" w:color="auto" w:fill="FFFFFF"/>
          <w:lang w:val="ru-RU"/>
        </w:rPr>
        <w:t xml:space="preserve"> </w:t>
      </w:r>
      <w:r w:rsidRPr="003C101E">
        <w:rPr>
          <w:rFonts w:eastAsia="Georgia"/>
          <w:sz w:val="28"/>
          <w:szCs w:val="28"/>
          <w:shd w:val="clear" w:color="auto" w:fill="FFFFFF"/>
          <w:lang w:val="ru-RU"/>
        </w:rPr>
        <w:t>работ.</w:t>
      </w:r>
    </w:p>
    <w:p w:rsidR="00371198" w:rsidRPr="003C101E" w:rsidRDefault="00371198" w:rsidP="003C101E">
      <w:pPr>
        <w:pStyle w:val="1"/>
        <w:numPr>
          <w:ilvl w:val="0"/>
          <w:numId w:val="0"/>
        </w:numPr>
        <w:spacing w:after="480"/>
        <w:ind w:firstLine="709"/>
        <w:jc w:val="both"/>
        <w:rPr>
          <w:color w:val="auto"/>
          <w:shd w:val="clear" w:color="auto" w:fill="FFFFFF"/>
        </w:rPr>
      </w:pPr>
      <w:bookmarkStart w:id="5" w:name="_Toc19188557"/>
      <w:r w:rsidRPr="003C101E">
        <w:rPr>
          <w:color w:val="auto"/>
          <w:shd w:val="clear" w:color="auto" w:fill="FFFFFF"/>
        </w:rPr>
        <w:t>3</w:t>
      </w:r>
      <w:r w:rsidR="002E7B18" w:rsidRPr="003C101E">
        <w:rPr>
          <w:color w:val="auto"/>
          <w:shd w:val="clear" w:color="auto" w:fill="FFFFFF"/>
        </w:rPr>
        <w:t xml:space="preserve"> </w:t>
      </w:r>
      <w:r w:rsidRPr="003C101E">
        <w:rPr>
          <w:color w:val="auto"/>
          <w:shd w:val="clear" w:color="auto" w:fill="FFFFFF"/>
        </w:rPr>
        <w:t>Методические</w:t>
      </w:r>
      <w:r w:rsidR="002E7B18" w:rsidRPr="003C101E">
        <w:rPr>
          <w:color w:val="auto"/>
          <w:shd w:val="clear" w:color="auto" w:fill="FFFFFF"/>
        </w:rPr>
        <w:t xml:space="preserve"> </w:t>
      </w:r>
      <w:r w:rsidRPr="003C101E">
        <w:rPr>
          <w:color w:val="auto"/>
          <w:shd w:val="clear" w:color="auto" w:fill="FFFFFF"/>
        </w:rPr>
        <w:t>указания</w:t>
      </w:r>
      <w:r w:rsidR="002E7B18" w:rsidRPr="003C101E">
        <w:rPr>
          <w:color w:val="auto"/>
          <w:shd w:val="clear" w:color="auto" w:fill="FFFFFF"/>
        </w:rPr>
        <w:t xml:space="preserve"> </w:t>
      </w:r>
      <w:r w:rsidRPr="003C101E">
        <w:rPr>
          <w:color w:val="auto"/>
          <w:shd w:val="clear" w:color="auto" w:fill="FFFFFF"/>
        </w:rPr>
        <w:t>по</w:t>
      </w:r>
      <w:r w:rsidR="002E7B18" w:rsidRPr="003C101E">
        <w:rPr>
          <w:color w:val="auto"/>
          <w:shd w:val="clear" w:color="auto" w:fill="FFFFFF"/>
        </w:rPr>
        <w:t xml:space="preserve"> </w:t>
      </w:r>
      <w:r w:rsidRPr="003C101E">
        <w:rPr>
          <w:color w:val="auto"/>
          <w:shd w:val="clear" w:color="auto" w:fill="FFFFFF"/>
        </w:rPr>
        <w:t>самостоятельной</w:t>
      </w:r>
      <w:r w:rsidR="002E7B18" w:rsidRPr="003C101E">
        <w:rPr>
          <w:color w:val="auto"/>
          <w:shd w:val="clear" w:color="auto" w:fill="FFFFFF"/>
        </w:rPr>
        <w:t xml:space="preserve"> </w:t>
      </w:r>
      <w:r w:rsidRPr="003C101E">
        <w:rPr>
          <w:color w:val="auto"/>
          <w:shd w:val="clear" w:color="auto" w:fill="FFFFFF"/>
        </w:rPr>
        <w:t>работе</w:t>
      </w:r>
      <w:bookmarkEnd w:id="5"/>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Самостоятельная</w:t>
      </w:r>
      <w:r w:rsidR="002E7B18" w:rsidRPr="003C101E">
        <w:rPr>
          <w:sz w:val="28"/>
          <w:szCs w:val="28"/>
          <w:shd w:val="clear" w:color="auto" w:fill="FFFFFF"/>
          <w:lang w:val="ru-RU"/>
        </w:rPr>
        <w:t xml:space="preserve"> </w:t>
      </w:r>
      <w:r w:rsidRPr="003C101E">
        <w:rPr>
          <w:sz w:val="28"/>
          <w:szCs w:val="28"/>
          <w:shd w:val="clear" w:color="auto" w:fill="FFFFFF"/>
          <w:lang w:val="ru-RU"/>
        </w:rPr>
        <w:t>работа</w:t>
      </w:r>
      <w:r w:rsidR="003C101E">
        <w:rPr>
          <w:sz w:val="28"/>
          <w:szCs w:val="28"/>
          <w:shd w:val="clear" w:color="auto" w:fill="FFFFFF"/>
          <w:lang w:val="ru-RU"/>
        </w:rPr>
        <w:t xml:space="preserve"> </w:t>
      </w:r>
      <w:r w:rsidRPr="003C101E">
        <w:rPr>
          <w:sz w:val="28"/>
          <w:szCs w:val="28"/>
          <w:shd w:val="clear" w:color="auto" w:fill="FFFFFF"/>
          <w:lang w:val="ru-RU"/>
        </w:rPr>
        <w:t>студентов</w:t>
      </w:r>
      <w:r w:rsidR="002E7B18" w:rsidRPr="003C101E">
        <w:rPr>
          <w:sz w:val="28"/>
          <w:szCs w:val="28"/>
          <w:shd w:val="clear" w:color="auto" w:fill="FFFFFF"/>
          <w:lang w:val="ru-RU"/>
        </w:rPr>
        <w:t xml:space="preserve"> </w:t>
      </w:r>
      <w:r w:rsidRPr="003C101E">
        <w:rPr>
          <w:sz w:val="28"/>
          <w:szCs w:val="28"/>
          <w:shd w:val="clear" w:color="auto" w:fill="FFFFFF"/>
          <w:lang w:val="ru-RU"/>
        </w:rPr>
        <w:t>по</w:t>
      </w:r>
      <w:r w:rsidR="002E7B18" w:rsidRPr="003C101E">
        <w:rPr>
          <w:sz w:val="28"/>
          <w:szCs w:val="28"/>
          <w:shd w:val="clear" w:color="auto" w:fill="FFFFFF"/>
          <w:lang w:val="ru-RU"/>
        </w:rPr>
        <w:t xml:space="preserve"> </w:t>
      </w:r>
      <w:r w:rsidRPr="003C101E">
        <w:rPr>
          <w:sz w:val="28"/>
          <w:szCs w:val="28"/>
          <w:shd w:val="clear" w:color="auto" w:fill="FFFFFF"/>
          <w:lang w:val="ru-RU"/>
        </w:rPr>
        <w:t>дисциплине</w:t>
      </w:r>
      <w:r w:rsidR="002E7B18" w:rsidRPr="003C101E">
        <w:rPr>
          <w:sz w:val="28"/>
          <w:szCs w:val="28"/>
          <w:shd w:val="clear" w:color="auto" w:fill="FFFFFF"/>
          <w:lang w:val="ru-RU"/>
        </w:rPr>
        <w:t xml:space="preserve"> </w:t>
      </w:r>
      <w:r w:rsidRPr="003C101E">
        <w:rPr>
          <w:sz w:val="28"/>
          <w:szCs w:val="28"/>
          <w:shd w:val="clear" w:color="auto" w:fill="FFFFFF"/>
          <w:lang w:val="ru-RU"/>
        </w:rPr>
        <w:t>«Компьютерные</w:t>
      </w:r>
      <w:r w:rsidR="002E7B18" w:rsidRPr="003C101E">
        <w:rPr>
          <w:sz w:val="28"/>
          <w:szCs w:val="28"/>
          <w:shd w:val="clear" w:color="auto" w:fill="FFFFFF"/>
          <w:lang w:val="ru-RU"/>
        </w:rPr>
        <w:t xml:space="preserve"> </w:t>
      </w:r>
      <w:r w:rsidRPr="003C101E">
        <w:rPr>
          <w:sz w:val="28"/>
          <w:szCs w:val="28"/>
          <w:shd w:val="clear" w:color="auto" w:fill="FFFFFF"/>
          <w:lang w:val="ru-RU"/>
        </w:rPr>
        <w:t>технологии</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переводе»</w:t>
      </w:r>
      <w:r w:rsidR="002E7B18" w:rsidRPr="003C101E">
        <w:rPr>
          <w:sz w:val="28"/>
          <w:szCs w:val="28"/>
          <w:shd w:val="clear" w:color="auto" w:fill="FFFFFF"/>
          <w:lang w:val="ru-RU"/>
        </w:rPr>
        <w:t xml:space="preserve"> </w:t>
      </w:r>
      <w:r w:rsidRPr="003C101E">
        <w:rPr>
          <w:sz w:val="28"/>
          <w:szCs w:val="28"/>
          <w:shd w:val="clear" w:color="auto" w:fill="FFFFFF"/>
          <w:lang w:val="ru-RU"/>
        </w:rPr>
        <w:t>является</w:t>
      </w:r>
      <w:r w:rsidR="002E7B18" w:rsidRPr="003C101E">
        <w:rPr>
          <w:sz w:val="28"/>
          <w:szCs w:val="28"/>
          <w:shd w:val="clear" w:color="auto" w:fill="FFFFFF"/>
          <w:lang w:val="ru-RU"/>
        </w:rPr>
        <w:t xml:space="preserve"> </w:t>
      </w:r>
      <w:r w:rsidRPr="003C101E">
        <w:rPr>
          <w:sz w:val="28"/>
          <w:szCs w:val="28"/>
          <w:shd w:val="clear" w:color="auto" w:fill="FFFFFF"/>
          <w:lang w:val="ru-RU"/>
        </w:rPr>
        <w:t>неотъемлемой</w:t>
      </w:r>
      <w:r w:rsidR="002E7B18" w:rsidRPr="003C101E">
        <w:rPr>
          <w:sz w:val="28"/>
          <w:szCs w:val="28"/>
          <w:shd w:val="clear" w:color="auto" w:fill="FFFFFF"/>
          <w:lang w:val="ru-RU"/>
        </w:rPr>
        <w:t xml:space="preserve"> </w:t>
      </w:r>
      <w:r w:rsidRPr="003C101E">
        <w:rPr>
          <w:sz w:val="28"/>
          <w:szCs w:val="28"/>
          <w:shd w:val="clear" w:color="auto" w:fill="FFFFFF"/>
          <w:lang w:val="ru-RU"/>
        </w:rPr>
        <w:t>составляющей</w:t>
      </w:r>
      <w:r w:rsidR="002E7B18" w:rsidRPr="003C101E">
        <w:rPr>
          <w:sz w:val="28"/>
          <w:szCs w:val="28"/>
          <w:shd w:val="clear" w:color="auto" w:fill="FFFFFF"/>
          <w:lang w:val="ru-RU"/>
        </w:rPr>
        <w:t xml:space="preserve"> </w:t>
      </w:r>
      <w:r w:rsidRPr="003C101E">
        <w:rPr>
          <w:sz w:val="28"/>
          <w:szCs w:val="28"/>
          <w:shd w:val="clear" w:color="auto" w:fill="FFFFFF"/>
          <w:lang w:val="ru-RU"/>
        </w:rPr>
        <w:t>процесса</w:t>
      </w:r>
      <w:r w:rsidR="002E7B18" w:rsidRPr="003C101E">
        <w:rPr>
          <w:sz w:val="28"/>
          <w:szCs w:val="28"/>
          <w:shd w:val="clear" w:color="auto" w:fill="FFFFFF"/>
          <w:lang w:val="ru-RU"/>
        </w:rPr>
        <w:t xml:space="preserve"> </w:t>
      </w:r>
      <w:r w:rsidRPr="003C101E">
        <w:rPr>
          <w:sz w:val="28"/>
          <w:szCs w:val="28"/>
          <w:shd w:val="clear" w:color="auto" w:fill="FFFFFF"/>
          <w:lang w:val="ru-RU"/>
        </w:rPr>
        <w:t>освоения</w:t>
      </w:r>
      <w:r w:rsidR="002E7B18" w:rsidRPr="003C101E">
        <w:rPr>
          <w:sz w:val="28"/>
          <w:szCs w:val="28"/>
          <w:shd w:val="clear" w:color="auto" w:fill="FFFFFF"/>
          <w:lang w:val="ru-RU"/>
        </w:rPr>
        <w:t xml:space="preserve"> </w:t>
      </w:r>
      <w:r w:rsidRPr="003C101E">
        <w:rPr>
          <w:sz w:val="28"/>
          <w:szCs w:val="28"/>
          <w:shd w:val="clear" w:color="auto" w:fill="FFFFFF"/>
          <w:lang w:val="ru-RU"/>
        </w:rPr>
        <w:t>программы</w:t>
      </w:r>
      <w:r w:rsidR="002E7B18" w:rsidRPr="003C101E">
        <w:rPr>
          <w:sz w:val="28"/>
          <w:szCs w:val="28"/>
          <w:shd w:val="clear" w:color="auto" w:fill="FFFFFF"/>
          <w:lang w:val="ru-RU"/>
        </w:rPr>
        <w:t xml:space="preserve"> </w:t>
      </w:r>
      <w:r w:rsidRPr="003C101E">
        <w:rPr>
          <w:sz w:val="28"/>
          <w:szCs w:val="28"/>
          <w:shd w:val="clear" w:color="auto" w:fill="FFFFFF"/>
          <w:lang w:val="ru-RU"/>
        </w:rPr>
        <w:t>обучения.</w:t>
      </w:r>
      <w:r w:rsidR="002E7B18" w:rsidRPr="003C101E">
        <w:rPr>
          <w:sz w:val="28"/>
          <w:szCs w:val="28"/>
          <w:shd w:val="clear" w:color="auto" w:fill="FFFFFF"/>
          <w:lang w:val="ru-RU"/>
        </w:rPr>
        <w:t xml:space="preserve"> </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Используя</w:t>
      </w:r>
      <w:r w:rsidR="002E7B18" w:rsidRPr="003C101E">
        <w:rPr>
          <w:sz w:val="28"/>
          <w:szCs w:val="28"/>
          <w:shd w:val="clear" w:color="auto" w:fill="FFFFFF"/>
          <w:lang w:val="ru-RU"/>
        </w:rPr>
        <w:t xml:space="preserve"> </w:t>
      </w:r>
      <w:r w:rsidRPr="003C101E">
        <w:rPr>
          <w:sz w:val="28"/>
          <w:szCs w:val="28"/>
          <w:shd w:val="clear" w:color="auto" w:fill="FFFFFF"/>
          <w:lang w:val="ru-RU"/>
        </w:rPr>
        <w:t>методические</w:t>
      </w:r>
      <w:r w:rsidR="002E7B18" w:rsidRPr="003C101E">
        <w:rPr>
          <w:sz w:val="28"/>
          <w:szCs w:val="28"/>
          <w:shd w:val="clear" w:color="auto" w:fill="FFFFFF"/>
          <w:lang w:val="ru-RU"/>
        </w:rPr>
        <w:t xml:space="preserve"> </w:t>
      </w:r>
      <w:r w:rsidRPr="003C101E">
        <w:rPr>
          <w:sz w:val="28"/>
          <w:szCs w:val="28"/>
          <w:shd w:val="clear" w:color="auto" w:fill="FFFFFF"/>
          <w:lang w:val="ru-RU"/>
        </w:rPr>
        <w:t>указания,</w:t>
      </w:r>
      <w:r w:rsidR="002E7B18" w:rsidRPr="003C101E">
        <w:rPr>
          <w:sz w:val="28"/>
          <w:szCs w:val="28"/>
          <w:shd w:val="clear" w:color="auto" w:fill="FFFFFF"/>
          <w:lang w:val="ru-RU"/>
        </w:rPr>
        <w:t xml:space="preserve"> </w:t>
      </w:r>
      <w:r w:rsidRPr="003C101E">
        <w:rPr>
          <w:sz w:val="28"/>
          <w:szCs w:val="28"/>
          <w:shd w:val="clear" w:color="auto" w:fill="FFFFFF"/>
          <w:lang w:val="ru-RU"/>
        </w:rPr>
        <w:t>студенты</w:t>
      </w:r>
      <w:r w:rsidR="002E7B18" w:rsidRPr="003C101E">
        <w:rPr>
          <w:sz w:val="28"/>
          <w:szCs w:val="28"/>
          <w:shd w:val="clear" w:color="auto" w:fill="FFFFFF"/>
          <w:lang w:val="ru-RU"/>
        </w:rPr>
        <w:t xml:space="preserve"> </w:t>
      </w:r>
      <w:r w:rsidRPr="003C101E">
        <w:rPr>
          <w:sz w:val="28"/>
          <w:szCs w:val="28"/>
          <w:shd w:val="clear" w:color="auto" w:fill="FFFFFF"/>
          <w:lang w:val="ru-RU"/>
        </w:rPr>
        <w:t>должны</w:t>
      </w:r>
      <w:r w:rsidR="002E7B18" w:rsidRPr="003C101E">
        <w:rPr>
          <w:sz w:val="28"/>
          <w:szCs w:val="28"/>
          <w:shd w:val="clear" w:color="auto" w:fill="FFFFFF"/>
          <w:lang w:val="ru-RU"/>
        </w:rPr>
        <w:t xml:space="preserve"> </w:t>
      </w:r>
      <w:r w:rsidRPr="003C101E">
        <w:rPr>
          <w:sz w:val="28"/>
          <w:szCs w:val="28"/>
          <w:shd w:val="clear" w:color="auto" w:fill="FFFFFF"/>
          <w:lang w:val="ru-RU"/>
        </w:rPr>
        <w:t>овладеть</w:t>
      </w:r>
      <w:r w:rsidR="002E7B18" w:rsidRPr="003C101E">
        <w:rPr>
          <w:sz w:val="28"/>
          <w:szCs w:val="28"/>
          <w:shd w:val="clear" w:color="auto" w:fill="FFFFFF"/>
          <w:lang w:val="ru-RU"/>
        </w:rPr>
        <w:t xml:space="preserve"> </w:t>
      </w:r>
      <w:r w:rsidRPr="003C101E">
        <w:rPr>
          <w:sz w:val="28"/>
          <w:szCs w:val="28"/>
          <w:shd w:val="clear" w:color="auto" w:fill="FFFFFF"/>
          <w:lang w:val="ru-RU"/>
        </w:rPr>
        <w:t>следующими</w:t>
      </w:r>
      <w:r w:rsidR="002E7B18" w:rsidRPr="003C101E">
        <w:rPr>
          <w:sz w:val="28"/>
          <w:szCs w:val="28"/>
          <w:shd w:val="clear" w:color="auto" w:fill="FFFFFF"/>
          <w:lang w:val="ru-RU"/>
        </w:rPr>
        <w:t xml:space="preserve"> </w:t>
      </w:r>
      <w:r w:rsidRPr="003C101E">
        <w:rPr>
          <w:sz w:val="28"/>
          <w:szCs w:val="28"/>
          <w:shd w:val="clear" w:color="auto" w:fill="FFFFFF"/>
          <w:lang w:val="ru-RU"/>
        </w:rPr>
        <w:t>навыками</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2E7B18" w:rsidRPr="003C101E">
        <w:rPr>
          <w:sz w:val="28"/>
          <w:szCs w:val="28"/>
          <w:shd w:val="clear" w:color="auto" w:fill="FFFFFF"/>
          <w:lang w:val="ru-RU"/>
        </w:rPr>
        <w:t xml:space="preserve"> </w:t>
      </w:r>
      <w:r w:rsidRPr="003C101E">
        <w:rPr>
          <w:sz w:val="28"/>
          <w:szCs w:val="28"/>
          <w:shd w:val="clear" w:color="auto" w:fill="FFFFFF"/>
          <w:lang w:val="ru-RU"/>
        </w:rPr>
        <w:t>умениями:</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3C101E">
        <w:rPr>
          <w:sz w:val="28"/>
          <w:szCs w:val="28"/>
          <w:shd w:val="clear" w:color="auto" w:fill="FFFFFF"/>
          <w:lang w:val="ru-RU"/>
        </w:rPr>
        <w:t xml:space="preserve"> </w:t>
      </w:r>
      <w:r w:rsidRPr="003C101E">
        <w:rPr>
          <w:sz w:val="28"/>
          <w:szCs w:val="28"/>
          <w:shd w:val="clear" w:color="auto" w:fill="FFFFFF"/>
          <w:lang w:val="ru-RU"/>
        </w:rPr>
        <w:t>освоить</w:t>
      </w:r>
      <w:r w:rsidR="002E7B18" w:rsidRPr="003C101E">
        <w:rPr>
          <w:sz w:val="28"/>
          <w:szCs w:val="28"/>
          <w:shd w:val="clear" w:color="auto" w:fill="FFFFFF"/>
          <w:lang w:val="ru-RU"/>
        </w:rPr>
        <w:t xml:space="preserve"> </w:t>
      </w:r>
      <w:r w:rsidRPr="003C101E">
        <w:rPr>
          <w:sz w:val="28"/>
          <w:szCs w:val="28"/>
          <w:shd w:val="clear" w:color="auto" w:fill="FFFFFF"/>
          <w:lang w:val="ru-RU"/>
        </w:rPr>
        <w:t>лексику</w:t>
      </w:r>
      <w:r w:rsidR="002E7B18" w:rsidRPr="003C101E">
        <w:rPr>
          <w:sz w:val="28"/>
          <w:szCs w:val="28"/>
          <w:shd w:val="clear" w:color="auto" w:fill="FFFFFF"/>
          <w:lang w:val="ru-RU"/>
        </w:rPr>
        <w:t xml:space="preserve"> </w:t>
      </w:r>
      <w:r w:rsidRPr="003C101E">
        <w:rPr>
          <w:sz w:val="28"/>
          <w:szCs w:val="28"/>
          <w:shd w:val="clear" w:color="auto" w:fill="FFFFFF"/>
          <w:lang w:val="ru-RU"/>
        </w:rPr>
        <w:t>английского</w:t>
      </w:r>
      <w:r w:rsidR="002E7B18" w:rsidRPr="003C101E">
        <w:rPr>
          <w:sz w:val="28"/>
          <w:szCs w:val="28"/>
          <w:shd w:val="clear" w:color="auto" w:fill="FFFFFF"/>
          <w:lang w:val="ru-RU"/>
        </w:rPr>
        <w:t xml:space="preserve"> </w:t>
      </w:r>
      <w:r w:rsidRPr="003C101E">
        <w:rPr>
          <w:sz w:val="28"/>
          <w:szCs w:val="28"/>
          <w:shd w:val="clear" w:color="auto" w:fill="FFFFFF"/>
          <w:lang w:val="ru-RU"/>
        </w:rPr>
        <w:t>языка</w:t>
      </w:r>
      <w:r w:rsidR="002E7B18" w:rsidRPr="003C101E">
        <w:rPr>
          <w:sz w:val="28"/>
          <w:szCs w:val="28"/>
          <w:shd w:val="clear" w:color="auto" w:fill="FFFFFF"/>
          <w:lang w:val="ru-RU"/>
        </w:rPr>
        <w:t xml:space="preserve"> </w:t>
      </w:r>
      <w:r w:rsidRPr="003C101E">
        <w:rPr>
          <w:sz w:val="28"/>
          <w:szCs w:val="28"/>
          <w:shd w:val="clear" w:color="auto" w:fill="FFFFFF"/>
          <w:lang w:val="ru-RU"/>
        </w:rPr>
        <w:t>по</w:t>
      </w:r>
      <w:r w:rsidR="002E7B18" w:rsidRPr="003C101E">
        <w:rPr>
          <w:sz w:val="28"/>
          <w:szCs w:val="28"/>
          <w:shd w:val="clear" w:color="auto" w:fill="FFFFFF"/>
          <w:lang w:val="ru-RU"/>
        </w:rPr>
        <w:t xml:space="preserve"> </w:t>
      </w:r>
      <w:r w:rsidRPr="003C101E">
        <w:rPr>
          <w:sz w:val="28"/>
          <w:szCs w:val="28"/>
          <w:shd w:val="clear" w:color="auto" w:fill="FFFFFF"/>
          <w:lang w:val="ru-RU"/>
        </w:rPr>
        <w:t>программе</w:t>
      </w:r>
      <w:r w:rsidR="002E7B18" w:rsidRPr="003C101E">
        <w:rPr>
          <w:sz w:val="28"/>
          <w:szCs w:val="28"/>
          <w:shd w:val="clear" w:color="auto" w:fill="FFFFFF"/>
          <w:lang w:val="ru-RU"/>
        </w:rPr>
        <w:t xml:space="preserve"> </w:t>
      </w:r>
      <w:r w:rsidRPr="003C101E">
        <w:rPr>
          <w:sz w:val="28"/>
          <w:szCs w:val="28"/>
          <w:shd w:val="clear" w:color="auto" w:fill="FFFFFF"/>
          <w:lang w:val="ru-RU"/>
        </w:rPr>
        <w:t>дисциплины;</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3C101E">
        <w:rPr>
          <w:sz w:val="28"/>
          <w:szCs w:val="28"/>
          <w:shd w:val="clear" w:color="auto" w:fill="FFFFFF"/>
          <w:lang w:val="ru-RU"/>
        </w:rPr>
        <w:t xml:space="preserve"> </w:t>
      </w:r>
      <w:r w:rsidRPr="003C101E">
        <w:rPr>
          <w:sz w:val="28"/>
          <w:szCs w:val="28"/>
          <w:shd w:val="clear" w:color="auto" w:fill="FFFFFF"/>
          <w:lang w:val="ru-RU"/>
        </w:rPr>
        <w:t>изучить</w:t>
      </w:r>
      <w:r w:rsidR="002E7B18" w:rsidRPr="003C101E">
        <w:rPr>
          <w:sz w:val="28"/>
          <w:szCs w:val="28"/>
          <w:shd w:val="clear" w:color="auto" w:fill="FFFFFF"/>
          <w:lang w:val="ru-RU"/>
        </w:rPr>
        <w:t xml:space="preserve"> </w:t>
      </w:r>
      <w:r w:rsidRPr="003C101E">
        <w:rPr>
          <w:sz w:val="28"/>
          <w:szCs w:val="28"/>
          <w:shd w:val="clear" w:color="auto" w:fill="FFFFFF"/>
          <w:lang w:val="ru-RU"/>
        </w:rPr>
        <w:t>грамматические</w:t>
      </w:r>
      <w:r w:rsidR="002E7B18" w:rsidRPr="003C101E">
        <w:rPr>
          <w:sz w:val="28"/>
          <w:szCs w:val="28"/>
          <w:shd w:val="clear" w:color="auto" w:fill="FFFFFF"/>
          <w:lang w:val="ru-RU"/>
        </w:rPr>
        <w:t xml:space="preserve"> </w:t>
      </w:r>
      <w:r w:rsidRPr="003C101E">
        <w:rPr>
          <w:sz w:val="28"/>
          <w:szCs w:val="28"/>
          <w:shd w:val="clear" w:color="auto" w:fill="FFFFFF"/>
          <w:lang w:val="ru-RU"/>
        </w:rPr>
        <w:t>трудности</w:t>
      </w:r>
      <w:r w:rsidR="002E7B18" w:rsidRPr="003C101E">
        <w:rPr>
          <w:sz w:val="28"/>
          <w:szCs w:val="28"/>
          <w:shd w:val="clear" w:color="auto" w:fill="FFFFFF"/>
          <w:lang w:val="ru-RU"/>
        </w:rPr>
        <w:t xml:space="preserve"> </w:t>
      </w:r>
      <w:r w:rsidRPr="003C101E">
        <w:rPr>
          <w:sz w:val="28"/>
          <w:szCs w:val="28"/>
          <w:shd w:val="clear" w:color="auto" w:fill="FFFFFF"/>
          <w:lang w:val="ru-RU"/>
        </w:rPr>
        <w:t>перевода</w:t>
      </w:r>
      <w:r w:rsidR="002E7B18" w:rsidRPr="003C101E">
        <w:rPr>
          <w:sz w:val="28"/>
          <w:szCs w:val="28"/>
          <w:shd w:val="clear" w:color="auto" w:fill="FFFFFF"/>
          <w:lang w:val="ru-RU"/>
        </w:rPr>
        <w:t xml:space="preserve"> </w:t>
      </w:r>
      <w:r w:rsidR="0053177D">
        <w:rPr>
          <w:sz w:val="28"/>
          <w:szCs w:val="28"/>
          <w:shd w:val="clear" w:color="auto" w:fill="FFFFFF"/>
          <w:lang w:val="ru-RU"/>
        </w:rPr>
        <w:t>различной</w:t>
      </w:r>
      <w:r w:rsidR="002E7B18" w:rsidRPr="003C101E">
        <w:rPr>
          <w:sz w:val="28"/>
          <w:szCs w:val="28"/>
          <w:shd w:val="clear" w:color="auto" w:fill="FFFFFF"/>
          <w:lang w:val="ru-RU"/>
        </w:rPr>
        <w:t xml:space="preserve"> </w:t>
      </w:r>
      <w:r w:rsidRPr="003C101E">
        <w:rPr>
          <w:sz w:val="28"/>
          <w:szCs w:val="28"/>
          <w:shd w:val="clear" w:color="auto" w:fill="FFFFFF"/>
          <w:lang w:val="ru-RU"/>
        </w:rPr>
        <w:t>документации</w:t>
      </w:r>
      <w:r w:rsidR="0053177D">
        <w:rPr>
          <w:sz w:val="28"/>
          <w:szCs w:val="28"/>
          <w:shd w:val="clear" w:color="auto" w:fill="FFFFFF"/>
          <w:lang w:val="ru-RU"/>
        </w:rPr>
        <w:t xml:space="preserve"> и иных типов текста</w:t>
      </w:r>
      <w:r w:rsidRPr="003C101E">
        <w:rPr>
          <w:sz w:val="28"/>
          <w:szCs w:val="28"/>
          <w:shd w:val="clear" w:color="auto" w:fill="FFFFFF"/>
          <w:lang w:val="ru-RU"/>
        </w:rPr>
        <w:t>;</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3C101E">
        <w:rPr>
          <w:sz w:val="28"/>
          <w:szCs w:val="28"/>
          <w:shd w:val="clear" w:color="auto" w:fill="FFFFFF"/>
          <w:lang w:val="ru-RU"/>
        </w:rPr>
        <w:t xml:space="preserve"> </w:t>
      </w:r>
      <w:r w:rsidRPr="003C101E">
        <w:rPr>
          <w:sz w:val="28"/>
          <w:szCs w:val="28"/>
          <w:shd w:val="clear" w:color="auto" w:fill="FFFFFF"/>
          <w:lang w:val="ru-RU"/>
        </w:rPr>
        <w:t>научиться</w:t>
      </w:r>
      <w:r w:rsidR="002E7B18" w:rsidRPr="003C101E">
        <w:rPr>
          <w:sz w:val="28"/>
          <w:szCs w:val="28"/>
          <w:shd w:val="clear" w:color="auto" w:fill="FFFFFF"/>
          <w:lang w:val="ru-RU"/>
        </w:rPr>
        <w:t xml:space="preserve"> </w:t>
      </w:r>
      <w:r w:rsidRPr="003C101E">
        <w:rPr>
          <w:sz w:val="28"/>
          <w:szCs w:val="28"/>
          <w:shd w:val="clear" w:color="auto" w:fill="FFFFFF"/>
          <w:lang w:val="ru-RU"/>
        </w:rPr>
        <w:t>работать</w:t>
      </w:r>
      <w:r w:rsidR="002E7B18" w:rsidRPr="003C101E">
        <w:rPr>
          <w:sz w:val="28"/>
          <w:szCs w:val="28"/>
          <w:shd w:val="clear" w:color="auto" w:fill="FFFFFF"/>
          <w:lang w:val="ru-RU"/>
        </w:rPr>
        <w:t xml:space="preserve"> </w:t>
      </w:r>
      <w:r w:rsidRPr="003C101E">
        <w:rPr>
          <w:sz w:val="28"/>
          <w:szCs w:val="28"/>
          <w:shd w:val="clear" w:color="auto" w:fill="FFFFFF"/>
          <w:lang w:val="ru-RU"/>
        </w:rPr>
        <w:t>с</w:t>
      </w:r>
      <w:r w:rsidR="002E7B18" w:rsidRPr="003C101E">
        <w:rPr>
          <w:sz w:val="28"/>
          <w:szCs w:val="28"/>
          <w:shd w:val="clear" w:color="auto" w:fill="FFFFFF"/>
          <w:lang w:val="ru-RU"/>
        </w:rPr>
        <w:t xml:space="preserve"> </w:t>
      </w:r>
      <w:r w:rsidRPr="003C101E">
        <w:rPr>
          <w:sz w:val="28"/>
          <w:szCs w:val="28"/>
          <w:shd w:val="clear" w:color="auto" w:fill="FFFFFF"/>
          <w:lang w:val="ru-RU"/>
        </w:rPr>
        <w:t>учебно-вспомогательной</w:t>
      </w:r>
      <w:r w:rsidR="002E7B18" w:rsidRPr="003C101E">
        <w:rPr>
          <w:sz w:val="28"/>
          <w:szCs w:val="28"/>
          <w:shd w:val="clear" w:color="auto" w:fill="FFFFFF"/>
          <w:lang w:val="ru-RU"/>
        </w:rPr>
        <w:t xml:space="preserve"> </w:t>
      </w:r>
      <w:r w:rsidRPr="003C101E">
        <w:rPr>
          <w:sz w:val="28"/>
          <w:szCs w:val="28"/>
          <w:shd w:val="clear" w:color="auto" w:fill="FFFFFF"/>
          <w:lang w:val="ru-RU"/>
        </w:rPr>
        <w:t>литературой</w:t>
      </w:r>
      <w:r w:rsidR="002E7B18" w:rsidRPr="003C101E">
        <w:rPr>
          <w:sz w:val="28"/>
          <w:szCs w:val="28"/>
          <w:shd w:val="clear" w:color="auto" w:fill="FFFFFF"/>
          <w:lang w:val="ru-RU"/>
        </w:rPr>
        <w:t xml:space="preserve"> </w:t>
      </w:r>
      <w:r w:rsidRPr="003C101E">
        <w:rPr>
          <w:sz w:val="28"/>
          <w:szCs w:val="28"/>
          <w:shd w:val="clear" w:color="auto" w:fill="FFFFFF"/>
          <w:lang w:val="ru-RU"/>
        </w:rPr>
        <w:t>(словарями</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3C101E">
        <w:rPr>
          <w:sz w:val="28"/>
          <w:szCs w:val="28"/>
          <w:shd w:val="clear" w:color="auto" w:fill="FFFFFF"/>
          <w:lang w:val="ru-RU"/>
        </w:rPr>
        <w:t xml:space="preserve"> </w:t>
      </w:r>
      <w:r w:rsidRPr="003C101E">
        <w:rPr>
          <w:sz w:val="28"/>
          <w:szCs w:val="28"/>
          <w:shd w:val="clear" w:color="auto" w:fill="FFFFFF"/>
          <w:lang w:val="ru-RU"/>
        </w:rPr>
        <w:t>справочниками</w:t>
      </w:r>
      <w:r w:rsidR="002E7B18" w:rsidRPr="003C101E">
        <w:rPr>
          <w:sz w:val="28"/>
          <w:szCs w:val="28"/>
          <w:shd w:val="clear" w:color="auto" w:fill="FFFFFF"/>
          <w:lang w:val="ru-RU"/>
        </w:rPr>
        <w:t xml:space="preserve"> </w:t>
      </w:r>
      <w:r w:rsidRPr="003C101E">
        <w:rPr>
          <w:sz w:val="28"/>
          <w:szCs w:val="28"/>
          <w:shd w:val="clear" w:color="auto" w:fill="FFFFFF"/>
          <w:lang w:val="ru-RU"/>
        </w:rPr>
        <w:t>по</w:t>
      </w:r>
      <w:r w:rsidR="002E7B18" w:rsidRPr="003C101E">
        <w:rPr>
          <w:sz w:val="28"/>
          <w:szCs w:val="28"/>
          <w:shd w:val="clear" w:color="auto" w:fill="FFFFFF"/>
          <w:lang w:val="ru-RU"/>
        </w:rPr>
        <w:t xml:space="preserve"> </w:t>
      </w:r>
      <w:r w:rsidRPr="003C101E">
        <w:rPr>
          <w:sz w:val="28"/>
          <w:szCs w:val="28"/>
          <w:shd w:val="clear" w:color="auto" w:fill="FFFFFF"/>
          <w:lang w:val="ru-RU"/>
        </w:rPr>
        <w:t>английскому</w:t>
      </w:r>
      <w:r w:rsidR="002E7B18" w:rsidRPr="003C101E">
        <w:rPr>
          <w:sz w:val="28"/>
          <w:szCs w:val="28"/>
          <w:shd w:val="clear" w:color="auto" w:fill="FFFFFF"/>
          <w:lang w:val="ru-RU"/>
        </w:rPr>
        <w:t xml:space="preserve"> </w:t>
      </w:r>
      <w:r w:rsidRPr="003C101E">
        <w:rPr>
          <w:sz w:val="28"/>
          <w:szCs w:val="28"/>
          <w:shd w:val="clear" w:color="auto" w:fill="FFFFFF"/>
          <w:lang w:val="ru-RU"/>
        </w:rPr>
        <w:t>языку,</w:t>
      </w:r>
      <w:r w:rsidR="002E7B18" w:rsidRPr="003C101E">
        <w:rPr>
          <w:sz w:val="28"/>
          <w:szCs w:val="28"/>
          <w:shd w:val="clear" w:color="auto" w:fill="FFFFFF"/>
          <w:lang w:val="ru-RU"/>
        </w:rPr>
        <w:t xml:space="preserve"> </w:t>
      </w:r>
      <w:r w:rsidRPr="003C101E">
        <w:rPr>
          <w:sz w:val="28"/>
          <w:szCs w:val="28"/>
          <w:shd w:val="clear" w:color="auto" w:fill="FFFFFF"/>
          <w:lang w:val="ru-RU"/>
        </w:rPr>
        <w:t>представленными</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сети</w:t>
      </w:r>
      <w:r w:rsidR="002E7B18" w:rsidRPr="003C101E">
        <w:rPr>
          <w:sz w:val="28"/>
          <w:szCs w:val="28"/>
          <w:shd w:val="clear" w:color="auto" w:fill="FFFFFF"/>
          <w:lang w:val="ru-RU"/>
        </w:rPr>
        <w:t xml:space="preserve"> </w:t>
      </w:r>
      <w:r w:rsidRPr="003C101E">
        <w:rPr>
          <w:sz w:val="28"/>
          <w:szCs w:val="28"/>
          <w:shd w:val="clear" w:color="auto" w:fill="FFFFFF"/>
        </w:rPr>
        <w:t>Internet</w:t>
      </w:r>
      <w:r w:rsidRPr="003C101E">
        <w:rPr>
          <w:sz w:val="28"/>
          <w:szCs w:val="28"/>
          <w:shd w:val="clear" w:color="auto" w:fill="FFFFFF"/>
          <w:lang w:val="ru-RU"/>
        </w:rPr>
        <w:t>);</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освоить</w:t>
      </w:r>
      <w:r w:rsidR="002E7B18" w:rsidRPr="003C101E">
        <w:rPr>
          <w:sz w:val="28"/>
          <w:szCs w:val="28"/>
          <w:shd w:val="clear" w:color="auto" w:fill="FFFFFF"/>
          <w:lang w:val="ru-RU"/>
        </w:rPr>
        <w:t xml:space="preserve"> </w:t>
      </w:r>
      <w:r w:rsidRPr="003C101E">
        <w:rPr>
          <w:sz w:val="28"/>
          <w:szCs w:val="28"/>
          <w:shd w:val="clear" w:color="auto" w:fill="FFFFFF"/>
          <w:lang w:val="ru-RU"/>
        </w:rPr>
        <w:t>программы</w:t>
      </w:r>
      <w:r w:rsidR="002E7B18" w:rsidRPr="003C101E">
        <w:rPr>
          <w:sz w:val="28"/>
          <w:szCs w:val="28"/>
          <w:shd w:val="clear" w:color="auto" w:fill="FFFFFF"/>
          <w:lang w:val="ru-RU"/>
        </w:rPr>
        <w:t xml:space="preserve"> </w:t>
      </w:r>
      <w:r w:rsidRPr="003C101E">
        <w:rPr>
          <w:sz w:val="28"/>
          <w:szCs w:val="28"/>
          <w:shd w:val="clear" w:color="auto" w:fill="FFFFFF"/>
          <w:lang w:val="ru-RU"/>
        </w:rPr>
        <w:t>автоматизированного</w:t>
      </w:r>
      <w:r w:rsidR="002E7B18" w:rsidRPr="003C101E">
        <w:rPr>
          <w:sz w:val="28"/>
          <w:szCs w:val="28"/>
          <w:shd w:val="clear" w:color="auto" w:fill="FFFFFF"/>
          <w:lang w:val="ru-RU"/>
        </w:rPr>
        <w:t xml:space="preserve"> </w:t>
      </w:r>
      <w:r w:rsidRPr="003C101E">
        <w:rPr>
          <w:sz w:val="28"/>
          <w:szCs w:val="28"/>
          <w:shd w:val="clear" w:color="auto" w:fill="FFFFFF"/>
          <w:lang w:val="ru-RU"/>
        </w:rPr>
        <w:t>перевода</w:t>
      </w:r>
      <w:r w:rsidR="002E7B18" w:rsidRPr="003C101E">
        <w:rPr>
          <w:sz w:val="28"/>
          <w:szCs w:val="28"/>
          <w:shd w:val="clear" w:color="auto" w:fill="FFFFFF"/>
          <w:lang w:val="ru-RU"/>
        </w:rPr>
        <w:t xml:space="preserve"> </w:t>
      </w:r>
      <w:r w:rsidRPr="003C101E">
        <w:rPr>
          <w:sz w:val="28"/>
          <w:szCs w:val="28"/>
          <w:shd w:val="clear" w:color="auto" w:fill="FFFFFF"/>
          <w:lang w:val="ru-RU"/>
        </w:rPr>
        <w:t>«</w:t>
      </w:r>
      <w:r w:rsidRPr="003C101E">
        <w:rPr>
          <w:sz w:val="28"/>
          <w:szCs w:val="28"/>
          <w:shd w:val="clear" w:color="auto" w:fill="FFFFFF"/>
        </w:rPr>
        <w:t>Omega</w:t>
      </w:r>
      <w:r w:rsidR="002E7B18" w:rsidRPr="003C101E">
        <w:rPr>
          <w:sz w:val="28"/>
          <w:szCs w:val="28"/>
          <w:shd w:val="clear" w:color="auto" w:fill="FFFFFF"/>
          <w:lang w:val="ru-RU"/>
        </w:rPr>
        <w:t xml:space="preserve"> </w:t>
      </w:r>
      <w:r w:rsidRPr="003C101E">
        <w:rPr>
          <w:sz w:val="28"/>
          <w:szCs w:val="28"/>
          <w:shd w:val="clear" w:color="auto" w:fill="FFFFFF"/>
        </w:rPr>
        <w:t>T</w:t>
      </w: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w:t>
      </w:r>
      <w:r w:rsidRPr="003C101E">
        <w:rPr>
          <w:sz w:val="28"/>
          <w:szCs w:val="28"/>
          <w:shd w:val="clear" w:color="auto" w:fill="FFFFFF"/>
        </w:rPr>
        <w:t>Trados</w:t>
      </w:r>
      <w:r w:rsidRPr="003C101E">
        <w:rPr>
          <w:sz w:val="28"/>
          <w:szCs w:val="28"/>
          <w:shd w:val="clear" w:color="auto" w:fill="FFFFFF"/>
          <w:lang w:val="ru-RU"/>
        </w:rPr>
        <w:t>»</w:t>
      </w:r>
      <w:r w:rsidR="0053177D">
        <w:rPr>
          <w:sz w:val="28"/>
          <w:szCs w:val="28"/>
          <w:shd w:val="clear" w:color="auto" w:fill="FFFFFF"/>
          <w:lang w:val="ru-RU"/>
        </w:rPr>
        <w:t xml:space="preserve"> и другие</w:t>
      </w:r>
      <w:r w:rsidRPr="003C101E">
        <w:rPr>
          <w:sz w:val="28"/>
          <w:szCs w:val="28"/>
          <w:shd w:val="clear" w:color="auto" w:fill="FFFFFF"/>
          <w:lang w:val="ru-RU"/>
        </w:rPr>
        <w:t>.</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1.</w:t>
      </w:r>
      <w:r w:rsidR="002E7B18" w:rsidRPr="003C101E">
        <w:rPr>
          <w:sz w:val="28"/>
          <w:szCs w:val="28"/>
          <w:shd w:val="clear" w:color="auto" w:fill="FFFFFF"/>
          <w:lang w:val="ru-RU"/>
        </w:rPr>
        <w:t xml:space="preserve"> </w:t>
      </w:r>
      <w:r w:rsidRPr="003C101E">
        <w:rPr>
          <w:sz w:val="28"/>
          <w:szCs w:val="28"/>
          <w:shd w:val="clear" w:color="auto" w:fill="FFFFFF"/>
          <w:lang w:val="ru-RU"/>
        </w:rPr>
        <w:t>Формы</w:t>
      </w:r>
      <w:r w:rsidR="002E7B18" w:rsidRPr="003C101E">
        <w:rPr>
          <w:sz w:val="28"/>
          <w:szCs w:val="28"/>
          <w:shd w:val="clear" w:color="auto" w:fill="FFFFFF"/>
          <w:lang w:val="ru-RU"/>
        </w:rPr>
        <w:t xml:space="preserve"> </w:t>
      </w:r>
      <w:r w:rsidRPr="003C101E">
        <w:rPr>
          <w:sz w:val="28"/>
          <w:szCs w:val="28"/>
          <w:shd w:val="clear" w:color="auto" w:fill="FFFFFF"/>
          <w:lang w:val="ru-RU"/>
        </w:rPr>
        <w:t>самостоятельной</w:t>
      </w:r>
      <w:r w:rsidR="002E7B18" w:rsidRPr="003C101E">
        <w:rPr>
          <w:sz w:val="28"/>
          <w:szCs w:val="28"/>
          <w:shd w:val="clear" w:color="auto" w:fill="FFFFFF"/>
          <w:lang w:val="ru-RU"/>
        </w:rPr>
        <w:t xml:space="preserve"> </w:t>
      </w:r>
      <w:r w:rsidRPr="003C101E">
        <w:rPr>
          <w:sz w:val="28"/>
          <w:szCs w:val="28"/>
          <w:shd w:val="clear" w:color="auto" w:fill="FFFFFF"/>
          <w:lang w:val="ru-RU"/>
        </w:rPr>
        <w:t>работы</w:t>
      </w:r>
      <w:r w:rsidR="002E7B18" w:rsidRPr="003C101E">
        <w:rPr>
          <w:sz w:val="28"/>
          <w:szCs w:val="28"/>
          <w:shd w:val="clear" w:color="auto" w:fill="FFFFFF"/>
          <w:lang w:val="ru-RU"/>
        </w:rPr>
        <w:t xml:space="preserve"> </w:t>
      </w:r>
      <w:r w:rsidRPr="003C101E">
        <w:rPr>
          <w:sz w:val="28"/>
          <w:szCs w:val="28"/>
          <w:shd w:val="clear" w:color="auto" w:fill="FFFFFF"/>
          <w:lang w:val="ru-RU"/>
        </w:rPr>
        <w:t>студентов</w:t>
      </w:r>
      <w:r w:rsidR="002E7B18" w:rsidRPr="003C101E">
        <w:rPr>
          <w:sz w:val="28"/>
          <w:szCs w:val="28"/>
          <w:shd w:val="clear" w:color="auto" w:fill="FFFFFF"/>
          <w:lang w:val="ru-RU"/>
        </w:rPr>
        <w:t xml:space="preserve"> </w:t>
      </w:r>
      <w:r w:rsidRPr="003C101E">
        <w:rPr>
          <w:sz w:val="28"/>
          <w:szCs w:val="28"/>
          <w:shd w:val="clear" w:color="auto" w:fill="FFFFFF"/>
          <w:lang w:val="ru-RU"/>
        </w:rPr>
        <w:t>с</w:t>
      </w:r>
      <w:r w:rsidR="002E7B18" w:rsidRPr="003C101E">
        <w:rPr>
          <w:sz w:val="28"/>
          <w:szCs w:val="28"/>
          <w:shd w:val="clear" w:color="auto" w:fill="FFFFFF"/>
          <w:lang w:val="ru-RU"/>
        </w:rPr>
        <w:t xml:space="preserve"> </w:t>
      </w:r>
      <w:r w:rsidRPr="003C101E">
        <w:rPr>
          <w:sz w:val="28"/>
          <w:szCs w:val="28"/>
          <w:shd w:val="clear" w:color="auto" w:fill="FFFFFF"/>
          <w:lang w:val="ru-RU"/>
        </w:rPr>
        <w:t>лексикой</w:t>
      </w:r>
      <w:r w:rsidR="002E7B18" w:rsidRPr="003C101E">
        <w:rPr>
          <w:sz w:val="28"/>
          <w:szCs w:val="28"/>
          <w:shd w:val="clear" w:color="auto" w:fill="FFFFFF"/>
          <w:lang w:val="ru-RU"/>
        </w:rPr>
        <w:t xml:space="preserve"> </w:t>
      </w:r>
      <w:r w:rsidRPr="003C101E">
        <w:rPr>
          <w:sz w:val="28"/>
          <w:szCs w:val="28"/>
          <w:shd w:val="clear" w:color="auto" w:fill="FFFFFF"/>
          <w:lang w:val="ru-RU"/>
        </w:rPr>
        <w:t>английского</w:t>
      </w:r>
      <w:r w:rsidR="002E7B18" w:rsidRPr="003C101E">
        <w:rPr>
          <w:sz w:val="28"/>
          <w:szCs w:val="28"/>
          <w:shd w:val="clear" w:color="auto" w:fill="FFFFFF"/>
          <w:lang w:val="ru-RU"/>
        </w:rPr>
        <w:t xml:space="preserve"> </w:t>
      </w:r>
      <w:r w:rsidRPr="003C101E">
        <w:rPr>
          <w:sz w:val="28"/>
          <w:szCs w:val="28"/>
          <w:shd w:val="clear" w:color="auto" w:fill="FFFFFF"/>
          <w:lang w:val="ru-RU"/>
        </w:rPr>
        <w:t>языка:</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поиск</w:t>
      </w:r>
      <w:r w:rsidR="002E7B18" w:rsidRPr="003C101E">
        <w:rPr>
          <w:sz w:val="28"/>
          <w:szCs w:val="28"/>
          <w:shd w:val="clear" w:color="auto" w:fill="FFFFFF"/>
          <w:lang w:val="ru-RU"/>
        </w:rPr>
        <w:t xml:space="preserve"> </w:t>
      </w:r>
      <w:r w:rsidRPr="003C101E">
        <w:rPr>
          <w:sz w:val="28"/>
          <w:szCs w:val="28"/>
          <w:shd w:val="clear" w:color="auto" w:fill="FFFFFF"/>
          <w:lang w:val="ru-RU"/>
        </w:rPr>
        <w:t>заданных</w:t>
      </w:r>
      <w:r w:rsidR="002E7B18" w:rsidRPr="003C101E">
        <w:rPr>
          <w:sz w:val="28"/>
          <w:szCs w:val="28"/>
          <w:shd w:val="clear" w:color="auto" w:fill="FFFFFF"/>
          <w:lang w:val="ru-RU"/>
        </w:rPr>
        <w:t xml:space="preserve"> </w:t>
      </w:r>
      <w:r w:rsidRPr="003C101E">
        <w:rPr>
          <w:sz w:val="28"/>
          <w:szCs w:val="28"/>
          <w:shd w:val="clear" w:color="auto" w:fill="FFFFFF"/>
          <w:lang w:val="ru-RU"/>
        </w:rPr>
        <w:t>слов</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словаре</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том</w:t>
      </w:r>
      <w:r w:rsidR="002E7B18" w:rsidRPr="003C101E">
        <w:rPr>
          <w:sz w:val="28"/>
          <w:szCs w:val="28"/>
          <w:shd w:val="clear" w:color="auto" w:fill="FFFFFF"/>
          <w:lang w:val="ru-RU"/>
        </w:rPr>
        <w:t xml:space="preserve"> </w:t>
      </w:r>
      <w:r w:rsidRPr="003C101E">
        <w:rPr>
          <w:sz w:val="28"/>
          <w:szCs w:val="28"/>
          <w:shd w:val="clear" w:color="auto" w:fill="FFFFFF"/>
          <w:lang w:val="ru-RU"/>
        </w:rPr>
        <w:t>числе</w:t>
      </w:r>
      <w:r w:rsidR="002E7B18" w:rsidRPr="003C101E">
        <w:rPr>
          <w:sz w:val="28"/>
          <w:szCs w:val="28"/>
          <w:shd w:val="clear" w:color="auto" w:fill="FFFFFF"/>
          <w:lang w:val="ru-RU"/>
        </w:rPr>
        <w:t xml:space="preserve"> </w:t>
      </w:r>
      <w:r w:rsidR="003C101E">
        <w:rPr>
          <w:sz w:val="28"/>
          <w:szCs w:val="28"/>
          <w:shd w:val="clear" w:color="auto" w:fill="FFFFFF"/>
          <w:lang w:val="ru-RU"/>
        </w:rPr>
        <w:t xml:space="preserve">электронных </w:t>
      </w:r>
      <w:r w:rsidRPr="003C101E">
        <w:rPr>
          <w:sz w:val="28"/>
          <w:szCs w:val="28"/>
          <w:shd w:val="clear" w:color="auto" w:fill="FFFFFF"/>
          <w:lang w:val="ru-RU"/>
        </w:rPr>
        <w:t>словарях</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2E7B18" w:rsidRPr="003C101E">
        <w:rPr>
          <w:sz w:val="28"/>
          <w:szCs w:val="28"/>
          <w:shd w:val="clear" w:color="auto" w:fill="FFFFFF"/>
          <w:lang w:val="ru-RU"/>
        </w:rPr>
        <w:t xml:space="preserve"> </w:t>
      </w:r>
      <w:r w:rsidRPr="003C101E">
        <w:rPr>
          <w:sz w:val="28"/>
          <w:szCs w:val="28"/>
          <w:shd w:val="clear" w:color="auto" w:fill="FFFFFF"/>
          <w:lang w:val="ru-RU"/>
        </w:rPr>
        <w:t>сети</w:t>
      </w:r>
      <w:r w:rsidR="002E7B18" w:rsidRPr="003C101E">
        <w:rPr>
          <w:sz w:val="28"/>
          <w:szCs w:val="28"/>
          <w:shd w:val="clear" w:color="auto" w:fill="FFFFFF"/>
          <w:lang w:val="ru-RU"/>
        </w:rPr>
        <w:t xml:space="preserve"> </w:t>
      </w:r>
      <w:r w:rsidRPr="003C101E">
        <w:rPr>
          <w:sz w:val="28"/>
          <w:szCs w:val="28"/>
          <w:shd w:val="clear" w:color="auto" w:fill="FFFFFF"/>
        </w:rPr>
        <w:t>Internet</w:t>
      </w:r>
      <w:r w:rsidR="002E7B18" w:rsidRPr="003C101E">
        <w:rPr>
          <w:sz w:val="28"/>
          <w:szCs w:val="28"/>
          <w:shd w:val="clear" w:color="auto" w:fill="FFFFFF"/>
          <w:lang w:val="ru-RU"/>
        </w:rPr>
        <w:t xml:space="preserve"> </w:t>
      </w:r>
      <w:r w:rsidRPr="003C101E">
        <w:rPr>
          <w:sz w:val="28"/>
          <w:szCs w:val="28"/>
          <w:shd w:val="clear" w:color="auto" w:fill="FFFFFF"/>
          <w:lang w:val="ru-RU"/>
        </w:rPr>
        <w:t>на</w:t>
      </w:r>
      <w:r w:rsidR="002E7B18" w:rsidRPr="003C101E">
        <w:rPr>
          <w:sz w:val="28"/>
          <w:szCs w:val="28"/>
          <w:shd w:val="clear" w:color="auto" w:fill="FFFFFF"/>
          <w:lang w:val="ru-RU"/>
        </w:rPr>
        <w:t xml:space="preserve"> </w:t>
      </w:r>
      <w:r w:rsidRPr="003C101E">
        <w:rPr>
          <w:sz w:val="28"/>
          <w:szCs w:val="28"/>
          <w:shd w:val="clear" w:color="auto" w:fill="FFFFFF"/>
          <w:lang w:val="ru-RU"/>
        </w:rPr>
        <w:t>специализированных</w:t>
      </w:r>
      <w:r w:rsidR="002E7B18" w:rsidRPr="003C101E">
        <w:rPr>
          <w:sz w:val="28"/>
          <w:szCs w:val="28"/>
          <w:shd w:val="clear" w:color="auto" w:fill="FFFFFF"/>
          <w:lang w:val="ru-RU"/>
        </w:rPr>
        <w:t xml:space="preserve"> </w:t>
      </w:r>
      <w:r w:rsidRPr="003C101E">
        <w:rPr>
          <w:sz w:val="28"/>
          <w:szCs w:val="28"/>
          <w:shd w:val="clear" w:color="auto" w:fill="FFFFFF"/>
          <w:lang w:val="ru-RU"/>
        </w:rPr>
        <w:t>порталах);</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lastRenderedPageBreak/>
        <w:t>-</w:t>
      </w:r>
      <w:r w:rsidR="002E7B18" w:rsidRPr="003C101E">
        <w:rPr>
          <w:sz w:val="28"/>
          <w:szCs w:val="28"/>
          <w:shd w:val="clear" w:color="auto" w:fill="FFFFFF"/>
          <w:lang w:val="ru-RU"/>
        </w:rPr>
        <w:t xml:space="preserve"> </w:t>
      </w:r>
      <w:r w:rsidRPr="003C101E">
        <w:rPr>
          <w:sz w:val="28"/>
          <w:szCs w:val="28"/>
          <w:shd w:val="clear" w:color="auto" w:fill="FFFFFF"/>
          <w:lang w:val="ru-RU"/>
        </w:rPr>
        <w:t>определение</w:t>
      </w:r>
      <w:r w:rsidR="002E7B18" w:rsidRPr="003C101E">
        <w:rPr>
          <w:sz w:val="28"/>
          <w:szCs w:val="28"/>
          <w:shd w:val="clear" w:color="auto" w:fill="FFFFFF"/>
          <w:lang w:val="ru-RU"/>
        </w:rPr>
        <w:t xml:space="preserve"> </w:t>
      </w:r>
      <w:r w:rsidRPr="003C101E">
        <w:rPr>
          <w:sz w:val="28"/>
          <w:szCs w:val="28"/>
          <w:shd w:val="clear" w:color="auto" w:fill="FFFFFF"/>
          <w:lang w:val="ru-RU"/>
        </w:rPr>
        <w:t>форм</w:t>
      </w:r>
      <w:r w:rsidR="002E7B18" w:rsidRPr="003C101E">
        <w:rPr>
          <w:sz w:val="28"/>
          <w:szCs w:val="28"/>
          <w:shd w:val="clear" w:color="auto" w:fill="FFFFFF"/>
          <w:lang w:val="ru-RU"/>
        </w:rPr>
        <w:t xml:space="preserve"> </w:t>
      </w:r>
      <w:r w:rsidRPr="003C101E">
        <w:rPr>
          <w:sz w:val="28"/>
          <w:szCs w:val="28"/>
          <w:shd w:val="clear" w:color="auto" w:fill="FFFFFF"/>
          <w:lang w:val="ru-RU"/>
        </w:rPr>
        <w:t>единственного</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2E7B18" w:rsidRPr="003C101E">
        <w:rPr>
          <w:sz w:val="28"/>
          <w:szCs w:val="28"/>
          <w:shd w:val="clear" w:color="auto" w:fill="FFFFFF"/>
          <w:lang w:val="ru-RU"/>
        </w:rPr>
        <w:t xml:space="preserve"> </w:t>
      </w:r>
      <w:r w:rsidRPr="003C101E">
        <w:rPr>
          <w:sz w:val="28"/>
          <w:szCs w:val="28"/>
          <w:shd w:val="clear" w:color="auto" w:fill="FFFFFF"/>
          <w:lang w:val="ru-RU"/>
        </w:rPr>
        <w:t>множественного</w:t>
      </w:r>
      <w:r w:rsidR="002E7B18" w:rsidRPr="003C101E">
        <w:rPr>
          <w:sz w:val="28"/>
          <w:szCs w:val="28"/>
          <w:shd w:val="clear" w:color="auto" w:fill="FFFFFF"/>
          <w:lang w:val="ru-RU"/>
        </w:rPr>
        <w:t xml:space="preserve"> </w:t>
      </w:r>
      <w:r w:rsidRPr="003C101E">
        <w:rPr>
          <w:sz w:val="28"/>
          <w:szCs w:val="28"/>
          <w:shd w:val="clear" w:color="auto" w:fill="FFFFFF"/>
          <w:lang w:val="ru-RU"/>
        </w:rPr>
        <w:t>числа</w:t>
      </w:r>
      <w:r w:rsidR="002E7B18" w:rsidRPr="003C101E">
        <w:rPr>
          <w:sz w:val="28"/>
          <w:szCs w:val="28"/>
          <w:shd w:val="clear" w:color="auto" w:fill="FFFFFF"/>
          <w:lang w:val="ru-RU"/>
        </w:rPr>
        <w:t xml:space="preserve"> </w:t>
      </w:r>
      <w:r w:rsidRPr="003C101E">
        <w:rPr>
          <w:sz w:val="28"/>
          <w:szCs w:val="28"/>
          <w:shd w:val="clear" w:color="auto" w:fill="FFFFFF"/>
          <w:lang w:val="ru-RU"/>
        </w:rPr>
        <w:t>существительных;</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выбор</w:t>
      </w:r>
      <w:r w:rsidR="002E7B18" w:rsidRPr="003C101E">
        <w:rPr>
          <w:sz w:val="28"/>
          <w:szCs w:val="28"/>
          <w:shd w:val="clear" w:color="auto" w:fill="FFFFFF"/>
          <w:lang w:val="ru-RU"/>
        </w:rPr>
        <w:t xml:space="preserve"> </w:t>
      </w:r>
      <w:r w:rsidRPr="003C101E">
        <w:rPr>
          <w:sz w:val="28"/>
          <w:szCs w:val="28"/>
          <w:shd w:val="clear" w:color="auto" w:fill="FFFFFF"/>
          <w:lang w:val="ru-RU"/>
        </w:rPr>
        <w:t>нужных</w:t>
      </w:r>
      <w:r w:rsidR="002E7B18" w:rsidRPr="003C101E">
        <w:rPr>
          <w:sz w:val="28"/>
          <w:szCs w:val="28"/>
          <w:shd w:val="clear" w:color="auto" w:fill="FFFFFF"/>
          <w:lang w:val="ru-RU"/>
        </w:rPr>
        <w:t xml:space="preserve"> </w:t>
      </w:r>
      <w:r w:rsidRPr="003C101E">
        <w:rPr>
          <w:sz w:val="28"/>
          <w:szCs w:val="28"/>
          <w:shd w:val="clear" w:color="auto" w:fill="FFFFFF"/>
          <w:lang w:val="ru-RU"/>
        </w:rPr>
        <w:t>значений</w:t>
      </w:r>
      <w:r w:rsidR="002E7B18" w:rsidRPr="003C101E">
        <w:rPr>
          <w:sz w:val="28"/>
          <w:szCs w:val="28"/>
          <w:shd w:val="clear" w:color="auto" w:fill="FFFFFF"/>
          <w:lang w:val="ru-RU"/>
        </w:rPr>
        <w:t xml:space="preserve"> </w:t>
      </w:r>
      <w:r w:rsidRPr="003C101E">
        <w:rPr>
          <w:sz w:val="28"/>
          <w:szCs w:val="28"/>
          <w:shd w:val="clear" w:color="auto" w:fill="FFFFFF"/>
          <w:lang w:val="ru-RU"/>
        </w:rPr>
        <w:t>многозначных</w:t>
      </w:r>
      <w:r w:rsidR="002E7B18" w:rsidRPr="003C101E">
        <w:rPr>
          <w:sz w:val="28"/>
          <w:szCs w:val="28"/>
          <w:shd w:val="clear" w:color="auto" w:fill="FFFFFF"/>
          <w:lang w:val="ru-RU"/>
        </w:rPr>
        <w:t xml:space="preserve"> </w:t>
      </w:r>
      <w:r w:rsidRPr="003C101E">
        <w:rPr>
          <w:sz w:val="28"/>
          <w:szCs w:val="28"/>
          <w:shd w:val="clear" w:color="auto" w:fill="FFFFFF"/>
          <w:lang w:val="ru-RU"/>
        </w:rPr>
        <w:t>слов;</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поиск</w:t>
      </w:r>
      <w:r w:rsidR="002E7B18" w:rsidRPr="003C101E">
        <w:rPr>
          <w:sz w:val="28"/>
          <w:szCs w:val="28"/>
          <w:shd w:val="clear" w:color="auto" w:fill="FFFFFF"/>
          <w:lang w:val="ru-RU"/>
        </w:rPr>
        <w:t xml:space="preserve"> </w:t>
      </w:r>
      <w:r w:rsidRPr="003C101E">
        <w:rPr>
          <w:sz w:val="28"/>
          <w:szCs w:val="28"/>
          <w:shd w:val="clear" w:color="auto" w:fill="FFFFFF"/>
          <w:lang w:val="ru-RU"/>
        </w:rPr>
        <w:t>нужного</w:t>
      </w:r>
      <w:r w:rsidR="002E7B18" w:rsidRPr="003C101E">
        <w:rPr>
          <w:sz w:val="28"/>
          <w:szCs w:val="28"/>
          <w:shd w:val="clear" w:color="auto" w:fill="FFFFFF"/>
          <w:lang w:val="ru-RU"/>
        </w:rPr>
        <w:t xml:space="preserve"> </w:t>
      </w:r>
      <w:r w:rsidRPr="003C101E">
        <w:rPr>
          <w:sz w:val="28"/>
          <w:szCs w:val="28"/>
          <w:shd w:val="clear" w:color="auto" w:fill="FFFFFF"/>
          <w:lang w:val="ru-RU"/>
        </w:rPr>
        <w:t>значения</w:t>
      </w:r>
      <w:r w:rsidR="002E7B18" w:rsidRPr="003C101E">
        <w:rPr>
          <w:sz w:val="28"/>
          <w:szCs w:val="28"/>
          <w:shd w:val="clear" w:color="auto" w:fill="FFFFFF"/>
          <w:lang w:val="ru-RU"/>
        </w:rPr>
        <w:t xml:space="preserve"> </w:t>
      </w:r>
      <w:r w:rsidRPr="003C101E">
        <w:rPr>
          <w:sz w:val="28"/>
          <w:szCs w:val="28"/>
          <w:shd w:val="clear" w:color="auto" w:fill="FFFFFF"/>
          <w:lang w:val="ru-RU"/>
        </w:rPr>
        <w:t>слов</w:t>
      </w:r>
      <w:r w:rsidR="002E7B18" w:rsidRPr="003C101E">
        <w:rPr>
          <w:sz w:val="28"/>
          <w:szCs w:val="28"/>
          <w:shd w:val="clear" w:color="auto" w:fill="FFFFFF"/>
          <w:lang w:val="ru-RU"/>
        </w:rPr>
        <w:t xml:space="preserve"> </w:t>
      </w:r>
      <w:r w:rsidRPr="003C101E">
        <w:rPr>
          <w:sz w:val="28"/>
          <w:szCs w:val="28"/>
          <w:shd w:val="clear" w:color="auto" w:fill="FFFFFF"/>
          <w:lang w:val="ru-RU"/>
        </w:rPr>
        <w:t>из</w:t>
      </w:r>
      <w:r w:rsidR="002E7B18" w:rsidRPr="003C101E">
        <w:rPr>
          <w:sz w:val="28"/>
          <w:szCs w:val="28"/>
          <w:shd w:val="clear" w:color="auto" w:fill="FFFFFF"/>
          <w:lang w:val="ru-RU"/>
        </w:rPr>
        <w:t xml:space="preserve"> </w:t>
      </w:r>
      <w:r w:rsidRPr="003C101E">
        <w:rPr>
          <w:sz w:val="28"/>
          <w:szCs w:val="28"/>
          <w:shd w:val="clear" w:color="auto" w:fill="FFFFFF"/>
          <w:lang w:val="ru-RU"/>
        </w:rPr>
        <w:t>числа</w:t>
      </w:r>
      <w:r w:rsidR="002E7B18" w:rsidRPr="003C101E">
        <w:rPr>
          <w:sz w:val="28"/>
          <w:szCs w:val="28"/>
          <w:shd w:val="clear" w:color="auto" w:fill="FFFFFF"/>
          <w:lang w:val="ru-RU"/>
        </w:rPr>
        <w:t xml:space="preserve"> </w:t>
      </w:r>
      <w:r w:rsidRPr="003C101E">
        <w:rPr>
          <w:sz w:val="28"/>
          <w:szCs w:val="28"/>
          <w:shd w:val="clear" w:color="auto" w:fill="FFFFFF"/>
          <w:lang w:val="ru-RU"/>
        </w:rPr>
        <w:t>грамматических</w:t>
      </w:r>
      <w:r w:rsidR="002E7B18" w:rsidRPr="003C101E">
        <w:rPr>
          <w:sz w:val="28"/>
          <w:szCs w:val="28"/>
          <w:shd w:val="clear" w:color="auto" w:fill="FFFFFF"/>
          <w:lang w:val="ru-RU"/>
        </w:rPr>
        <w:t xml:space="preserve"> </w:t>
      </w:r>
      <w:r w:rsidRPr="003C101E">
        <w:rPr>
          <w:sz w:val="28"/>
          <w:szCs w:val="28"/>
          <w:shd w:val="clear" w:color="auto" w:fill="FFFFFF"/>
          <w:lang w:val="ru-RU"/>
        </w:rPr>
        <w:t>омонимов;</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поиск</w:t>
      </w:r>
      <w:r w:rsidR="002E7B18" w:rsidRPr="003C101E">
        <w:rPr>
          <w:sz w:val="28"/>
          <w:szCs w:val="28"/>
          <w:shd w:val="clear" w:color="auto" w:fill="FFFFFF"/>
          <w:lang w:val="ru-RU"/>
        </w:rPr>
        <w:t xml:space="preserve"> </w:t>
      </w:r>
      <w:r w:rsidRPr="003C101E">
        <w:rPr>
          <w:sz w:val="28"/>
          <w:szCs w:val="28"/>
          <w:shd w:val="clear" w:color="auto" w:fill="FFFFFF"/>
          <w:lang w:val="ru-RU"/>
        </w:rPr>
        <w:t>значения</w:t>
      </w:r>
      <w:r w:rsidR="002E7B18" w:rsidRPr="003C101E">
        <w:rPr>
          <w:sz w:val="28"/>
          <w:szCs w:val="28"/>
          <w:shd w:val="clear" w:color="auto" w:fill="FFFFFF"/>
          <w:lang w:val="ru-RU"/>
        </w:rPr>
        <w:t xml:space="preserve"> </w:t>
      </w:r>
      <w:r w:rsidRPr="003C101E">
        <w:rPr>
          <w:sz w:val="28"/>
          <w:szCs w:val="28"/>
          <w:shd w:val="clear" w:color="auto" w:fill="FFFFFF"/>
          <w:lang w:val="ru-RU"/>
        </w:rPr>
        <w:t>глагола</w:t>
      </w:r>
      <w:r w:rsidR="002E7B18" w:rsidRPr="003C101E">
        <w:rPr>
          <w:sz w:val="28"/>
          <w:szCs w:val="28"/>
          <w:shd w:val="clear" w:color="auto" w:fill="FFFFFF"/>
          <w:lang w:val="ru-RU"/>
        </w:rPr>
        <w:t xml:space="preserve"> </w:t>
      </w:r>
      <w:r w:rsidRPr="003C101E">
        <w:rPr>
          <w:sz w:val="28"/>
          <w:szCs w:val="28"/>
          <w:shd w:val="clear" w:color="auto" w:fill="FFFFFF"/>
          <w:lang w:val="ru-RU"/>
        </w:rPr>
        <w:t>по</w:t>
      </w:r>
      <w:r w:rsidR="002E7B18" w:rsidRPr="003C101E">
        <w:rPr>
          <w:sz w:val="28"/>
          <w:szCs w:val="28"/>
          <w:shd w:val="clear" w:color="auto" w:fill="FFFFFF"/>
          <w:lang w:val="ru-RU"/>
        </w:rPr>
        <w:t xml:space="preserve"> </w:t>
      </w:r>
      <w:r w:rsidRPr="003C101E">
        <w:rPr>
          <w:sz w:val="28"/>
          <w:szCs w:val="28"/>
          <w:shd w:val="clear" w:color="auto" w:fill="FFFFFF"/>
          <w:lang w:val="ru-RU"/>
        </w:rPr>
        <w:t>одной</w:t>
      </w:r>
      <w:r w:rsidR="002E7B18" w:rsidRPr="003C101E">
        <w:rPr>
          <w:sz w:val="28"/>
          <w:szCs w:val="28"/>
          <w:shd w:val="clear" w:color="auto" w:fill="FFFFFF"/>
          <w:lang w:val="ru-RU"/>
        </w:rPr>
        <w:t xml:space="preserve"> </w:t>
      </w:r>
      <w:r w:rsidRPr="003C101E">
        <w:rPr>
          <w:sz w:val="28"/>
          <w:szCs w:val="28"/>
          <w:shd w:val="clear" w:color="auto" w:fill="FFFFFF"/>
          <w:lang w:val="ru-RU"/>
        </w:rPr>
        <w:t>из</w:t>
      </w:r>
      <w:r w:rsidR="002E7B18" w:rsidRPr="003C101E">
        <w:rPr>
          <w:sz w:val="28"/>
          <w:szCs w:val="28"/>
          <w:shd w:val="clear" w:color="auto" w:fill="FFFFFF"/>
          <w:lang w:val="ru-RU"/>
        </w:rPr>
        <w:t xml:space="preserve"> </w:t>
      </w:r>
      <w:r w:rsidRPr="003C101E">
        <w:rPr>
          <w:sz w:val="28"/>
          <w:szCs w:val="28"/>
          <w:shd w:val="clear" w:color="auto" w:fill="FFFFFF"/>
          <w:lang w:val="ru-RU"/>
        </w:rPr>
        <w:t>глагольных</w:t>
      </w:r>
      <w:r w:rsidR="002E7B18" w:rsidRPr="003C101E">
        <w:rPr>
          <w:sz w:val="28"/>
          <w:szCs w:val="28"/>
          <w:shd w:val="clear" w:color="auto" w:fill="FFFFFF"/>
          <w:lang w:val="ru-RU"/>
        </w:rPr>
        <w:t xml:space="preserve"> </w:t>
      </w:r>
      <w:r w:rsidRPr="003C101E">
        <w:rPr>
          <w:sz w:val="28"/>
          <w:szCs w:val="28"/>
          <w:shd w:val="clear" w:color="auto" w:fill="FFFFFF"/>
          <w:lang w:val="ru-RU"/>
        </w:rPr>
        <w:t>форм.</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Формы</w:t>
      </w:r>
      <w:r w:rsidR="002E7B18" w:rsidRPr="003C101E">
        <w:rPr>
          <w:sz w:val="28"/>
          <w:szCs w:val="28"/>
          <w:shd w:val="clear" w:color="auto" w:fill="FFFFFF"/>
          <w:lang w:val="ru-RU"/>
        </w:rPr>
        <w:t xml:space="preserve"> </w:t>
      </w:r>
      <w:r w:rsidRPr="003C101E">
        <w:rPr>
          <w:sz w:val="28"/>
          <w:szCs w:val="28"/>
          <w:shd w:val="clear" w:color="auto" w:fill="FFFFFF"/>
          <w:lang w:val="ru-RU"/>
        </w:rPr>
        <w:t>контроля</w:t>
      </w:r>
      <w:r w:rsidR="002E7B18" w:rsidRPr="003C101E">
        <w:rPr>
          <w:sz w:val="28"/>
          <w:szCs w:val="28"/>
          <w:shd w:val="clear" w:color="auto" w:fill="FFFFFF"/>
          <w:lang w:val="ru-RU"/>
        </w:rPr>
        <w:t xml:space="preserve"> </w:t>
      </w:r>
      <w:r w:rsidRPr="003C101E">
        <w:rPr>
          <w:sz w:val="28"/>
          <w:szCs w:val="28"/>
          <w:shd w:val="clear" w:color="auto" w:fill="FFFFFF"/>
          <w:lang w:val="ru-RU"/>
        </w:rPr>
        <w:t>самостоятельной</w:t>
      </w:r>
      <w:r w:rsidR="002E7B18" w:rsidRPr="003C101E">
        <w:rPr>
          <w:sz w:val="28"/>
          <w:szCs w:val="28"/>
          <w:shd w:val="clear" w:color="auto" w:fill="FFFFFF"/>
          <w:lang w:val="ru-RU"/>
        </w:rPr>
        <w:t xml:space="preserve"> </w:t>
      </w:r>
      <w:r w:rsidRPr="003C101E">
        <w:rPr>
          <w:sz w:val="28"/>
          <w:szCs w:val="28"/>
          <w:shd w:val="clear" w:color="auto" w:fill="FFFFFF"/>
          <w:lang w:val="ru-RU"/>
        </w:rPr>
        <w:t>работы</w:t>
      </w:r>
      <w:r w:rsidR="002E7B18" w:rsidRPr="003C101E">
        <w:rPr>
          <w:sz w:val="28"/>
          <w:szCs w:val="28"/>
          <w:shd w:val="clear" w:color="auto" w:fill="FFFFFF"/>
          <w:lang w:val="ru-RU"/>
        </w:rPr>
        <w:t xml:space="preserve"> </w:t>
      </w:r>
      <w:r w:rsidRPr="003C101E">
        <w:rPr>
          <w:sz w:val="28"/>
          <w:szCs w:val="28"/>
          <w:shd w:val="clear" w:color="auto" w:fill="FFFFFF"/>
          <w:lang w:val="ru-RU"/>
        </w:rPr>
        <w:t>студентов</w:t>
      </w:r>
      <w:r w:rsidR="002E7B18" w:rsidRPr="003C101E">
        <w:rPr>
          <w:sz w:val="28"/>
          <w:szCs w:val="28"/>
          <w:shd w:val="clear" w:color="auto" w:fill="FFFFFF"/>
          <w:lang w:val="ru-RU"/>
        </w:rPr>
        <w:t xml:space="preserve"> </w:t>
      </w:r>
      <w:r w:rsidRPr="003C101E">
        <w:rPr>
          <w:sz w:val="28"/>
          <w:szCs w:val="28"/>
          <w:shd w:val="clear" w:color="auto" w:fill="FFFFFF"/>
          <w:lang w:val="ru-RU"/>
        </w:rPr>
        <w:t>с</w:t>
      </w:r>
      <w:r w:rsidR="002E7B18" w:rsidRPr="003C101E">
        <w:rPr>
          <w:sz w:val="28"/>
          <w:szCs w:val="28"/>
          <w:shd w:val="clear" w:color="auto" w:fill="FFFFFF"/>
          <w:lang w:val="ru-RU"/>
        </w:rPr>
        <w:t xml:space="preserve"> </w:t>
      </w:r>
      <w:r w:rsidRPr="003C101E">
        <w:rPr>
          <w:sz w:val="28"/>
          <w:szCs w:val="28"/>
          <w:shd w:val="clear" w:color="auto" w:fill="FFFFFF"/>
          <w:lang w:val="ru-RU"/>
        </w:rPr>
        <w:t>лексикой:</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устная</w:t>
      </w:r>
      <w:r w:rsidR="002E7B18" w:rsidRPr="003C101E">
        <w:rPr>
          <w:sz w:val="28"/>
          <w:szCs w:val="28"/>
          <w:shd w:val="clear" w:color="auto" w:fill="FFFFFF"/>
          <w:lang w:val="ru-RU"/>
        </w:rPr>
        <w:t xml:space="preserve"> </w:t>
      </w:r>
      <w:r w:rsidRPr="003C101E">
        <w:rPr>
          <w:sz w:val="28"/>
          <w:szCs w:val="28"/>
          <w:shd w:val="clear" w:color="auto" w:fill="FFFFFF"/>
          <w:lang w:val="ru-RU"/>
        </w:rPr>
        <w:t>проверка</w:t>
      </w:r>
      <w:r w:rsidR="002E7B18" w:rsidRPr="003C101E">
        <w:rPr>
          <w:sz w:val="28"/>
          <w:szCs w:val="28"/>
          <w:shd w:val="clear" w:color="auto" w:fill="FFFFFF"/>
          <w:lang w:val="ru-RU"/>
        </w:rPr>
        <w:t xml:space="preserve"> </w:t>
      </w:r>
      <w:r w:rsidRPr="003C101E">
        <w:rPr>
          <w:sz w:val="28"/>
          <w:szCs w:val="28"/>
          <w:shd w:val="clear" w:color="auto" w:fill="FFFFFF"/>
          <w:lang w:val="ru-RU"/>
        </w:rPr>
        <w:t>домашних</w:t>
      </w:r>
      <w:r w:rsidR="002E7B18" w:rsidRPr="003C101E">
        <w:rPr>
          <w:sz w:val="28"/>
          <w:szCs w:val="28"/>
          <w:shd w:val="clear" w:color="auto" w:fill="FFFFFF"/>
          <w:lang w:val="ru-RU"/>
        </w:rPr>
        <w:t xml:space="preserve"> </w:t>
      </w:r>
      <w:r w:rsidRPr="003C101E">
        <w:rPr>
          <w:sz w:val="28"/>
          <w:szCs w:val="28"/>
          <w:shd w:val="clear" w:color="auto" w:fill="FFFFFF"/>
          <w:lang w:val="ru-RU"/>
        </w:rPr>
        <w:t>заданий</w:t>
      </w:r>
      <w:r w:rsidR="002E7B18" w:rsidRPr="003C101E">
        <w:rPr>
          <w:sz w:val="28"/>
          <w:szCs w:val="28"/>
          <w:shd w:val="clear" w:color="auto" w:fill="FFFFFF"/>
          <w:lang w:val="ru-RU"/>
        </w:rPr>
        <w:t xml:space="preserve"> </w:t>
      </w:r>
      <w:r w:rsidRPr="003C101E">
        <w:rPr>
          <w:sz w:val="28"/>
          <w:szCs w:val="28"/>
          <w:shd w:val="clear" w:color="auto" w:fill="FFFFFF"/>
          <w:lang w:val="ru-RU"/>
        </w:rPr>
        <w:t>на</w:t>
      </w:r>
      <w:r w:rsidR="002E7B18" w:rsidRPr="003C101E">
        <w:rPr>
          <w:sz w:val="28"/>
          <w:szCs w:val="28"/>
          <w:shd w:val="clear" w:color="auto" w:fill="FFFFFF"/>
          <w:lang w:val="ru-RU"/>
        </w:rPr>
        <w:t xml:space="preserve"> </w:t>
      </w:r>
      <w:r w:rsidRPr="003C101E">
        <w:rPr>
          <w:sz w:val="28"/>
          <w:szCs w:val="28"/>
          <w:shd w:val="clear" w:color="auto" w:fill="FFFFFF"/>
          <w:lang w:val="ru-RU"/>
        </w:rPr>
        <w:t>занятиях;</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проверка</w:t>
      </w:r>
      <w:r w:rsidR="002E7B18" w:rsidRPr="003C101E">
        <w:rPr>
          <w:sz w:val="28"/>
          <w:szCs w:val="28"/>
          <w:shd w:val="clear" w:color="auto" w:fill="FFFFFF"/>
          <w:lang w:val="ru-RU"/>
        </w:rPr>
        <w:t xml:space="preserve"> </w:t>
      </w:r>
      <w:r w:rsidRPr="003C101E">
        <w:rPr>
          <w:sz w:val="28"/>
          <w:szCs w:val="28"/>
          <w:shd w:val="clear" w:color="auto" w:fill="FFFFFF"/>
          <w:lang w:val="ru-RU"/>
        </w:rPr>
        <w:t>заданий</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тетрадях;</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контрольные</w:t>
      </w:r>
      <w:r w:rsidR="003C101E">
        <w:rPr>
          <w:sz w:val="28"/>
          <w:szCs w:val="28"/>
          <w:shd w:val="clear" w:color="auto" w:fill="FFFFFF"/>
          <w:lang w:val="ru-RU"/>
        </w:rPr>
        <w:t xml:space="preserve"> </w:t>
      </w:r>
      <w:r w:rsidRPr="003C101E">
        <w:rPr>
          <w:sz w:val="28"/>
          <w:szCs w:val="28"/>
          <w:shd w:val="clear" w:color="auto" w:fill="FFFFFF"/>
          <w:lang w:val="ru-RU"/>
        </w:rPr>
        <w:t>задания</w:t>
      </w:r>
      <w:r w:rsidR="002E7B18" w:rsidRPr="003C101E">
        <w:rPr>
          <w:sz w:val="28"/>
          <w:szCs w:val="28"/>
          <w:shd w:val="clear" w:color="auto" w:fill="FFFFFF"/>
          <w:lang w:val="ru-RU"/>
        </w:rPr>
        <w:t xml:space="preserve"> </w:t>
      </w:r>
      <w:r w:rsidRPr="003C101E">
        <w:rPr>
          <w:sz w:val="28"/>
          <w:szCs w:val="28"/>
          <w:shd w:val="clear" w:color="auto" w:fill="FFFFFF"/>
          <w:lang w:val="ru-RU"/>
        </w:rPr>
        <w:t>по</w:t>
      </w:r>
      <w:r w:rsidR="002E7B18" w:rsidRPr="003C101E">
        <w:rPr>
          <w:sz w:val="28"/>
          <w:szCs w:val="28"/>
          <w:shd w:val="clear" w:color="auto" w:fill="FFFFFF"/>
          <w:lang w:val="ru-RU"/>
        </w:rPr>
        <w:t xml:space="preserve"> </w:t>
      </w:r>
      <w:r w:rsidRPr="003C101E">
        <w:rPr>
          <w:sz w:val="28"/>
          <w:szCs w:val="28"/>
          <w:shd w:val="clear" w:color="auto" w:fill="FFFFFF"/>
          <w:lang w:val="ru-RU"/>
        </w:rPr>
        <w:t>отдельным</w:t>
      </w:r>
      <w:r w:rsidR="002E7B18" w:rsidRPr="003C101E">
        <w:rPr>
          <w:sz w:val="28"/>
          <w:szCs w:val="28"/>
          <w:shd w:val="clear" w:color="auto" w:fill="FFFFFF"/>
          <w:lang w:val="ru-RU"/>
        </w:rPr>
        <w:t xml:space="preserve"> </w:t>
      </w:r>
      <w:r w:rsidRPr="003C101E">
        <w:rPr>
          <w:sz w:val="28"/>
          <w:szCs w:val="28"/>
          <w:shd w:val="clear" w:color="auto" w:fill="FFFFFF"/>
          <w:lang w:val="ru-RU"/>
        </w:rPr>
        <w:t>формам</w:t>
      </w:r>
      <w:r w:rsidR="002E7B18" w:rsidRPr="003C101E">
        <w:rPr>
          <w:sz w:val="28"/>
          <w:szCs w:val="28"/>
          <w:shd w:val="clear" w:color="auto" w:fill="FFFFFF"/>
          <w:lang w:val="ru-RU"/>
        </w:rPr>
        <w:t xml:space="preserve"> </w:t>
      </w:r>
      <w:r w:rsidRPr="003C101E">
        <w:rPr>
          <w:sz w:val="28"/>
          <w:szCs w:val="28"/>
          <w:shd w:val="clear" w:color="auto" w:fill="FFFFFF"/>
          <w:lang w:val="ru-RU"/>
        </w:rPr>
        <w:t>самостоятельной</w:t>
      </w:r>
      <w:r w:rsidR="002E7B18" w:rsidRPr="003C101E">
        <w:rPr>
          <w:sz w:val="28"/>
          <w:szCs w:val="28"/>
          <w:shd w:val="clear" w:color="auto" w:fill="FFFFFF"/>
          <w:lang w:val="ru-RU"/>
        </w:rPr>
        <w:t xml:space="preserve"> </w:t>
      </w:r>
      <w:r w:rsidRPr="003C101E">
        <w:rPr>
          <w:sz w:val="28"/>
          <w:szCs w:val="28"/>
          <w:shd w:val="clear" w:color="auto" w:fill="FFFFFF"/>
          <w:lang w:val="ru-RU"/>
        </w:rPr>
        <w:t>работы</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аудитории</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тетради</w:t>
      </w:r>
      <w:r w:rsidR="002E7B18" w:rsidRPr="003C101E">
        <w:rPr>
          <w:sz w:val="28"/>
          <w:szCs w:val="28"/>
          <w:shd w:val="clear" w:color="auto" w:fill="FFFFFF"/>
          <w:lang w:val="ru-RU"/>
        </w:rPr>
        <w:t xml:space="preserve"> </w:t>
      </w:r>
      <w:r w:rsidRPr="003C101E">
        <w:rPr>
          <w:sz w:val="28"/>
          <w:szCs w:val="28"/>
          <w:shd w:val="clear" w:color="auto" w:fill="FFFFFF"/>
          <w:lang w:val="ru-RU"/>
        </w:rPr>
        <w:t>или</w:t>
      </w:r>
      <w:r w:rsidR="002E7B18" w:rsidRPr="003C101E">
        <w:rPr>
          <w:sz w:val="28"/>
          <w:szCs w:val="28"/>
          <w:shd w:val="clear" w:color="auto" w:fill="FFFFFF"/>
          <w:lang w:val="ru-RU"/>
        </w:rPr>
        <w:t xml:space="preserve"> </w:t>
      </w:r>
      <w:r w:rsidRPr="003C101E">
        <w:rPr>
          <w:sz w:val="28"/>
          <w:szCs w:val="28"/>
          <w:shd w:val="clear" w:color="auto" w:fill="FFFFFF"/>
          <w:lang w:val="ru-RU"/>
        </w:rPr>
        <w:t>на</w:t>
      </w:r>
      <w:r w:rsidR="002E7B18" w:rsidRPr="003C101E">
        <w:rPr>
          <w:sz w:val="28"/>
          <w:szCs w:val="28"/>
          <w:shd w:val="clear" w:color="auto" w:fill="FFFFFF"/>
          <w:lang w:val="ru-RU"/>
        </w:rPr>
        <w:t xml:space="preserve"> </w:t>
      </w:r>
      <w:r w:rsidRPr="003C101E">
        <w:rPr>
          <w:sz w:val="28"/>
          <w:szCs w:val="28"/>
          <w:shd w:val="clear" w:color="auto" w:fill="FFFFFF"/>
          <w:lang w:val="ru-RU"/>
        </w:rPr>
        <w:t>доске);</w:t>
      </w:r>
    </w:p>
    <w:p w:rsidR="003C101E" w:rsidRDefault="00371198"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r w:rsidRPr="003C101E">
        <w:rPr>
          <w:sz w:val="28"/>
          <w:szCs w:val="28"/>
          <w:shd w:val="clear" w:color="auto" w:fill="FFFFFF"/>
          <w:lang w:val="ru-RU"/>
        </w:rPr>
        <w:t>перевод</w:t>
      </w:r>
      <w:r w:rsidR="002E7B18" w:rsidRPr="003C101E">
        <w:rPr>
          <w:sz w:val="28"/>
          <w:szCs w:val="28"/>
          <w:shd w:val="clear" w:color="auto" w:fill="FFFFFF"/>
          <w:lang w:val="ru-RU"/>
        </w:rPr>
        <w:t xml:space="preserve"> </w:t>
      </w:r>
      <w:r w:rsidRPr="003C101E">
        <w:rPr>
          <w:sz w:val="28"/>
          <w:szCs w:val="28"/>
          <w:shd w:val="clear" w:color="auto" w:fill="FFFFFF"/>
          <w:lang w:val="ru-RU"/>
        </w:rPr>
        <w:t>предложений,</w:t>
      </w:r>
      <w:r w:rsidR="002E7B18" w:rsidRPr="003C101E">
        <w:rPr>
          <w:sz w:val="28"/>
          <w:szCs w:val="28"/>
          <w:shd w:val="clear" w:color="auto" w:fill="FFFFFF"/>
          <w:lang w:val="ru-RU"/>
        </w:rPr>
        <w:t xml:space="preserve"> </w:t>
      </w:r>
      <w:r w:rsidRPr="003C101E">
        <w:rPr>
          <w:sz w:val="28"/>
          <w:szCs w:val="28"/>
          <w:shd w:val="clear" w:color="auto" w:fill="FFFFFF"/>
          <w:lang w:val="ru-RU"/>
        </w:rPr>
        <w:t>абзацев,</w:t>
      </w:r>
      <w:r w:rsidR="002E7B18" w:rsidRPr="003C101E">
        <w:rPr>
          <w:sz w:val="28"/>
          <w:szCs w:val="28"/>
          <w:shd w:val="clear" w:color="auto" w:fill="FFFFFF"/>
          <w:lang w:val="ru-RU"/>
        </w:rPr>
        <w:t xml:space="preserve"> </w:t>
      </w:r>
      <w:r w:rsidRPr="003C101E">
        <w:rPr>
          <w:sz w:val="28"/>
          <w:szCs w:val="28"/>
          <w:shd w:val="clear" w:color="auto" w:fill="FFFFFF"/>
          <w:lang w:val="ru-RU"/>
        </w:rPr>
        <w:t>текстов</w:t>
      </w:r>
      <w:r w:rsidR="002E7B18" w:rsidRPr="003C101E">
        <w:rPr>
          <w:sz w:val="28"/>
          <w:szCs w:val="28"/>
          <w:shd w:val="clear" w:color="auto" w:fill="FFFFFF"/>
          <w:lang w:val="ru-RU"/>
        </w:rPr>
        <w:t xml:space="preserve"> </w:t>
      </w:r>
      <w:r w:rsidRPr="003C101E">
        <w:rPr>
          <w:sz w:val="28"/>
          <w:szCs w:val="28"/>
          <w:shd w:val="clear" w:color="auto" w:fill="FFFFFF"/>
          <w:lang w:val="ru-RU"/>
        </w:rPr>
        <w:t>с</w:t>
      </w:r>
      <w:r w:rsidR="002E7B18" w:rsidRPr="003C101E">
        <w:rPr>
          <w:sz w:val="28"/>
          <w:szCs w:val="28"/>
          <w:shd w:val="clear" w:color="auto" w:fill="FFFFFF"/>
          <w:lang w:val="ru-RU"/>
        </w:rPr>
        <w:t xml:space="preserve"> </w:t>
      </w:r>
      <w:r w:rsidRPr="003C101E">
        <w:rPr>
          <w:sz w:val="28"/>
          <w:szCs w:val="28"/>
          <w:shd w:val="clear" w:color="auto" w:fill="FFFFFF"/>
          <w:lang w:val="ru-RU"/>
        </w:rPr>
        <w:t>использованием</w:t>
      </w:r>
      <w:r w:rsidR="002E7B18" w:rsidRPr="003C101E">
        <w:rPr>
          <w:sz w:val="28"/>
          <w:szCs w:val="28"/>
          <w:shd w:val="clear" w:color="auto" w:fill="FFFFFF"/>
          <w:lang w:val="ru-RU"/>
        </w:rPr>
        <w:t xml:space="preserve"> </w:t>
      </w:r>
      <w:r w:rsidRPr="003C101E">
        <w:rPr>
          <w:sz w:val="28"/>
          <w:szCs w:val="28"/>
          <w:shd w:val="clear" w:color="auto" w:fill="FFFFFF"/>
          <w:lang w:val="ru-RU"/>
        </w:rPr>
        <w:t>методик</w:t>
      </w:r>
      <w:r w:rsidR="002E7B18" w:rsidRPr="003C101E">
        <w:rPr>
          <w:sz w:val="28"/>
          <w:szCs w:val="28"/>
          <w:shd w:val="clear" w:color="auto" w:fill="FFFFFF"/>
          <w:lang w:val="ru-RU"/>
        </w:rPr>
        <w:t xml:space="preserve"> </w:t>
      </w:r>
      <w:r w:rsidRPr="003C101E">
        <w:rPr>
          <w:sz w:val="28"/>
          <w:szCs w:val="28"/>
          <w:shd w:val="clear" w:color="auto" w:fill="FFFFFF"/>
          <w:lang w:val="ru-RU"/>
        </w:rPr>
        <w:t>поиска</w:t>
      </w:r>
      <w:r w:rsidR="002E7B18" w:rsidRPr="003C101E">
        <w:rPr>
          <w:sz w:val="28"/>
          <w:szCs w:val="28"/>
          <w:shd w:val="clear" w:color="auto" w:fill="FFFFFF"/>
          <w:lang w:val="ru-RU"/>
        </w:rPr>
        <w:t xml:space="preserve"> </w:t>
      </w:r>
      <w:r w:rsidRPr="003C101E">
        <w:rPr>
          <w:sz w:val="28"/>
          <w:szCs w:val="28"/>
          <w:shd w:val="clear" w:color="auto" w:fill="FFFFFF"/>
          <w:lang w:val="ru-RU"/>
        </w:rPr>
        <w:t>слов</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2E7B18" w:rsidRPr="003C101E">
        <w:rPr>
          <w:sz w:val="28"/>
          <w:szCs w:val="28"/>
          <w:shd w:val="clear" w:color="auto" w:fill="FFFFFF"/>
          <w:lang w:val="ru-RU"/>
        </w:rPr>
        <w:t xml:space="preserve"> </w:t>
      </w:r>
      <w:r w:rsidRPr="003C101E">
        <w:rPr>
          <w:sz w:val="28"/>
          <w:szCs w:val="28"/>
          <w:shd w:val="clear" w:color="auto" w:fill="FFFFFF"/>
          <w:lang w:val="ru-RU"/>
        </w:rPr>
        <w:t>их</w:t>
      </w:r>
      <w:r w:rsidR="002E7B18" w:rsidRPr="003C101E">
        <w:rPr>
          <w:sz w:val="28"/>
          <w:szCs w:val="28"/>
          <w:shd w:val="clear" w:color="auto" w:fill="FFFFFF"/>
          <w:lang w:val="ru-RU"/>
        </w:rPr>
        <w:t xml:space="preserve"> </w:t>
      </w:r>
      <w:r w:rsidRPr="003C101E">
        <w:rPr>
          <w:sz w:val="28"/>
          <w:szCs w:val="28"/>
          <w:shd w:val="clear" w:color="auto" w:fill="FFFFFF"/>
          <w:lang w:val="ru-RU"/>
        </w:rPr>
        <w:t>значений</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словаре</w:t>
      </w:r>
      <w:r w:rsid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том</w:t>
      </w:r>
      <w:r w:rsidR="002E7B18" w:rsidRPr="003C101E">
        <w:rPr>
          <w:sz w:val="28"/>
          <w:szCs w:val="28"/>
          <w:shd w:val="clear" w:color="auto" w:fill="FFFFFF"/>
          <w:lang w:val="ru-RU"/>
        </w:rPr>
        <w:t xml:space="preserve"> </w:t>
      </w:r>
      <w:r w:rsidRPr="003C101E">
        <w:rPr>
          <w:sz w:val="28"/>
          <w:szCs w:val="28"/>
          <w:shd w:val="clear" w:color="auto" w:fill="FFFFFF"/>
          <w:lang w:val="ru-RU"/>
        </w:rPr>
        <w:t>числе</w:t>
      </w:r>
      <w:r w:rsidR="002E7B18" w:rsidRPr="003C101E">
        <w:rPr>
          <w:sz w:val="28"/>
          <w:szCs w:val="28"/>
          <w:shd w:val="clear" w:color="auto" w:fill="FFFFFF"/>
          <w:lang w:val="ru-RU"/>
        </w:rPr>
        <w:t xml:space="preserve"> </w:t>
      </w:r>
      <w:r w:rsidRPr="003C101E">
        <w:rPr>
          <w:sz w:val="28"/>
          <w:szCs w:val="28"/>
          <w:shd w:val="clear" w:color="auto" w:fill="FFFFFF"/>
          <w:lang w:val="ru-RU"/>
        </w:rPr>
        <w:t>эл</w:t>
      </w:r>
      <w:r w:rsidR="003C101E">
        <w:rPr>
          <w:sz w:val="28"/>
          <w:szCs w:val="28"/>
          <w:shd w:val="clear" w:color="auto" w:fill="FFFFFF"/>
          <w:lang w:val="ru-RU"/>
        </w:rPr>
        <w:t xml:space="preserve">ектронных </w:t>
      </w:r>
      <w:r w:rsidRPr="003C101E">
        <w:rPr>
          <w:sz w:val="28"/>
          <w:szCs w:val="28"/>
          <w:shd w:val="clear" w:color="auto" w:fill="FFFFFF"/>
          <w:lang w:val="ru-RU"/>
        </w:rPr>
        <w:t>словарях</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2E7B18" w:rsidRPr="003C101E">
        <w:rPr>
          <w:sz w:val="28"/>
          <w:szCs w:val="28"/>
          <w:shd w:val="clear" w:color="auto" w:fill="FFFFFF"/>
          <w:lang w:val="ru-RU"/>
        </w:rPr>
        <w:t xml:space="preserve"> </w:t>
      </w:r>
      <w:r w:rsidRPr="003C101E">
        <w:rPr>
          <w:sz w:val="28"/>
          <w:szCs w:val="28"/>
          <w:shd w:val="clear" w:color="auto" w:fill="FFFFFF"/>
          <w:lang w:val="ru-RU"/>
        </w:rPr>
        <w:t>сети</w:t>
      </w:r>
      <w:r w:rsidR="002E7B18" w:rsidRPr="003C101E">
        <w:rPr>
          <w:sz w:val="28"/>
          <w:szCs w:val="28"/>
          <w:shd w:val="clear" w:color="auto" w:fill="FFFFFF"/>
          <w:lang w:val="ru-RU"/>
        </w:rPr>
        <w:t xml:space="preserve"> </w:t>
      </w:r>
      <w:r w:rsidRPr="003C101E">
        <w:rPr>
          <w:sz w:val="28"/>
          <w:szCs w:val="28"/>
          <w:shd w:val="clear" w:color="auto" w:fill="FFFFFF"/>
        </w:rPr>
        <w:t>Internet</w:t>
      </w:r>
      <w:r w:rsidR="002E7B18" w:rsidRPr="003C101E">
        <w:rPr>
          <w:sz w:val="28"/>
          <w:szCs w:val="28"/>
          <w:shd w:val="clear" w:color="auto" w:fill="FFFFFF"/>
          <w:lang w:val="ru-RU"/>
        </w:rPr>
        <w:t xml:space="preserve"> </w:t>
      </w:r>
      <w:r w:rsidRPr="003C101E">
        <w:rPr>
          <w:sz w:val="28"/>
          <w:szCs w:val="28"/>
          <w:shd w:val="clear" w:color="auto" w:fill="FFFFFF"/>
          <w:lang w:val="ru-RU"/>
        </w:rPr>
        <w:t>на</w:t>
      </w:r>
      <w:r w:rsidR="002E7B18" w:rsidRPr="003C101E">
        <w:rPr>
          <w:sz w:val="28"/>
          <w:szCs w:val="28"/>
          <w:shd w:val="clear" w:color="auto" w:fill="FFFFFF"/>
          <w:lang w:val="ru-RU"/>
        </w:rPr>
        <w:t xml:space="preserve"> </w:t>
      </w:r>
      <w:r w:rsidRPr="003C101E">
        <w:rPr>
          <w:sz w:val="28"/>
          <w:szCs w:val="28"/>
          <w:shd w:val="clear" w:color="auto" w:fill="FFFFFF"/>
          <w:lang w:val="ru-RU"/>
        </w:rPr>
        <w:t>специализированных</w:t>
      </w:r>
      <w:r w:rsidR="002E7B18" w:rsidRPr="003C101E">
        <w:rPr>
          <w:sz w:val="28"/>
          <w:szCs w:val="28"/>
          <w:shd w:val="clear" w:color="auto" w:fill="FFFFFF"/>
          <w:lang w:val="ru-RU"/>
        </w:rPr>
        <w:t xml:space="preserve"> </w:t>
      </w:r>
      <w:r w:rsidRPr="003C101E">
        <w:rPr>
          <w:sz w:val="28"/>
          <w:szCs w:val="28"/>
          <w:shd w:val="clear" w:color="auto" w:fill="FFFFFF"/>
          <w:lang w:val="ru-RU"/>
        </w:rPr>
        <w:t>порталах).</w:t>
      </w:r>
    </w:p>
    <w:p w:rsidR="008F67AD" w:rsidRDefault="008F67AD" w:rsidP="002E7B18">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Учитывайте следующие рекомендации.</w:t>
      </w:r>
    </w:p>
    <w:p w:rsidR="003C101E" w:rsidRPr="003C101E" w:rsidRDefault="00371198" w:rsidP="003C101E">
      <w:pPr>
        <w:pStyle w:val="afffe"/>
        <w:numPr>
          <w:ilvl w:val="4"/>
          <w:numId w:val="1"/>
        </w:numPr>
        <w:shd w:val="clear" w:color="auto" w:fill="FFFFFF"/>
        <w:tabs>
          <w:tab w:val="left" w:pos="1134"/>
        </w:tabs>
        <w:spacing w:beforeAutospacing="0" w:after="0" w:afterAutospacing="0" w:line="240" w:lineRule="auto"/>
        <w:ind w:left="0" w:firstLine="709"/>
        <w:jc w:val="both"/>
        <w:rPr>
          <w:rFonts w:eastAsia="Georgia"/>
          <w:sz w:val="28"/>
          <w:szCs w:val="28"/>
          <w:shd w:val="clear" w:color="auto" w:fill="FFFFFF"/>
          <w:lang w:val="ru-RU"/>
        </w:rPr>
      </w:pPr>
      <w:r w:rsidRPr="003C101E">
        <w:rPr>
          <w:sz w:val="28"/>
          <w:szCs w:val="28"/>
          <w:shd w:val="clear" w:color="auto" w:fill="FFFFFF"/>
          <w:lang w:val="ru-RU"/>
        </w:rPr>
        <w:t>При</w:t>
      </w:r>
      <w:r w:rsidR="002E7B18" w:rsidRPr="003C101E">
        <w:rPr>
          <w:sz w:val="28"/>
          <w:szCs w:val="28"/>
          <w:shd w:val="clear" w:color="auto" w:fill="FFFFFF"/>
          <w:lang w:val="ru-RU"/>
        </w:rPr>
        <w:t xml:space="preserve"> </w:t>
      </w:r>
      <w:r w:rsidRPr="003C101E">
        <w:rPr>
          <w:sz w:val="28"/>
          <w:szCs w:val="28"/>
          <w:shd w:val="clear" w:color="auto" w:fill="FFFFFF"/>
          <w:lang w:val="ru-RU"/>
        </w:rPr>
        <w:t>поиске</w:t>
      </w:r>
      <w:r w:rsidR="002E7B18" w:rsidRPr="003C101E">
        <w:rPr>
          <w:sz w:val="28"/>
          <w:szCs w:val="28"/>
          <w:shd w:val="clear" w:color="auto" w:fill="FFFFFF"/>
          <w:lang w:val="ru-RU"/>
        </w:rPr>
        <w:t xml:space="preserve"> </w:t>
      </w:r>
      <w:r w:rsidRPr="003C101E">
        <w:rPr>
          <w:sz w:val="28"/>
          <w:szCs w:val="28"/>
          <w:shd w:val="clear" w:color="auto" w:fill="FFFFFF"/>
          <w:lang w:val="ru-RU"/>
        </w:rPr>
        <w:t>слова</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словаре</w:t>
      </w:r>
      <w:r w:rsidR="002E7B18" w:rsidRPr="003C101E">
        <w:rPr>
          <w:sz w:val="28"/>
          <w:szCs w:val="28"/>
          <w:shd w:val="clear" w:color="auto" w:fill="FFFFFF"/>
          <w:lang w:val="ru-RU"/>
        </w:rPr>
        <w:t xml:space="preserve"> </w:t>
      </w:r>
      <w:r w:rsidRPr="003C101E">
        <w:rPr>
          <w:sz w:val="28"/>
          <w:szCs w:val="28"/>
          <w:shd w:val="clear" w:color="auto" w:fill="FFFFFF"/>
          <w:lang w:val="ru-RU"/>
        </w:rPr>
        <w:t>необходимо</w:t>
      </w:r>
      <w:r w:rsidR="002E7B18" w:rsidRPr="003C101E">
        <w:rPr>
          <w:sz w:val="28"/>
          <w:szCs w:val="28"/>
          <w:shd w:val="clear" w:color="auto" w:fill="FFFFFF"/>
          <w:lang w:val="ru-RU"/>
        </w:rPr>
        <w:t xml:space="preserve"> </w:t>
      </w:r>
      <w:r w:rsidRPr="003C101E">
        <w:rPr>
          <w:sz w:val="28"/>
          <w:szCs w:val="28"/>
          <w:shd w:val="clear" w:color="auto" w:fill="FFFFFF"/>
          <w:lang w:val="ru-RU"/>
        </w:rPr>
        <w:t>следить</w:t>
      </w:r>
      <w:r w:rsidR="002E7B18" w:rsidRPr="003C101E">
        <w:rPr>
          <w:sz w:val="28"/>
          <w:szCs w:val="28"/>
          <w:shd w:val="clear" w:color="auto" w:fill="FFFFFF"/>
          <w:lang w:val="ru-RU"/>
        </w:rPr>
        <w:t xml:space="preserve"> </w:t>
      </w:r>
      <w:r w:rsidRPr="003C101E">
        <w:rPr>
          <w:sz w:val="28"/>
          <w:szCs w:val="28"/>
          <w:shd w:val="clear" w:color="auto" w:fill="FFFFFF"/>
          <w:lang w:val="ru-RU"/>
        </w:rPr>
        <w:t>за</w:t>
      </w:r>
      <w:r w:rsidR="002E7B18" w:rsidRPr="003C101E">
        <w:rPr>
          <w:sz w:val="28"/>
          <w:szCs w:val="28"/>
          <w:shd w:val="clear" w:color="auto" w:fill="FFFFFF"/>
          <w:lang w:val="ru-RU"/>
        </w:rPr>
        <w:t xml:space="preserve"> </w:t>
      </w:r>
      <w:r w:rsidRPr="003C101E">
        <w:rPr>
          <w:sz w:val="28"/>
          <w:szCs w:val="28"/>
          <w:shd w:val="clear" w:color="auto" w:fill="FFFFFF"/>
          <w:lang w:val="ru-RU"/>
        </w:rPr>
        <w:t>точным</w:t>
      </w:r>
      <w:r w:rsidR="002E7B18" w:rsidRPr="003C101E">
        <w:rPr>
          <w:sz w:val="28"/>
          <w:szCs w:val="28"/>
          <w:shd w:val="clear" w:color="auto" w:fill="FFFFFF"/>
          <w:lang w:val="ru-RU"/>
        </w:rPr>
        <w:t xml:space="preserve"> </w:t>
      </w:r>
      <w:r w:rsidRPr="003C101E">
        <w:rPr>
          <w:sz w:val="28"/>
          <w:szCs w:val="28"/>
          <w:shd w:val="clear" w:color="auto" w:fill="FFFFFF"/>
          <w:lang w:val="ru-RU"/>
        </w:rPr>
        <w:t>совпадением</w:t>
      </w:r>
      <w:r w:rsidR="002E7B18" w:rsidRPr="003C101E">
        <w:rPr>
          <w:sz w:val="28"/>
          <w:szCs w:val="28"/>
          <w:shd w:val="clear" w:color="auto" w:fill="FFFFFF"/>
          <w:lang w:val="ru-RU"/>
        </w:rPr>
        <w:t xml:space="preserve"> </w:t>
      </w:r>
      <w:r w:rsidRPr="003C101E">
        <w:rPr>
          <w:sz w:val="28"/>
          <w:szCs w:val="28"/>
          <w:shd w:val="clear" w:color="auto" w:fill="FFFFFF"/>
          <w:lang w:val="ru-RU"/>
        </w:rPr>
        <w:t>графического</w:t>
      </w:r>
      <w:r w:rsidR="002E7B18" w:rsidRPr="003C101E">
        <w:rPr>
          <w:sz w:val="28"/>
          <w:szCs w:val="28"/>
          <w:shd w:val="clear" w:color="auto" w:fill="FFFFFF"/>
          <w:lang w:val="ru-RU"/>
        </w:rPr>
        <w:t xml:space="preserve"> </w:t>
      </w:r>
      <w:r w:rsidRPr="003C101E">
        <w:rPr>
          <w:sz w:val="28"/>
          <w:szCs w:val="28"/>
          <w:shd w:val="clear" w:color="auto" w:fill="FFFFFF"/>
          <w:lang w:val="ru-RU"/>
        </w:rPr>
        <w:t>оформления</w:t>
      </w:r>
      <w:r w:rsidR="002E7B18" w:rsidRPr="003C101E">
        <w:rPr>
          <w:sz w:val="28"/>
          <w:szCs w:val="28"/>
          <w:shd w:val="clear" w:color="auto" w:fill="FFFFFF"/>
          <w:lang w:val="ru-RU"/>
        </w:rPr>
        <w:t xml:space="preserve"> </w:t>
      </w:r>
      <w:r w:rsidRPr="003C101E">
        <w:rPr>
          <w:sz w:val="28"/>
          <w:szCs w:val="28"/>
          <w:shd w:val="clear" w:color="auto" w:fill="FFFFFF"/>
          <w:lang w:val="ru-RU"/>
        </w:rPr>
        <w:t>искомого</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2E7B18" w:rsidRPr="003C101E">
        <w:rPr>
          <w:sz w:val="28"/>
          <w:szCs w:val="28"/>
          <w:shd w:val="clear" w:color="auto" w:fill="FFFFFF"/>
          <w:lang w:val="ru-RU"/>
        </w:rPr>
        <w:t xml:space="preserve"> </w:t>
      </w:r>
      <w:r w:rsidRPr="003C101E">
        <w:rPr>
          <w:sz w:val="28"/>
          <w:szCs w:val="28"/>
          <w:shd w:val="clear" w:color="auto" w:fill="FFFFFF"/>
          <w:lang w:val="ru-RU"/>
        </w:rPr>
        <w:t>найденного</w:t>
      </w:r>
      <w:r w:rsidR="002E7B18" w:rsidRPr="003C101E">
        <w:rPr>
          <w:sz w:val="28"/>
          <w:szCs w:val="28"/>
          <w:shd w:val="clear" w:color="auto" w:fill="FFFFFF"/>
          <w:lang w:val="ru-RU"/>
        </w:rPr>
        <w:t xml:space="preserve"> </w:t>
      </w:r>
      <w:r w:rsidRPr="003C101E">
        <w:rPr>
          <w:sz w:val="28"/>
          <w:szCs w:val="28"/>
          <w:shd w:val="clear" w:color="auto" w:fill="FFFFFF"/>
          <w:lang w:val="ru-RU"/>
        </w:rPr>
        <w:t>слова,</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противном</w:t>
      </w:r>
      <w:r w:rsidR="002E7B18" w:rsidRPr="003C101E">
        <w:rPr>
          <w:sz w:val="28"/>
          <w:szCs w:val="28"/>
          <w:shd w:val="clear" w:color="auto" w:fill="FFFFFF"/>
          <w:lang w:val="ru-RU"/>
        </w:rPr>
        <w:t xml:space="preserve"> </w:t>
      </w:r>
      <w:r w:rsidRPr="003C101E">
        <w:rPr>
          <w:sz w:val="28"/>
          <w:szCs w:val="28"/>
          <w:shd w:val="clear" w:color="auto" w:fill="FFFFFF"/>
          <w:lang w:val="ru-RU"/>
        </w:rPr>
        <w:t>случае</w:t>
      </w:r>
      <w:r w:rsidR="002E7B18" w:rsidRPr="003C101E">
        <w:rPr>
          <w:sz w:val="28"/>
          <w:szCs w:val="28"/>
          <w:shd w:val="clear" w:color="auto" w:fill="FFFFFF"/>
          <w:lang w:val="ru-RU"/>
        </w:rPr>
        <w:t xml:space="preserve"> </w:t>
      </w:r>
      <w:r w:rsidRPr="003C101E">
        <w:rPr>
          <w:sz w:val="28"/>
          <w:szCs w:val="28"/>
          <w:shd w:val="clear" w:color="auto" w:fill="FFFFFF"/>
          <w:lang w:val="ru-RU"/>
        </w:rPr>
        <w:t>перевод</w:t>
      </w:r>
      <w:r w:rsidR="002E7B18" w:rsidRPr="003C101E">
        <w:rPr>
          <w:sz w:val="28"/>
          <w:szCs w:val="28"/>
          <w:shd w:val="clear" w:color="auto" w:fill="FFFFFF"/>
          <w:lang w:val="ru-RU"/>
        </w:rPr>
        <w:t xml:space="preserve"> </w:t>
      </w:r>
      <w:r w:rsidRPr="003C101E">
        <w:rPr>
          <w:sz w:val="28"/>
          <w:szCs w:val="28"/>
          <w:shd w:val="clear" w:color="auto" w:fill="FFFFFF"/>
          <w:lang w:val="ru-RU"/>
        </w:rPr>
        <w:t>будет</w:t>
      </w:r>
      <w:r w:rsidR="002E7B18" w:rsidRPr="003C101E">
        <w:rPr>
          <w:sz w:val="28"/>
          <w:szCs w:val="28"/>
          <w:shd w:val="clear" w:color="auto" w:fill="FFFFFF"/>
          <w:lang w:val="ru-RU"/>
        </w:rPr>
        <w:t xml:space="preserve"> </w:t>
      </w:r>
      <w:r w:rsidRPr="003C101E">
        <w:rPr>
          <w:sz w:val="28"/>
          <w:szCs w:val="28"/>
          <w:shd w:val="clear" w:color="auto" w:fill="FFFFFF"/>
          <w:lang w:val="ru-RU"/>
        </w:rPr>
        <w:t>неправильным.</w:t>
      </w:r>
    </w:p>
    <w:p w:rsidR="003C101E" w:rsidRPr="003C101E" w:rsidRDefault="00371198" w:rsidP="003C101E">
      <w:pPr>
        <w:pStyle w:val="afffe"/>
        <w:numPr>
          <w:ilvl w:val="4"/>
          <w:numId w:val="1"/>
        </w:numPr>
        <w:shd w:val="clear" w:color="auto" w:fill="FFFFFF"/>
        <w:tabs>
          <w:tab w:val="left" w:pos="1134"/>
        </w:tabs>
        <w:spacing w:beforeAutospacing="0" w:after="0" w:afterAutospacing="0" w:line="240" w:lineRule="auto"/>
        <w:ind w:left="0" w:firstLine="709"/>
        <w:jc w:val="both"/>
        <w:rPr>
          <w:rFonts w:eastAsia="Georgia"/>
          <w:sz w:val="28"/>
          <w:szCs w:val="28"/>
          <w:shd w:val="clear" w:color="auto" w:fill="FFFFFF"/>
          <w:lang w:val="ru-RU"/>
        </w:rPr>
      </w:pPr>
      <w:r w:rsidRPr="003C101E">
        <w:rPr>
          <w:sz w:val="28"/>
          <w:szCs w:val="28"/>
          <w:shd w:val="clear" w:color="auto" w:fill="FFFFFF"/>
          <w:lang w:val="ru-RU"/>
        </w:rPr>
        <w:t>Многие</w:t>
      </w:r>
      <w:r w:rsidR="002E7B18" w:rsidRPr="003C101E">
        <w:rPr>
          <w:sz w:val="28"/>
          <w:szCs w:val="28"/>
          <w:shd w:val="clear" w:color="auto" w:fill="FFFFFF"/>
          <w:lang w:val="ru-RU"/>
        </w:rPr>
        <w:t xml:space="preserve"> </w:t>
      </w:r>
      <w:r w:rsidRPr="003C101E">
        <w:rPr>
          <w:sz w:val="28"/>
          <w:szCs w:val="28"/>
          <w:shd w:val="clear" w:color="auto" w:fill="FFFFFF"/>
          <w:lang w:val="ru-RU"/>
        </w:rPr>
        <w:t>слова</w:t>
      </w:r>
      <w:r w:rsidR="002E7B18" w:rsidRPr="003C101E">
        <w:rPr>
          <w:sz w:val="28"/>
          <w:szCs w:val="28"/>
          <w:shd w:val="clear" w:color="auto" w:fill="FFFFFF"/>
          <w:lang w:val="ru-RU"/>
        </w:rPr>
        <w:t xml:space="preserve"> </w:t>
      </w:r>
      <w:r w:rsidRPr="003C101E">
        <w:rPr>
          <w:sz w:val="28"/>
          <w:szCs w:val="28"/>
          <w:shd w:val="clear" w:color="auto" w:fill="FFFFFF"/>
          <w:lang w:val="ru-RU"/>
        </w:rPr>
        <w:t>являются</w:t>
      </w:r>
      <w:r w:rsidR="002E7B18" w:rsidRPr="003C101E">
        <w:rPr>
          <w:sz w:val="28"/>
          <w:szCs w:val="28"/>
          <w:shd w:val="clear" w:color="auto" w:fill="FFFFFF"/>
          <w:lang w:val="ru-RU"/>
        </w:rPr>
        <w:t xml:space="preserve"> </w:t>
      </w:r>
      <w:r w:rsidRPr="003C101E">
        <w:rPr>
          <w:sz w:val="28"/>
          <w:szCs w:val="28"/>
          <w:shd w:val="clear" w:color="auto" w:fill="FFFFFF"/>
          <w:lang w:val="ru-RU"/>
        </w:rPr>
        <w:t>многозначными,</w:t>
      </w:r>
      <w:r w:rsidR="002E7B18" w:rsidRPr="003C101E">
        <w:rPr>
          <w:sz w:val="28"/>
          <w:szCs w:val="28"/>
          <w:shd w:val="clear" w:color="auto" w:fill="FFFFFF"/>
          <w:lang w:val="ru-RU"/>
        </w:rPr>
        <w:t xml:space="preserve"> </w:t>
      </w:r>
      <w:r w:rsidRPr="003C101E">
        <w:rPr>
          <w:sz w:val="28"/>
          <w:szCs w:val="28"/>
          <w:shd w:val="clear" w:color="auto" w:fill="FFFFFF"/>
          <w:lang w:val="ru-RU"/>
        </w:rPr>
        <w:t>т.е.</w:t>
      </w:r>
      <w:r w:rsidR="002E7B18" w:rsidRPr="003C101E">
        <w:rPr>
          <w:sz w:val="28"/>
          <w:szCs w:val="28"/>
          <w:shd w:val="clear" w:color="auto" w:fill="FFFFFF"/>
          <w:lang w:val="ru-RU"/>
        </w:rPr>
        <w:t xml:space="preserve"> </w:t>
      </w:r>
      <w:r w:rsidRPr="003C101E">
        <w:rPr>
          <w:sz w:val="28"/>
          <w:szCs w:val="28"/>
          <w:shd w:val="clear" w:color="auto" w:fill="FFFFFF"/>
          <w:lang w:val="ru-RU"/>
        </w:rPr>
        <w:t>имеют</w:t>
      </w:r>
      <w:r w:rsidR="002E7B18" w:rsidRPr="003C101E">
        <w:rPr>
          <w:sz w:val="28"/>
          <w:szCs w:val="28"/>
          <w:shd w:val="clear" w:color="auto" w:fill="FFFFFF"/>
          <w:lang w:val="ru-RU"/>
        </w:rPr>
        <w:t xml:space="preserve"> </w:t>
      </w:r>
      <w:r w:rsidRPr="003C101E">
        <w:rPr>
          <w:sz w:val="28"/>
          <w:szCs w:val="28"/>
          <w:shd w:val="clear" w:color="auto" w:fill="FFFFFF"/>
          <w:lang w:val="ru-RU"/>
        </w:rPr>
        <w:t>несколько</w:t>
      </w:r>
      <w:r w:rsidR="002E7B18" w:rsidRPr="003C101E">
        <w:rPr>
          <w:sz w:val="28"/>
          <w:szCs w:val="28"/>
          <w:shd w:val="clear" w:color="auto" w:fill="FFFFFF"/>
          <w:lang w:val="ru-RU"/>
        </w:rPr>
        <w:t xml:space="preserve"> </w:t>
      </w:r>
      <w:r w:rsidRPr="003C101E">
        <w:rPr>
          <w:sz w:val="28"/>
          <w:szCs w:val="28"/>
          <w:shd w:val="clear" w:color="auto" w:fill="FFFFFF"/>
          <w:lang w:val="ru-RU"/>
        </w:rPr>
        <w:t>значений,</w:t>
      </w:r>
      <w:r w:rsidR="002E7B18" w:rsidRPr="003C101E">
        <w:rPr>
          <w:sz w:val="28"/>
          <w:szCs w:val="28"/>
          <w:shd w:val="clear" w:color="auto" w:fill="FFFFFF"/>
          <w:lang w:val="ru-RU"/>
        </w:rPr>
        <w:t xml:space="preserve"> </w:t>
      </w:r>
      <w:r w:rsidRPr="003C101E">
        <w:rPr>
          <w:sz w:val="28"/>
          <w:szCs w:val="28"/>
          <w:shd w:val="clear" w:color="auto" w:fill="FFFFFF"/>
          <w:lang w:val="ru-RU"/>
        </w:rPr>
        <w:t>поэтому</w:t>
      </w:r>
      <w:r w:rsidR="002E7B18" w:rsidRPr="003C101E">
        <w:rPr>
          <w:sz w:val="28"/>
          <w:szCs w:val="28"/>
          <w:shd w:val="clear" w:color="auto" w:fill="FFFFFF"/>
          <w:lang w:val="ru-RU"/>
        </w:rPr>
        <w:t xml:space="preserve"> </w:t>
      </w:r>
      <w:r w:rsidRPr="003C101E">
        <w:rPr>
          <w:sz w:val="28"/>
          <w:szCs w:val="28"/>
          <w:shd w:val="clear" w:color="auto" w:fill="FFFFFF"/>
          <w:lang w:val="ru-RU"/>
        </w:rPr>
        <w:t>при</w:t>
      </w:r>
      <w:r w:rsidR="002E7B18" w:rsidRPr="003C101E">
        <w:rPr>
          <w:sz w:val="28"/>
          <w:szCs w:val="28"/>
          <w:shd w:val="clear" w:color="auto" w:fill="FFFFFF"/>
          <w:lang w:val="ru-RU"/>
        </w:rPr>
        <w:t xml:space="preserve"> </w:t>
      </w:r>
      <w:r w:rsidRPr="003C101E">
        <w:rPr>
          <w:sz w:val="28"/>
          <w:szCs w:val="28"/>
          <w:shd w:val="clear" w:color="auto" w:fill="FFFFFF"/>
          <w:lang w:val="ru-RU"/>
        </w:rPr>
        <w:t>поиске</w:t>
      </w:r>
      <w:r w:rsidR="002E7B18" w:rsidRPr="003C101E">
        <w:rPr>
          <w:sz w:val="28"/>
          <w:szCs w:val="28"/>
          <w:shd w:val="clear" w:color="auto" w:fill="FFFFFF"/>
          <w:lang w:val="ru-RU"/>
        </w:rPr>
        <w:t xml:space="preserve"> </w:t>
      </w:r>
      <w:r w:rsidRPr="003C101E">
        <w:rPr>
          <w:sz w:val="28"/>
          <w:szCs w:val="28"/>
          <w:shd w:val="clear" w:color="auto" w:fill="FFFFFF"/>
          <w:lang w:val="ru-RU"/>
        </w:rPr>
        <w:t>значения</w:t>
      </w:r>
      <w:r w:rsidR="002E7B18" w:rsidRPr="003C101E">
        <w:rPr>
          <w:sz w:val="28"/>
          <w:szCs w:val="28"/>
          <w:shd w:val="clear" w:color="auto" w:fill="FFFFFF"/>
          <w:lang w:val="ru-RU"/>
        </w:rPr>
        <w:t xml:space="preserve"> </w:t>
      </w:r>
      <w:r w:rsidRPr="003C101E">
        <w:rPr>
          <w:sz w:val="28"/>
          <w:szCs w:val="28"/>
          <w:shd w:val="clear" w:color="auto" w:fill="FFFFFF"/>
          <w:lang w:val="ru-RU"/>
        </w:rPr>
        <w:t>слова</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словаре</w:t>
      </w:r>
      <w:r w:rsidR="002E7B18" w:rsidRPr="003C101E">
        <w:rPr>
          <w:sz w:val="28"/>
          <w:szCs w:val="28"/>
          <w:shd w:val="clear" w:color="auto" w:fill="FFFFFF"/>
          <w:lang w:val="ru-RU"/>
        </w:rPr>
        <w:t xml:space="preserve"> </w:t>
      </w:r>
      <w:r w:rsidRPr="003C101E">
        <w:rPr>
          <w:sz w:val="28"/>
          <w:szCs w:val="28"/>
          <w:shd w:val="clear" w:color="auto" w:fill="FFFFFF"/>
          <w:lang w:val="ru-RU"/>
        </w:rPr>
        <w:t>необходимо</w:t>
      </w:r>
      <w:r w:rsidR="002E7B18" w:rsidRPr="003C101E">
        <w:rPr>
          <w:sz w:val="28"/>
          <w:szCs w:val="28"/>
          <w:shd w:val="clear" w:color="auto" w:fill="FFFFFF"/>
          <w:lang w:val="ru-RU"/>
        </w:rPr>
        <w:t xml:space="preserve"> </w:t>
      </w:r>
      <w:r w:rsidRPr="003C101E">
        <w:rPr>
          <w:sz w:val="28"/>
          <w:szCs w:val="28"/>
          <w:shd w:val="clear" w:color="auto" w:fill="FFFFFF"/>
          <w:lang w:val="ru-RU"/>
        </w:rPr>
        <w:t>читать</w:t>
      </w:r>
      <w:r w:rsidR="002E7B18" w:rsidRPr="003C101E">
        <w:rPr>
          <w:sz w:val="28"/>
          <w:szCs w:val="28"/>
          <w:shd w:val="clear" w:color="auto" w:fill="FFFFFF"/>
          <w:lang w:val="ru-RU"/>
        </w:rPr>
        <w:t xml:space="preserve"> </w:t>
      </w:r>
      <w:r w:rsidRPr="003C101E">
        <w:rPr>
          <w:sz w:val="28"/>
          <w:szCs w:val="28"/>
          <w:shd w:val="clear" w:color="auto" w:fill="FFFFFF"/>
          <w:lang w:val="ru-RU"/>
        </w:rPr>
        <w:t>всю</w:t>
      </w:r>
      <w:r w:rsidR="002E7B18" w:rsidRPr="003C101E">
        <w:rPr>
          <w:sz w:val="28"/>
          <w:szCs w:val="28"/>
          <w:shd w:val="clear" w:color="auto" w:fill="FFFFFF"/>
          <w:lang w:val="ru-RU"/>
        </w:rPr>
        <w:t xml:space="preserve"> </w:t>
      </w:r>
      <w:r w:rsidRPr="003C101E">
        <w:rPr>
          <w:sz w:val="28"/>
          <w:szCs w:val="28"/>
          <w:shd w:val="clear" w:color="auto" w:fill="FFFFFF"/>
          <w:lang w:val="ru-RU"/>
        </w:rPr>
        <w:t>словарную</w:t>
      </w:r>
      <w:r w:rsidR="002E7B18" w:rsidRPr="003C101E">
        <w:rPr>
          <w:sz w:val="28"/>
          <w:szCs w:val="28"/>
          <w:shd w:val="clear" w:color="auto" w:fill="FFFFFF"/>
          <w:lang w:val="ru-RU"/>
        </w:rPr>
        <w:t xml:space="preserve"> </w:t>
      </w:r>
      <w:r w:rsidRPr="003C101E">
        <w:rPr>
          <w:sz w:val="28"/>
          <w:szCs w:val="28"/>
          <w:shd w:val="clear" w:color="auto" w:fill="FFFFFF"/>
          <w:lang w:val="ru-RU"/>
        </w:rPr>
        <w:t>статью</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2E7B18" w:rsidRPr="003C101E">
        <w:rPr>
          <w:sz w:val="28"/>
          <w:szCs w:val="28"/>
          <w:shd w:val="clear" w:color="auto" w:fill="FFFFFF"/>
          <w:lang w:val="ru-RU"/>
        </w:rPr>
        <w:t xml:space="preserve"> </w:t>
      </w:r>
      <w:r w:rsidRPr="003C101E">
        <w:rPr>
          <w:sz w:val="28"/>
          <w:szCs w:val="28"/>
          <w:shd w:val="clear" w:color="auto" w:fill="FFFFFF"/>
          <w:lang w:val="ru-RU"/>
        </w:rPr>
        <w:t>выбирать</w:t>
      </w:r>
      <w:r w:rsidR="002E7B18" w:rsidRPr="003C101E">
        <w:rPr>
          <w:sz w:val="28"/>
          <w:szCs w:val="28"/>
          <w:shd w:val="clear" w:color="auto" w:fill="FFFFFF"/>
          <w:lang w:val="ru-RU"/>
        </w:rPr>
        <w:t xml:space="preserve"> </w:t>
      </w:r>
      <w:r w:rsidRPr="003C101E">
        <w:rPr>
          <w:sz w:val="28"/>
          <w:szCs w:val="28"/>
          <w:shd w:val="clear" w:color="auto" w:fill="FFFFFF"/>
          <w:lang w:val="ru-RU"/>
        </w:rPr>
        <w:t>для</w:t>
      </w:r>
      <w:r w:rsidR="002E7B18" w:rsidRPr="003C101E">
        <w:rPr>
          <w:sz w:val="28"/>
          <w:szCs w:val="28"/>
          <w:shd w:val="clear" w:color="auto" w:fill="FFFFFF"/>
          <w:lang w:val="ru-RU"/>
        </w:rPr>
        <w:t xml:space="preserve"> </w:t>
      </w:r>
      <w:r w:rsidRPr="003C101E">
        <w:rPr>
          <w:sz w:val="28"/>
          <w:szCs w:val="28"/>
          <w:shd w:val="clear" w:color="auto" w:fill="FFFFFF"/>
          <w:lang w:val="ru-RU"/>
        </w:rPr>
        <w:t>перевода</w:t>
      </w:r>
      <w:r w:rsidR="002E7B18" w:rsidRPr="003C101E">
        <w:rPr>
          <w:sz w:val="28"/>
          <w:szCs w:val="28"/>
          <w:shd w:val="clear" w:color="auto" w:fill="FFFFFF"/>
          <w:lang w:val="ru-RU"/>
        </w:rPr>
        <w:t xml:space="preserve"> </w:t>
      </w:r>
      <w:r w:rsidRPr="003C101E">
        <w:rPr>
          <w:sz w:val="28"/>
          <w:szCs w:val="28"/>
          <w:shd w:val="clear" w:color="auto" w:fill="FFFFFF"/>
          <w:lang w:val="ru-RU"/>
        </w:rPr>
        <w:t>то</w:t>
      </w:r>
      <w:r w:rsidR="002E7B18" w:rsidRPr="003C101E">
        <w:rPr>
          <w:sz w:val="28"/>
          <w:szCs w:val="28"/>
          <w:shd w:val="clear" w:color="auto" w:fill="FFFFFF"/>
          <w:lang w:val="ru-RU"/>
        </w:rPr>
        <w:t xml:space="preserve"> </w:t>
      </w:r>
      <w:r w:rsidRPr="003C101E">
        <w:rPr>
          <w:sz w:val="28"/>
          <w:szCs w:val="28"/>
          <w:shd w:val="clear" w:color="auto" w:fill="FFFFFF"/>
          <w:lang w:val="ru-RU"/>
        </w:rPr>
        <w:t>значение,</w:t>
      </w:r>
      <w:r w:rsidR="002E7B18" w:rsidRPr="003C101E">
        <w:rPr>
          <w:sz w:val="28"/>
          <w:szCs w:val="28"/>
          <w:shd w:val="clear" w:color="auto" w:fill="FFFFFF"/>
          <w:lang w:val="ru-RU"/>
        </w:rPr>
        <w:t xml:space="preserve"> </w:t>
      </w:r>
      <w:r w:rsidRPr="003C101E">
        <w:rPr>
          <w:sz w:val="28"/>
          <w:szCs w:val="28"/>
          <w:shd w:val="clear" w:color="auto" w:fill="FFFFFF"/>
          <w:lang w:val="ru-RU"/>
        </w:rPr>
        <w:t>которое</w:t>
      </w:r>
      <w:r w:rsidR="002E7B18" w:rsidRPr="003C101E">
        <w:rPr>
          <w:sz w:val="28"/>
          <w:szCs w:val="28"/>
          <w:shd w:val="clear" w:color="auto" w:fill="FFFFFF"/>
          <w:lang w:val="ru-RU"/>
        </w:rPr>
        <w:t xml:space="preserve"> </w:t>
      </w:r>
      <w:r w:rsidRPr="003C101E">
        <w:rPr>
          <w:sz w:val="28"/>
          <w:szCs w:val="28"/>
          <w:shd w:val="clear" w:color="auto" w:fill="FFFFFF"/>
          <w:lang w:val="ru-RU"/>
        </w:rPr>
        <w:t>подходит</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контекст</w:t>
      </w:r>
      <w:r w:rsidR="008F67AD">
        <w:rPr>
          <w:sz w:val="28"/>
          <w:szCs w:val="28"/>
          <w:shd w:val="clear" w:color="auto" w:fill="FFFFFF"/>
          <w:lang w:val="ru-RU"/>
        </w:rPr>
        <w:t>е</w:t>
      </w:r>
      <w:r w:rsidR="002E7B18" w:rsidRPr="003C101E">
        <w:rPr>
          <w:sz w:val="28"/>
          <w:szCs w:val="28"/>
          <w:shd w:val="clear" w:color="auto" w:fill="FFFFFF"/>
          <w:lang w:val="ru-RU"/>
        </w:rPr>
        <w:t xml:space="preserve"> </w:t>
      </w:r>
      <w:r w:rsidRPr="003C101E">
        <w:rPr>
          <w:sz w:val="28"/>
          <w:szCs w:val="28"/>
          <w:shd w:val="clear" w:color="auto" w:fill="FFFFFF"/>
          <w:lang w:val="ru-RU"/>
        </w:rPr>
        <w:t>предложения</w:t>
      </w:r>
      <w:r w:rsidR="002E7B18" w:rsidRPr="003C101E">
        <w:rPr>
          <w:sz w:val="28"/>
          <w:szCs w:val="28"/>
          <w:shd w:val="clear" w:color="auto" w:fill="FFFFFF"/>
          <w:lang w:val="ru-RU"/>
        </w:rPr>
        <w:t xml:space="preserve"> </w:t>
      </w:r>
      <w:r w:rsidRPr="003C101E">
        <w:rPr>
          <w:sz w:val="28"/>
          <w:szCs w:val="28"/>
          <w:shd w:val="clear" w:color="auto" w:fill="FFFFFF"/>
          <w:lang w:val="ru-RU"/>
        </w:rPr>
        <w:t>(текста).</w:t>
      </w:r>
    </w:p>
    <w:p w:rsidR="008F67AD" w:rsidRPr="008F67AD" w:rsidRDefault="00371198" w:rsidP="003C101E">
      <w:pPr>
        <w:pStyle w:val="afffe"/>
        <w:numPr>
          <w:ilvl w:val="4"/>
          <w:numId w:val="1"/>
        </w:numPr>
        <w:shd w:val="clear" w:color="auto" w:fill="FFFFFF"/>
        <w:tabs>
          <w:tab w:val="left" w:pos="1134"/>
        </w:tabs>
        <w:spacing w:beforeAutospacing="0" w:after="0" w:afterAutospacing="0" w:line="240" w:lineRule="auto"/>
        <w:ind w:left="0" w:firstLine="709"/>
        <w:jc w:val="both"/>
        <w:rPr>
          <w:rFonts w:eastAsia="Georgia"/>
          <w:sz w:val="28"/>
          <w:szCs w:val="28"/>
          <w:shd w:val="clear" w:color="auto" w:fill="FFFFFF"/>
          <w:lang w:val="ru-RU"/>
        </w:rPr>
      </w:pPr>
      <w:r w:rsidRPr="003C101E">
        <w:rPr>
          <w:sz w:val="28"/>
          <w:szCs w:val="28"/>
          <w:shd w:val="clear" w:color="auto" w:fill="FFFFFF"/>
          <w:lang w:val="ru-RU"/>
        </w:rPr>
        <w:t>При</w:t>
      </w:r>
      <w:r w:rsidR="002E7B18" w:rsidRPr="003C101E">
        <w:rPr>
          <w:sz w:val="28"/>
          <w:szCs w:val="28"/>
          <w:shd w:val="clear" w:color="auto" w:fill="FFFFFF"/>
          <w:lang w:val="ru-RU"/>
        </w:rPr>
        <w:t xml:space="preserve"> </w:t>
      </w:r>
      <w:r w:rsidRPr="003C101E">
        <w:rPr>
          <w:sz w:val="28"/>
          <w:szCs w:val="28"/>
          <w:shd w:val="clear" w:color="auto" w:fill="FFFFFF"/>
          <w:lang w:val="ru-RU"/>
        </w:rPr>
        <w:t>поиске</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словаре</w:t>
      </w:r>
      <w:r w:rsidR="002E7B18" w:rsidRPr="003C101E">
        <w:rPr>
          <w:sz w:val="28"/>
          <w:szCs w:val="28"/>
          <w:shd w:val="clear" w:color="auto" w:fill="FFFFFF"/>
          <w:lang w:val="ru-RU"/>
        </w:rPr>
        <w:t xml:space="preserve"> </w:t>
      </w:r>
      <w:r w:rsidRPr="003C101E">
        <w:rPr>
          <w:sz w:val="28"/>
          <w:szCs w:val="28"/>
          <w:shd w:val="clear" w:color="auto" w:fill="FFFFFF"/>
          <w:lang w:val="ru-RU"/>
        </w:rPr>
        <w:t>значения</w:t>
      </w:r>
      <w:r w:rsidR="002E7B18" w:rsidRPr="003C101E">
        <w:rPr>
          <w:sz w:val="28"/>
          <w:szCs w:val="28"/>
          <w:shd w:val="clear" w:color="auto" w:fill="FFFFFF"/>
          <w:lang w:val="ru-RU"/>
        </w:rPr>
        <w:t xml:space="preserve"> </w:t>
      </w:r>
      <w:r w:rsidRPr="003C101E">
        <w:rPr>
          <w:sz w:val="28"/>
          <w:szCs w:val="28"/>
          <w:shd w:val="clear" w:color="auto" w:fill="FFFFFF"/>
          <w:lang w:val="ru-RU"/>
        </w:rPr>
        <w:t>слова</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ряде</w:t>
      </w:r>
      <w:r w:rsidR="002E7B18" w:rsidRPr="003C101E">
        <w:rPr>
          <w:sz w:val="28"/>
          <w:szCs w:val="28"/>
          <w:shd w:val="clear" w:color="auto" w:fill="FFFFFF"/>
          <w:lang w:val="ru-RU"/>
        </w:rPr>
        <w:t xml:space="preserve"> </w:t>
      </w:r>
      <w:r w:rsidRPr="003C101E">
        <w:rPr>
          <w:sz w:val="28"/>
          <w:szCs w:val="28"/>
          <w:shd w:val="clear" w:color="auto" w:fill="FFFFFF"/>
          <w:lang w:val="ru-RU"/>
        </w:rPr>
        <w:t>случаев</w:t>
      </w:r>
      <w:r w:rsidR="002E7B18" w:rsidRPr="003C101E">
        <w:rPr>
          <w:sz w:val="28"/>
          <w:szCs w:val="28"/>
          <w:shd w:val="clear" w:color="auto" w:fill="FFFFFF"/>
          <w:lang w:val="ru-RU"/>
        </w:rPr>
        <w:t xml:space="preserve"> </w:t>
      </w:r>
      <w:r w:rsidRPr="003C101E">
        <w:rPr>
          <w:sz w:val="28"/>
          <w:szCs w:val="28"/>
          <w:shd w:val="clear" w:color="auto" w:fill="FFFFFF"/>
          <w:lang w:val="ru-RU"/>
        </w:rPr>
        <w:t>следует</w:t>
      </w:r>
      <w:r w:rsidR="002E7B18" w:rsidRPr="003C101E">
        <w:rPr>
          <w:sz w:val="28"/>
          <w:szCs w:val="28"/>
          <w:shd w:val="clear" w:color="auto" w:fill="FFFFFF"/>
          <w:lang w:val="ru-RU"/>
        </w:rPr>
        <w:t xml:space="preserve"> </w:t>
      </w:r>
      <w:r w:rsidRPr="003C101E">
        <w:rPr>
          <w:sz w:val="28"/>
          <w:szCs w:val="28"/>
          <w:shd w:val="clear" w:color="auto" w:fill="FFFFFF"/>
          <w:lang w:val="ru-RU"/>
        </w:rPr>
        <w:t>принимать</w:t>
      </w:r>
      <w:r w:rsidR="002E7B18" w:rsidRPr="003C101E">
        <w:rPr>
          <w:sz w:val="28"/>
          <w:szCs w:val="28"/>
          <w:shd w:val="clear" w:color="auto" w:fill="FFFFFF"/>
          <w:lang w:val="ru-RU"/>
        </w:rPr>
        <w:t xml:space="preserve"> </w:t>
      </w:r>
      <w:r w:rsidRPr="003C101E">
        <w:rPr>
          <w:sz w:val="28"/>
          <w:szCs w:val="28"/>
          <w:shd w:val="clear" w:color="auto" w:fill="FFFFFF"/>
          <w:lang w:val="ru-RU"/>
        </w:rPr>
        <w:t>во</w:t>
      </w:r>
      <w:r w:rsidR="002E7B18" w:rsidRPr="003C101E">
        <w:rPr>
          <w:sz w:val="28"/>
          <w:szCs w:val="28"/>
          <w:shd w:val="clear" w:color="auto" w:fill="FFFFFF"/>
          <w:lang w:val="ru-RU"/>
        </w:rPr>
        <w:t xml:space="preserve"> </w:t>
      </w:r>
      <w:r w:rsidRPr="003C101E">
        <w:rPr>
          <w:sz w:val="28"/>
          <w:szCs w:val="28"/>
          <w:shd w:val="clear" w:color="auto" w:fill="FFFFFF"/>
          <w:lang w:val="ru-RU"/>
        </w:rPr>
        <w:t>внимание</w:t>
      </w:r>
      <w:r w:rsidR="002E7B18" w:rsidRPr="003C101E">
        <w:rPr>
          <w:sz w:val="28"/>
          <w:szCs w:val="28"/>
          <w:shd w:val="clear" w:color="auto" w:fill="FFFFFF"/>
          <w:lang w:val="ru-RU"/>
        </w:rPr>
        <w:t xml:space="preserve"> </w:t>
      </w:r>
      <w:r w:rsidRPr="003C101E">
        <w:rPr>
          <w:sz w:val="28"/>
          <w:szCs w:val="28"/>
          <w:shd w:val="clear" w:color="auto" w:fill="FFFFFF"/>
          <w:lang w:val="ru-RU"/>
        </w:rPr>
        <w:t>грамматическую</w:t>
      </w:r>
      <w:r w:rsidR="002E7B18" w:rsidRPr="003C101E">
        <w:rPr>
          <w:sz w:val="28"/>
          <w:szCs w:val="28"/>
          <w:shd w:val="clear" w:color="auto" w:fill="FFFFFF"/>
          <w:lang w:val="ru-RU"/>
        </w:rPr>
        <w:t xml:space="preserve"> </w:t>
      </w:r>
      <w:r w:rsidRPr="003C101E">
        <w:rPr>
          <w:sz w:val="28"/>
          <w:szCs w:val="28"/>
          <w:shd w:val="clear" w:color="auto" w:fill="FFFFFF"/>
          <w:lang w:val="ru-RU"/>
        </w:rPr>
        <w:t>функцию</w:t>
      </w:r>
      <w:r w:rsidR="002E7B18" w:rsidRPr="003C101E">
        <w:rPr>
          <w:sz w:val="28"/>
          <w:szCs w:val="28"/>
          <w:shd w:val="clear" w:color="auto" w:fill="FFFFFF"/>
          <w:lang w:val="ru-RU"/>
        </w:rPr>
        <w:t xml:space="preserve"> </w:t>
      </w:r>
      <w:r w:rsidRPr="003C101E">
        <w:rPr>
          <w:sz w:val="28"/>
          <w:szCs w:val="28"/>
          <w:shd w:val="clear" w:color="auto" w:fill="FFFFFF"/>
          <w:lang w:val="ru-RU"/>
        </w:rPr>
        <w:t>слова</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предложении,</w:t>
      </w:r>
      <w:r w:rsidR="002E7B18" w:rsidRPr="003C101E">
        <w:rPr>
          <w:sz w:val="28"/>
          <w:szCs w:val="28"/>
          <w:shd w:val="clear" w:color="auto" w:fill="FFFFFF"/>
          <w:lang w:val="ru-RU"/>
        </w:rPr>
        <w:t xml:space="preserve"> </w:t>
      </w:r>
      <w:r w:rsidRPr="003C101E">
        <w:rPr>
          <w:sz w:val="28"/>
          <w:szCs w:val="28"/>
          <w:shd w:val="clear" w:color="auto" w:fill="FFFFFF"/>
          <w:lang w:val="ru-RU"/>
        </w:rPr>
        <w:t>так</w:t>
      </w:r>
      <w:r w:rsidR="002E7B18" w:rsidRPr="003C101E">
        <w:rPr>
          <w:sz w:val="28"/>
          <w:szCs w:val="28"/>
          <w:shd w:val="clear" w:color="auto" w:fill="FFFFFF"/>
          <w:lang w:val="ru-RU"/>
        </w:rPr>
        <w:t xml:space="preserve"> </w:t>
      </w:r>
      <w:r w:rsidRPr="003C101E">
        <w:rPr>
          <w:sz w:val="28"/>
          <w:szCs w:val="28"/>
          <w:shd w:val="clear" w:color="auto" w:fill="FFFFFF"/>
          <w:lang w:val="ru-RU"/>
        </w:rPr>
        <w:t>как</w:t>
      </w:r>
      <w:r w:rsidR="002E7B18" w:rsidRPr="003C101E">
        <w:rPr>
          <w:sz w:val="28"/>
          <w:szCs w:val="28"/>
          <w:shd w:val="clear" w:color="auto" w:fill="FFFFFF"/>
          <w:lang w:val="ru-RU"/>
        </w:rPr>
        <w:t xml:space="preserve"> </w:t>
      </w:r>
      <w:r w:rsidRPr="003C101E">
        <w:rPr>
          <w:sz w:val="28"/>
          <w:szCs w:val="28"/>
          <w:shd w:val="clear" w:color="auto" w:fill="FFFFFF"/>
          <w:lang w:val="ru-RU"/>
        </w:rPr>
        <w:t>некоторые</w:t>
      </w:r>
      <w:r w:rsidR="002E7B18" w:rsidRPr="003C101E">
        <w:rPr>
          <w:sz w:val="28"/>
          <w:szCs w:val="28"/>
          <w:shd w:val="clear" w:color="auto" w:fill="FFFFFF"/>
          <w:lang w:val="ru-RU"/>
        </w:rPr>
        <w:t xml:space="preserve"> </w:t>
      </w:r>
      <w:r w:rsidRPr="003C101E">
        <w:rPr>
          <w:sz w:val="28"/>
          <w:szCs w:val="28"/>
          <w:shd w:val="clear" w:color="auto" w:fill="FFFFFF"/>
          <w:lang w:val="ru-RU"/>
        </w:rPr>
        <w:t>слова</w:t>
      </w:r>
      <w:r w:rsidR="002E7B18" w:rsidRPr="003C101E">
        <w:rPr>
          <w:sz w:val="28"/>
          <w:szCs w:val="28"/>
          <w:shd w:val="clear" w:color="auto" w:fill="FFFFFF"/>
          <w:lang w:val="ru-RU"/>
        </w:rPr>
        <w:t xml:space="preserve"> </w:t>
      </w:r>
      <w:proofErr w:type="gramStart"/>
      <w:r w:rsidRPr="003C101E">
        <w:rPr>
          <w:sz w:val="28"/>
          <w:szCs w:val="28"/>
          <w:shd w:val="clear" w:color="auto" w:fill="FFFFFF"/>
          <w:lang w:val="ru-RU"/>
        </w:rPr>
        <w:t>выполняют</w:t>
      </w:r>
      <w:r w:rsidR="002E7B18" w:rsidRPr="003C101E">
        <w:rPr>
          <w:sz w:val="28"/>
          <w:szCs w:val="28"/>
          <w:shd w:val="clear" w:color="auto" w:fill="FFFFFF"/>
          <w:lang w:val="ru-RU"/>
        </w:rPr>
        <w:t xml:space="preserve"> </w:t>
      </w:r>
      <w:r w:rsidRPr="003C101E">
        <w:rPr>
          <w:sz w:val="28"/>
          <w:szCs w:val="28"/>
          <w:shd w:val="clear" w:color="auto" w:fill="FFFFFF"/>
          <w:lang w:val="ru-RU"/>
        </w:rPr>
        <w:t>различные</w:t>
      </w:r>
      <w:r w:rsidR="002E7B18" w:rsidRPr="003C101E">
        <w:rPr>
          <w:sz w:val="28"/>
          <w:szCs w:val="28"/>
          <w:shd w:val="clear" w:color="auto" w:fill="FFFFFF"/>
          <w:lang w:val="ru-RU"/>
        </w:rPr>
        <w:t xml:space="preserve"> </w:t>
      </w:r>
      <w:r w:rsidRPr="003C101E">
        <w:rPr>
          <w:sz w:val="28"/>
          <w:szCs w:val="28"/>
          <w:shd w:val="clear" w:color="auto" w:fill="FFFFFF"/>
          <w:lang w:val="ru-RU"/>
        </w:rPr>
        <w:t>грамматические</w:t>
      </w:r>
      <w:r w:rsidR="002E7B18" w:rsidRPr="003C101E">
        <w:rPr>
          <w:sz w:val="28"/>
          <w:szCs w:val="28"/>
          <w:shd w:val="clear" w:color="auto" w:fill="FFFFFF"/>
          <w:lang w:val="ru-RU"/>
        </w:rPr>
        <w:t xml:space="preserve"> </w:t>
      </w:r>
      <w:r w:rsidRPr="003C101E">
        <w:rPr>
          <w:sz w:val="28"/>
          <w:szCs w:val="28"/>
          <w:shd w:val="clear" w:color="auto" w:fill="FFFFFF"/>
          <w:lang w:val="ru-RU"/>
        </w:rPr>
        <w:t>функции</w:t>
      </w:r>
      <w:r w:rsidR="002E7B18" w:rsidRPr="003C101E">
        <w:rPr>
          <w:sz w:val="28"/>
          <w:szCs w:val="28"/>
          <w:shd w:val="clear" w:color="auto" w:fill="FFFFFF"/>
          <w:lang w:val="ru-RU"/>
        </w:rPr>
        <w:t xml:space="preserve"> </w:t>
      </w:r>
      <w:r w:rsidRPr="003C101E">
        <w:rPr>
          <w:sz w:val="28"/>
          <w:szCs w:val="28"/>
          <w:shd w:val="clear" w:color="auto" w:fill="FFFFFF"/>
          <w:lang w:val="ru-RU"/>
        </w:rPr>
        <w:t>и</w:t>
      </w:r>
      <w:r w:rsidR="002E7B18" w:rsidRPr="003C101E">
        <w:rPr>
          <w:sz w:val="28"/>
          <w:szCs w:val="28"/>
          <w:shd w:val="clear" w:color="auto" w:fill="FFFFFF"/>
          <w:lang w:val="ru-RU"/>
        </w:rPr>
        <w:t xml:space="preserve"> </w:t>
      </w:r>
      <w:r w:rsidRPr="003C101E">
        <w:rPr>
          <w:sz w:val="28"/>
          <w:szCs w:val="28"/>
          <w:shd w:val="clear" w:color="auto" w:fill="FFFFFF"/>
          <w:lang w:val="ru-RU"/>
        </w:rPr>
        <w:t>в</w:t>
      </w:r>
      <w:r w:rsidR="002E7B18" w:rsidRPr="003C101E">
        <w:rPr>
          <w:sz w:val="28"/>
          <w:szCs w:val="28"/>
          <w:shd w:val="clear" w:color="auto" w:fill="FFFFFF"/>
          <w:lang w:val="ru-RU"/>
        </w:rPr>
        <w:t xml:space="preserve"> </w:t>
      </w:r>
      <w:r w:rsidRPr="003C101E">
        <w:rPr>
          <w:sz w:val="28"/>
          <w:szCs w:val="28"/>
          <w:shd w:val="clear" w:color="auto" w:fill="FFFFFF"/>
          <w:lang w:val="ru-RU"/>
        </w:rPr>
        <w:t>зависимости</w:t>
      </w:r>
      <w:r w:rsidR="002E7B18" w:rsidRPr="003C101E">
        <w:rPr>
          <w:sz w:val="28"/>
          <w:szCs w:val="28"/>
          <w:shd w:val="clear" w:color="auto" w:fill="FFFFFF"/>
          <w:lang w:val="ru-RU"/>
        </w:rPr>
        <w:t xml:space="preserve"> </w:t>
      </w:r>
      <w:r w:rsidRPr="003C101E">
        <w:rPr>
          <w:sz w:val="28"/>
          <w:szCs w:val="28"/>
          <w:shd w:val="clear" w:color="auto" w:fill="FFFFFF"/>
          <w:lang w:val="ru-RU"/>
        </w:rPr>
        <w:t>от</w:t>
      </w:r>
      <w:r w:rsidR="002E7B18" w:rsidRPr="003C101E">
        <w:rPr>
          <w:sz w:val="28"/>
          <w:szCs w:val="28"/>
          <w:shd w:val="clear" w:color="auto" w:fill="FFFFFF"/>
          <w:lang w:val="ru-RU"/>
        </w:rPr>
        <w:t xml:space="preserve"> </w:t>
      </w:r>
      <w:r w:rsidRPr="003C101E">
        <w:rPr>
          <w:sz w:val="28"/>
          <w:szCs w:val="28"/>
          <w:shd w:val="clear" w:color="auto" w:fill="FFFFFF"/>
          <w:lang w:val="ru-RU"/>
        </w:rPr>
        <w:t>этого</w:t>
      </w:r>
      <w:r w:rsidR="002E7B18" w:rsidRPr="003C101E">
        <w:rPr>
          <w:sz w:val="28"/>
          <w:szCs w:val="28"/>
          <w:shd w:val="clear" w:color="auto" w:fill="FFFFFF"/>
          <w:lang w:val="ru-RU"/>
        </w:rPr>
        <w:t xml:space="preserve"> </w:t>
      </w:r>
      <w:r w:rsidRPr="003C101E">
        <w:rPr>
          <w:sz w:val="28"/>
          <w:szCs w:val="28"/>
          <w:shd w:val="clear" w:color="auto" w:fill="FFFFFF"/>
          <w:lang w:val="ru-RU"/>
        </w:rPr>
        <w:t>переводятся</w:t>
      </w:r>
      <w:proofErr w:type="gramEnd"/>
      <w:r w:rsidR="002E7B18" w:rsidRPr="003C101E">
        <w:rPr>
          <w:sz w:val="28"/>
          <w:szCs w:val="28"/>
          <w:shd w:val="clear" w:color="auto" w:fill="FFFFFF"/>
          <w:lang w:val="ru-RU"/>
        </w:rPr>
        <w:t xml:space="preserve"> </w:t>
      </w:r>
      <w:r w:rsidRPr="003C101E">
        <w:rPr>
          <w:sz w:val="28"/>
          <w:szCs w:val="28"/>
          <w:shd w:val="clear" w:color="auto" w:fill="FFFFFF"/>
          <w:lang w:val="ru-RU"/>
        </w:rPr>
        <w:t>по-разному.</w:t>
      </w:r>
    </w:p>
    <w:p w:rsidR="008F67AD" w:rsidRPr="008F67A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2.</w:t>
      </w:r>
      <w:r w:rsidR="002E7B18" w:rsidRPr="003C101E">
        <w:rPr>
          <w:sz w:val="28"/>
          <w:szCs w:val="28"/>
          <w:shd w:val="clear" w:color="auto" w:fill="FFFFFF"/>
          <w:lang w:val="ru-RU"/>
        </w:rPr>
        <w:t xml:space="preserve"> </w:t>
      </w:r>
      <w:r w:rsidRPr="003C101E">
        <w:rPr>
          <w:sz w:val="28"/>
          <w:szCs w:val="28"/>
          <w:shd w:val="clear" w:color="auto" w:fill="FFFFFF"/>
          <w:lang w:val="ru-RU"/>
        </w:rPr>
        <w:t>Формы</w:t>
      </w:r>
      <w:r w:rsidR="002E7B18" w:rsidRPr="003C101E">
        <w:rPr>
          <w:sz w:val="28"/>
          <w:szCs w:val="28"/>
          <w:shd w:val="clear" w:color="auto" w:fill="FFFFFF"/>
          <w:lang w:val="ru-RU"/>
        </w:rPr>
        <w:t xml:space="preserve"> </w:t>
      </w:r>
      <w:r w:rsidRPr="003C101E">
        <w:rPr>
          <w:sz w:val="28"/>
          <w:szCs w:val="28"/>
          <w:shd w:val="clear" w:color="auto" w:fill="FFFFFF"/>
          <w:lang w:val="ru-RU"/>
        </w:rPr>
        <w:t>самостоятельной</w:t>
      </w:r>
      <w:r w:rsidR="002E7B18" w:rsidRPr="003C101E">
        <w:rPr>
          <w:sz w:val="28"/>
          <w:szCs w:val="28"/>
          <w:shd w:val="clear" w:color="auto" w:fill="FFFFFF"/>
          <w:lang w:val="ru-RU"/>
        </w:rPr>
        <w:t xml:space="preserve"> </w:t>
      </w:r>
      <w:r w:rsidRPr="003C101E">
        <w:rPr>
          <w:sz w:val="28"/>
          <w:szCs w:val="28"/>
          <w:shd w:val="clear" w:color="auto" w:fill="FFFFFF"/>
          <w:lang w:val="ru-RU"/>
        </w:rPr>
        <w:t>работы</w:t>
      </w:r>
      <w:r w:rsidR="002E7B18" w:rsidRPr="003C101E">
        <w:rPr>
          <w:sz w:val="28"/>
          <w:szCs w:val="28"/>
          <w:shd w:val="clear" w:color="auto" w:fill="FFFFFF"/>
          <w:lang w:val="ru-RU"/>
        </w:rPr>
        <w:t xml:space="preserve"> </w:t>
      </w:r>
      <w:r w:rsidRPr="003C101E">
        <w:rPr>
          <w:sz w:val="28"/>
          <w:szCs w:val="28"/>
          <w:shd w:val="clear" w:color="auto" w:fill="FFFFFF"/>
          <w:lang w:val="ru-RU"/>
        </w:rPr>
        <w:t>студентов</w:t>
      </w:r>
      <w:r w:rsidR="002E7B18" w:rsidRPr="003C101E">
        <w:rPr>
          <w:sz w:val="28"/>
          <w:szCs w:val="28"/>
          <w:shd w:val="clear" w:color="auto" w:fill="FFFFFF"/>
          <w:lang w:val="ru-RU"/>
        </w:rPr>
        <w:t xml:space="preserve"> </w:t>
      </w:r>
      <w:r w:rsidRPr="003C101E">
        <w:rPr>
          <w:sz w:val="28"/>
          <w:szCs w:val="28"/>
          <w:shd w:val="clear" w:color="auto" w:fill="FFFFFF"/>
          <w:lang w:val="ru-RU"/>
        </w:rPr>
        <w:t>с</w:t>
      </w:r>
      <w:r w:rsidR="002E7B18" w:rsidRPr="003C101E">
        <w:rPr>
          <w:sz w:val="28"/>
          <w:szCs w:val="28"/>
          <w:shd w:val="clear" w:color="auto" w:fill="FFFFFF"/>
          <w:lang w:val="ru-RU"/>
        </w:rPr>
        <w:t xml:space="preserve"> </w:t>
      </w:r>
      <w:r w:rsidRPr="003C101E">
        <w:rPr>
          <w:sz w:val="28"/>
          <w:szCs w:val="28"/>
          <w:shd w:val="clear" w:color="auto" w:fill="FFFFFF"/>
          <w:lang w:val="ru-RU"/>
        </w:rPr>
        <w:t>грамматическим</w:t>
      </w:r>
      <w:r w:rsidR="002E7B18" w:rsidRPr="003C101E">
        <w:rPr>
          <w:sz w:val="28"/>
          <w:szCs w:val="28"/>
          <w:shd w:val="clear" w:color="auto" w:fill="FFFFFF"/>
          <w:lang w:val="ru-RU"/>
        </w:rPr>
        <w:t xml:space="preserve"> </w:t>
      </w:r>
      <w:r w:rsidR="008F67AD">
        <w:rPr>
          <w:sz w:val="28"/>
          <w:szCs w:val="28"/>
          <w:shd w:val="clear" w:color="auto" w:fill="FFFFFF"/>
          <w:lang w:val="ru-RU"/>
        </w:rPr>
        <w:t>материалом.</w:t>
      </w:r>
    </w:p>
    <w:p w:rsidR="008F67A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3C101E">
        <w:rPr>
          <w:sz w:val="28"/>
          <w:szCs w:val="28"/>
          <w:shd w:val="clear" w:color="auto" w:fill="FFFFFF"/>
          <w:lang w:val="ru-RU"/>
        </w:rPr>
        <w:t>-</w:t>
      </w:r>
      <w:r w:rsidR="002E7B18" w:rsidRPr="003C101E">
        <w:rPr>
          <w:sz w:val="28"/>
          <w:szCs w:val="28"/>
          <w:shd w:val="clear" w:color="auto" w:fill="FFFFFF"/>
          <w:lang w:val="ru-RU"/>
        </w:rPr>
        <w:t xml:space="preserve"> </w:t>
      </w:r>
      <w:proofErr w:type="gramStart"/>
      <w:r w:rsidRPr="003C101E">
        <w:rPr>
          <w:sz w:val="28"/>
          <w:szCs w:val="28"/>
          <w:shd w:val="clear" w:color="auto" w:fill="FFFFFF"/>
          <w:lang w:val="ru-RU"/>
        </w:rPr>
        <w:t>с</w:t>
      </w:r>
      <w:proofErr w:type="gramEnd"/>
      <w:r w:rsidRPr="003C101E">
        <w:rPr>
          <w:sz w:val="28"/>
          <w:szCs w:val="28"/>
          <w:shd w:val="clear" w:color="auto" w:fill="FFFFFF"/>
          <w:lang w:val="ru-RU"/>
        </w:rPr>
        <w:t>оставление</w:t>
      </w:r>
      <w:r w:rsidR="002E7B18" w:rsidRPr="003C101E">
        <w:rPr>
          <w:sz w:val="28"/>
          <w:szCs w:val="28"/>
          <w:shd w:val="clear" w:color="auto" w:fill="FFFFFF"/>
          <w:lang w:val="ru-RU"/>
        </w:rPr>
        <w:t xml:space="preserve"> </w:t>
      </w:r>
      <w:r w:rsidRPr="003C101E">
        <w:rPr>
          <w:sz w:val="28"/>
          <w:szCs w:val="28"/>
          <w:shd w:val="clear" w:color="auto" w:fill="FFFFFF"/>
          <w:lang w:val="ru-RU"/>
        </w:rPr>
        <w:t>карточек</w:t>
      </w:r>
      <w:r w:rsidR="002E7B18" w:rsidRPr="003C101E">
        <w:rPr>
          <w:sz w:val="28"/>
          <w:szCs w:val="28"/>
          <w:shd w:val="clear" w:color="auto" w:fill="FFFFFF"/>
          <w:lang w:val="ru-RU"/>
        </w:rPr>
        <w:t xml:space="preserve"> </w:t>
      </w:r>
      <w:r w:rsidRPr="003C101E">
        <w:rPr>
          <w:sz w:val="28"/>
          <w:szCs w:val="28"/>
          <w:shd w:val="clear" w:color="auto" w:fill="FFFFFF"/>
          <w:lang w:val="ru-RU"/>
        </w:rPr>
        <w:t>по</w:t>
      </w:r>
      <w:r w:rsidR="002E7B18" w:rsidRPr="003C101E">
        <w:rPr>
          <w:sz w:val="28"/>
          <w:szCs w:val="28"/>
          <w:shd w:val="clear" w:color="auto" w:fill="FFFFFF"/>
          <w:lang w:val="ru-RU"/>
        </w:rPr>
        <w:t xml:space="preserve"> </w:t>
      </w:r>
      <w:r w:rsidRPr="003C101E">
        <w:rPr>
          <w:sz w:val="28"/>
          <w:szCs w:val="28"/>
          <w:shd w:val="clear" w:color="auto" w:fill="FFFFFF"/>
          <w:lang w:val="ru-RU"/>
        </w:rPr>
        <w:t>отдельным</w:t>
      </w:r>
      <w:r w:rsidR="002E7B18" w:rsidRPr="003C101E">
        <w:rPr>
          <w:sz w:val="28"/>
          <w:szCs w:val="28"/>
          <w:shd w:val="clear" w:color="auto" w:fill="FFFFFF"/>
          <w:lang w:val="ru-RU"/>
        </w:rPr>
        <w:t xml:space="preserve"> </w:t>
      </w:r>
      <w:r w:rsidRPr="003C101E">
        <w:rPr>
          <w:sz w:val="28"/>
          <w:szCs w:val="28"/>
          <w:shd w:val="clear" w:color="auto" w:fill="FFFFFF"/>
          <w:lang w:val="ru-RU"/>
        </w:rPr>
        <w:t>грамматическим</w:t>
      </w:r>
      <w:r w:rsidR="002E7B18" w:rsidRPr="003C101E">
        <w:rPr>
          <w:sz w:val="28"/>
          <w:szCs w:val="28"/>
          <w:shd w:val="clear" w:color="auto" w:fill="FFFFFF"/>
          <w:lang w:val="ru-RU"/>
        </w:rPr>
        <w:t xml:space="preserve"> </w:t>
      </w:r>
      <w:r w:rsidRPr="003C101E">
        <w:rPr>
          <w:sz w:val="28"/>
          <w:szCs w:val="28"/>
          <w:shd w:val="clear" w:color="auto" w:fill="FFFFFF"/>
          <w:lang w:val="ru-RU"/>
        </w:rPr>
        <w:t>темам</w:t>
      </w:r>
      <w:r w:rsidR="002E7B18" w:rsidRPr="003C101E">
        <w:rPr>
          <w:sz w:val="28"/>
          <w:szCs w:val="28"/>
          <w:shd w:val="clear" w:color="auto" w:fill="FFFFFF"/>
          <w:lang w:val="ru-RU"/>
        </w:rPr>
        <w:t xml:space="preserve"> </w:t>
      </w:r>
      <w:r w:rsidRPr="003C101E">
        <w:rPr>
          <w:sz w:val="28"/>
          <w:szCs w:val="28"/>
          <w:shd w:val="clear" w:color="auto" w:fill="FFFFFF"/>
          <w:lang w:val="ru-RU"/>
        </w:rPr>
        <w:t>(части</w:t>
      </w:r>
      <w:r w:rsidR="002E7B18" w:rsidRPr="002E7B18">
        <w:rPr>
          <w:sz w:val="28"/>
          <w:szCs w:val="28"/>
          <w:shd w:val="clear" w:color="auto" w:fill="FFFFFF"/>
          <w:lang w:val="ru-RU"/>
        </w:rPr>
        <w:t xml:space="preserve"> </w:t>
      </w:r>
      <w:r w:rsidRPr="002E7B18">
        <w:rPr>
          <w:sz w:val="28"/>
          <w:szCs w:val="28"/>
          <w:shd w:val="clear" w:color="auto" w:fill="FFFFFF"/>
          <w:lang w:val="ru-RU"/>
        </w:rPr>
        <w:t>речи;</w:t>
      </w:r>
      <w:r w:rsidR="008F67AD">
        <w:rPr>
          <w:sz w:val="28"/>
          <w:szCs w:val="28"/>
          <w:shd w:val="clear" w:color="auto" w:fill="FFFFFF"/>
          <w:lang w:val="ru-RU"/>
        </w:rPr>
        <w:t xml:space="preserve"> </w:t>
      </w:r>
      <w:r w:rsidRPr="002E7B18">
        <w:rPr>
          <w:sz w:val="28"/>
          <w:szCs w:val="28"/>
          <w:shd w:val="clear" w:color="auto" w:fill="FFFFFF"/>
          <w:lang w:val="ru-RU"/>
        </w:rPr>
        <w:t>основные</w:t>
      </w:r>
      <w:r w:rsidR="002E7B18" w:rsidRPr="002E7B18">
        <w:rPr>
          <w:sz w:val="28"/>
          <w:szCs w:val="28"/>
          <w:shd w:val="clear" w:color="auto" w:fill="FFFFFF"/>
          <w:lang w:val="ru-RU"/>
        </w:rPr>
        <w:t xml:space="preserve"> </w:t>
      </w:r>
      <w:r w:rsidRPr="002E7B18">
        <w:rPr>
          <w:sz w:val="28"/>
          <w:szCs w:val="28"/>
          <w:shd w:val="clear" w:color="auto" w:fill="FFFFFF"/>
          <w:lang w:val="ru-RU"/>
        </w:rPr>
        <w:t>формы</w:t>
      </w:r>
      <w:r w:rsidR="002E7B18" w:rsidRPr="002E7B18">
        <w:rPr>
          <w:sz w:val="28"/>
          <w:szCs w:val="28"/>
          <w:shd w:val="clear" w:color="auto" w:fill="FFFFFF"/>
          <w:lang w:val="ru-RU"/>
        </w:rPr>
        <w:t xml:space="preserve"> </w:t>
      </w:r>
      <w:r w:rsidRPr="002E7B18">
        <w:rPr>
          <w:sz w:val="28"/>
          <w:szCs w:val="28"/>
          <w:shd w:val="clear" w:color="auto" w:fill="FFFFFF"/>
          <w:lang w:val="ru-RU"/>
        </w:rPr>
        <w:t>правильных</w:t>
      </w:r>
      <w:r w:rsidR="002E7B18" w:rsidRPr="002E7B18">
        <w:rPr>
          <w:sz w:val="28"/>
          <w:szCs w:val="28"/>
          <w:shd w:val="clear" w:color="auto" w:fill="FFFFFF"/>
          <w:lang w:val="ru-RU"/>
        </w:rPr>
        <w:t xml:space="preserve"> </w:t>
      </w:r>
      <w:r w:rsidRPr="002E7B18">
        <w:rPr>
          <w:sz w:val="28"/>
          <w:szCs w:val="28"/>
          <w:shd w:val="clear" w:color="auto" w:fill="FFFFFF"/>
          <w:lang w:val="ru-RU"/>
        </w:rPr>
        <w:t>и</w:t>
      </w:r>
      <w:r w:rsidR="002E7B18" w:rsidRPr="002E7B18">
        <w:rPr>
          <w:sz w:val="28"/>
          <w:szCs w:val="28"/>
          <w:shd w:val="clear" w:color="auto" w:fill="FFFFFF"/>
          <w:lang w:val="ru-RU"/>
        </w:rPr>
        <w:t xml:space="preserve"> </w:t>
      </w:r>
      <w:r w:rsidRPr="002E7B18">
        <w:rPr>
          <w:sz w:val="28"/>
          <w:szCs w:val="28"/>
          <w:shd w:val="clear" w:color="auto" w:fill="FFFFFF"/>
          <w:lang w:val="ru-RU"/>
        </w:rPr>
        <w:t>неправильных</w:t>
      </w:r>
      <w:r w:rsidR="002E7B18" w:rsidRPr="002E7B18">
        <w:rPr>
          <w:sz w:val="28"/>
          <w:szCs w:val="28"/>
          <w:shd w:val="clear" w:color="auto" w:fill="FFFFFF"/>
          <w:lang w:val="ru-RU"/>
        </w:rPr>
        <w:t xml:space="preserve"> </w:t>
      </w:r>
      <w:r w:rsidRPr="002E7B18">
        <w:rPr>
          <w:sz w:val="28"/>
          <w:szCs w:val="28"/>
          <w:shd w:val="clear" w:color="auto" w:fill="FFFFFF"/>
          <w:lang w:val="ru-RU"/>
        </w:rPr>
        <w:t>глаголов</w:t>
      </w:r>
      <w:r w:rsidR="002E7B18" w:rsidRPr="002E7B18">
        <w:rPr>
          <w:sz w:val="28"/>
          <w:szCs w:val="28"/>
          <w:shd w:val="clear" w:color="auto" w:fill="FFFFFF"/>
          <w:lang w:val="ru-RU"/>
        </w:rPr>
        <w:t xml:space="preserve"> </w:t>
      </w:r>
      <w:r w:rsidRPr="002E7B18">
        <w:rPr>
          <w:sz w:val="28"/>
          <w:szCs w:val="28"/>
          <w:shd w:val="clear" w:color="auto" w:fill="FFFFFF"/>
          <w:lang w:val="ru-RU"/>
        </w:rPr>
        <w:t>и</w:t>
      </w:r>
      <w:r w:rsidR="002E7B18" w:rsidRPr="002E7B18">
        <w:rPr>
          <w:sz w:val="28"/>
          <w:szCs w:val="28"/>
          <w:shd w:val="clear" w:color="auto" w:fill="FFFFFF"/>
          <w:lang w:val="ru-RU"/>
        </w:rPr>
        <w:t xml:space="preserve"> </w:t>
      </w:r>
      <w:r w:rsidRPr="002E7B18">
        <w:rPr>
          <w:sz w:val="28"/>
          <w:szCs w:val="28"/>
          <w:shd w:val="clear" w:color="auto" w:fill="FFFFFF"/>
          <w:lang w:val="ru-RU"/>
        </w:rPr>
        <w:t>т.д.);</w:t>
      </w:r>
    </w:p>
    <w:p w:rsidR="008F67A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2E7B18">
        <w:rPr>
          <w:sz w:val="28"/>
          <w:szCs w:val="28"/>
          <w:shd w:val="clear" w:color="auto" w:fill="FFFFFF"/>
          <w:lang w:val="ru-RU"/>
        </w:rPr>
        <w:t>-</w:t>
      </w:r>
      <w:r w:rsidR="002E7B18" w:rsidRPr="002E7B18">
        <w:rPr>
          <w:sz w:val="28"/>
          <w:szCs w:val="28"/>
          <w:shd w:val="clear" w:color="auto" w:fill="FFFFFF"/>
          <w:lang w:val="ru-RU"/>
        </w:rPr>
        <w:t xml:space="preserve"> </w:t>
      </w:r>
      <w:r w:rsidRPr="002E7B18">
        <w:rPr>
          <w:sz w:val="28"/>
          <w:szCs w:val="28"/>
          <w:shd w:val="clear" w:color="auto" w:fill="FFFFFF"/>
          <w:lang w:val="ru-RU"/>
        </w:rPr>
        <w:t>поиск</w:t>
      </w:r>
      <w:r w:rsidR="002E7B18" w:rsidRPr="002E7B18">
        <w:rPr>
          <w:sz w:val="28"/>
          <w:szCs w:val="28"/>
          <w:shd w:val="clear" w:color="auto" w:fill="FFFFFF"/>
          <w:lang w:val="ru-RU"/>
        </w:rPr>
        <w:t xml:space="preserve"> </w:t>
      </w:r>
      <w:r w:rsidRPr="002E7B18">
        <w:rPr>
          <w:sz w:val="28"/>
          <w:szCs w:val="28"/>
          <w:shd w:val="clear" w:color="auto" w:fill="FFFFFF"/>
          <w:lang w:val="ru-RU"/>
        </w:rPr>
        <w:t>и</w:t>
      </w:r>
      <w:r w:rsidR="002E7B18" w:rsidRPr="002E7B18">
        <w:rPr>
          <w:sz w:val="28"/>
          <w:szCs w:val="28"/>
          <w:shd w:val="clear" w:color="auto" w:fill="FFFFFF"/>
          <w:lang w:val="ru-RU"/>
        </w:rPr>
        <w:t xml:space="preserve"> </w:t>
      </w:r>
      <w:r w:rsidRPr="002E7B18">
        <w:rPr>
          <w:sz w:val="28"/>
          <w:szCs w:val="28"/>
          <w:shd w:val="clear" w:color="auto" w:fill="FFFFFF"/>
          <w:lang w:val="ru-RU"/>
        </w:rPr>
        <w:t>перевод</w:t>
      </w:r>
      <w:r w:rsidR="002E7B18" w:rsidRPr="002E7B18">
        <w:rPr>
          <w:sz w:val="28"/>
          <w:szCs w:val="28"/>
          <w:shd w:val="clear" w:color="auto" w:fill="FFFFFF"/>
          <w:lang w:val="ru-RU"/>
        </w:rPr>
        <w:t xml:space="preserve"> </w:t>
      </w:r>
      <w:r w:rsidRPr="002E7B18">
        <w:rPr>
          <w:sz w:val="28"/>
          <w:szCs w:val="28"/>
          <w:shd w:val="clear" w:color="auto" w:fill="FFFFFF"/>
          <w:lang w:val="ru-RU"/>
        </w:rPr>
        <w:t>определенных</w:t>
      </w:r>
      <w:r w:rsidR="002E7B18" w:rsidRPr="002E7B18">
        <w:rPr>
          <w:sz w:val="28"/>
          <w:szCs w:val="28"/>
          <w:shd w:val="clear" w:color="auto" w:fill="FFFFFF"/>
          <w:lang w:val="ru-RU"/>
        </w:rPr>
        <w:t xml:space="preserve"> </w:t>
      </w:r>
      <w:r w:rsidRPr="002E7B18">
        <w:rPr>
          <w:sz w:val="28"/>
          <w:szCs w:val="28"/>
          <w:shd w:val="clear" w:color="auto" w:fill="FFFFFF"/>
          <w:lang w:val="ru-RU"/>
        </w:rPr>
        <w:t>грамматических</w:t>
      </w:r>
      <w:r w:rsidR="002E7B18" w:rsidRPr="002E7B18">
        <w:rPr>
          <w:sz w:val="28"/>
          <w:szCs w:val="28"/>
          <w:shd w:val="clear" w:color="auto" w:fill="FFFFFF"/>
          <w:lang w:val="ru-RU"/>
        </w:rPr>
        <w:t xml:space="preserve"> </w:t>
      </w:r>
      <w:r w:rsidRPr="002E7B18">
        <w:rPr>
          <w:sz w:val="28"/>
          <w:szCs w:val="28"/>
          <w:shd w:val="clear" w:color="auto" w:fill="FFFFFF"/>
          <w:lang w:val="ru-RU"/>
        </w:rPr>
        <w:t>форм,</w:t>
      </w:r>
      <w:r w:rsidR="002E7B18" w:rsidRPr="002E7B18">
        <w:rPr>
          <w:sz w:val="28"/>
          <w:szCs w:val="28"/>
          <w:shd w:val="clear" w:color="auto" w:fill="FFFFFF"/>
          <w:lang w:val="ru-RU"/>
        </w:rPr>
        <w:t xml:space="preserve"> </w:t>
      </w:r>
      <w:r w:rsidRPr="002E7B18">
        <w:rPr>
          <w:sz w:val="28"/>
          <w:szCs w:val="28"/>
          <w:shd w:val="clear" w:color="auto" w:fill="FFFFFF"/>
          <w:lang w:val="ru-RU"/>
        </w:rPr>
        <w:t>конструкций,</w:t>
      </w:r>
      <w:r w:rsidR="002E7B18" w:rsidRPr="002E7B18">
        <w:rPr>
          <w:sz w:val="28"/>
          <w:szCs w:val="28"/>
          <w:shd w:val="clear" w:color="auto" w:fill="FFFFFF"/>
          <w:lang w:val="ru-RU"/>
        </w:rPr>
        <w:t xml:space="preserve"> </w:t>
      </w:r>
      <w:r w:rsidRPr="002E7B18">
        <w:rPr>
          <w:sz w:val="28"/>
          <w:szCs w:val="28"/>
          <w:shd w:val="clear" w:color="auto" w:fill="FFFFFF"/>
          <w:lang w:val="ru-RU"/>
        </w:rPr>
        <w:t>явлений</w:t>
      </w:r>
      <w:r w:rsidR="002E7B18" w:rsidRPr="002E7B18">
        <w:rPr>
          <w:sz w:val="28"/>
          <w:szCs w:val="28"/>
          <w:shd w:val="clear" w:color="auto" w:fill="FFFFFF"/>
          <w:lang w:val="ru-RU"/>
        </w:rPr>
        <w:t xml:space="preserve"> </w:t>
      </w:r>
      <w:r w:rsidRPr="002E7B18">
        <w:rPr>
          <w:sz w:val="28"/>
          <w:szCs w:val="28"/>
          <w:shd w:val="clear" w:color="auto" w:fill="FFFFFF"/>
          <w:lang w:val="ru-RU"/>
        </w:rPr>
        <w:t>в</w:t>
      </w:r>
      <w:r w:rsidR="002E7B18" w:rsidRPr="002E7B18">
        <w:rPr>
          <w:sz w:val="28"/>
          <w:szCs w:val="28"/>
          <w:shd w:val="clear" w:color="auto" w:fill="FFFFFF"/>
          <w:lang w:val="ru-RU"/>
        </w:rPr>
        <w:t xml:space="preserve"> </w:t>
      </w:r>
      <w:r w:rsidRPr="002E7B18">
        <w:rPr>
          <w:sz w:val="28"/>
          <w:szCs w:val="28"/>
          <w:shd w:val="clear" w:color="auto" w:fill="FFFFFF"/>
          <w:lang w:val="ru-RU"/>
        </w:rPr>
        <w:t>тексте;</w:t>
      </w:r>
    </w:p>
    <w:p w:rsidR="008F67A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2E7B18">
        <w:rPr>
          <w:sz w:val="28"/>
          <w:szCs w:val="28"/>
          <w:shd w:val="clear" w:color="auto" w:fill="FFFFFF"/>
          <w:lang w:val="ru-RU"/>
        </w:rPr>
        <w:t>-</w:t>
      </w:r>
      <w:r w:rsidR="002E7B18" w:rsidRPr="002E7B18">
        <w:rPr>
          <w:sz w:val="28"/>
          <w:szCs w:val="28"/>
          <w:shd w:val="clear" w:color="auto" w:fill="FFFFFF"/>
          <w:lang w:val="ru-RU"/>
        </w:rPr>
        <w:t xml:space="preserve"> </w:t>
      </w:r>
      <w:r w:rsidRPr="002E7B18">
        <w:rPr>
          <w:sz w:val="28"/>
          <w:szCs w:val="28"/>
          <w:shd w:val="clear" w:color="auto" w:fill="FFFFFF"/>
          <w:lang w:val="ru-RU"/>
        </w:rPr>
        <w:t>синтаксический</w:t>
      </w:r>
      <w:r w:rsidR="002E7B18" w:rsidRPr="002E7B18">
        <w:rPr>
          <w:sz w:val="28"/>
          <w:szCs w:val="28"/>
          <w:shd w:val="clear" w:color="auto" w:fill="FFFFFF"/>
          <w:lang w:val="ru-RU"/>
        </w:rPr>
        <w:t xml:space="preserve"> </w:t>
      </w:r>
      <w:r w:rsidRPr="002E7B18">
        <w:rPr>
          <w:sz w:val="28"/>
          <w:szCs w:val="28"/>
          <w:shd w:val="clear" w:color="auto" w:fill="FFFFFF"/>
          <w:lang w:val="ru-RU"/>
        </w:rPr>
        <w:t>анализ</w:t>
      </w:r>
      <w:r w:rsidR="002E7B18" w:rsidRPr="002E7B18">
        <w:rPr>
          <w:sz w:val="28"/>
          <w:szCs w:val="28"/>
          <w:shd w:val="clear" w:color="auto" w:fill="FFFFFF"/>
          <w:lang w:val="ru-RU"/>
        </w:rPr>
        <w:t xml:space="preserve"> </w:t>
      </w:r>
      <w:r w:rsidRPr="002E7B18">
        <w:rPr>
          <w:sz w:val="28"/>
          <w:szCs w:val="28"/>
          <w:shd w:val="clear" w:color="auto" w:fill="FFFFFF"/>
          <w:lang w:val="ru-RU"/>
        </w:rPr>
        <w:t>и</w:t>
      </w:r>
      <w:r w:rsidR="002E7B18" w:rsidRPr="002E7B18">
        <w:rPr>
          <w:sz w:val="28"/>
          <w:szCs w:val="28"/>
          <w:shd w:val="clear" w:color="auto" w:fill="FFFFFF"/>
          <w:lang w:val="ru-RU"/>
        </w:rPr>
        <w:t xml:space="preserve"> </w:t>
      </w:r>
      <w:r w:rsidRPr="002E7B18">
        <w:rPr>
          <w:sz w:val="28"/>
          <w:szCs w:val="28"/>
          <w:shd w:val="clear" w:color="auto" w:fill="FFFFFF"/>
          <w:lang w:val="ru-RU"/>
        </w:rPr>
        <w:t>перевод</w:t>
      </w:r>
      <w:r w:rsidR="002E7B18" w:rsidRPr="002E7B18">
        <w:rPr>
          <w:sz w:val="28"/>
          <w:szCs w:val="28"/>
          <w:shd w:val="clear" w:color="auto" w:fill="FFFFFF"/>
          <w:lang w:val="ru-RU"/>
        </w:rPr>
        <w:t xml:space="preserve"> </w:t>
      </w:r>
      <w:r w:rsidRPr="002E7B18">
        <w:rPr>
          <w:sz w:val="28"/>
          <w:szCs w:val="28"/>
          <w:shd w:val="clear" w:color="auto" w:fill="FFFFFF"/>
          <w:lang w:val="ru-RU"/>
        </w:rPr>
        <w:t>предложений</w:t>
      </w:r>
      <w:r w:rsidR="002E7B18" w:rsidRPr="002E7B18">
        <w:rPr>
          <w:sz w:val="28"/>
          <w:szCs w:val="28"/>
          <w:shd w:val="clear" w:color="auto" w:fill="FFFFFF"/>
          <w:lang w:val="ru-RU"/>
        </w:rPr>
        <w:t xml:space="preserve"> </w:t>
      </w:r>
      <w:r w:rsidRPr="002E7B18">
        <w:rPr>
          <w:sz w:val="28"/>
          <w:szCs w:val="28"/>
          <w:shd w:val="clear" w:color="auto" w:fill="FFFFFF"/>
          <w:lang w:val="ru-RU"/>
        </w:rPr>
        <w:t>(простых,</w:t>
      </w:r>
      <w:r w:rsidR="002E7B18" w:rsidRPr="002E7B18">
        <w:rPr>
          <w:sz w:val="28"/>
          <w:szCs w:val="28"/>
          <w:shd w:val="clear" w:color="auto" w:fill="FFFFFF"/>
          <w:lang w:val="ru-RU"/>
        </w:rPr>
        <w:t xml:space="preserve"> </w:t>
      </w:r>
      <w:r w:rsidRPr="002E7B18">
        <w:rPr>
          <w:sz w:val="28"/>
          <w:szCs w:val="28"/>
          <w:shd w:val="clear" w:color="auto" w:fill="FFFFFF"/>
          <w:lang w:val="ru-RU"/>
        </w:rPr>
        <w:t>сложносочиненных,</w:t>
      </w:r>
      <w:r w:rsidR="002E7B18" w:rsidRPr="002E7B18">
        <w:rPr>
          <w:sz w:val="28"/>
          <w:szCs w:val="28"/>
          <w:shd w:val="clear" w:color="auto" w:fill="FFFFFF"/>
          <w:lang w:val="ru-RU"/>
        </w:rPr>
        <w:t xml:space="preserve"> </w:t>
      </w:r>
      <w:r w:rsidRPr="002E7B18">
        <w:rPr>
          <w:sz w:val="28"/>
          <w:szCs w:val="28"/>
          <w:shd w:val="clear" w:color="auto" w:fill="FFFFFF"/>
          <w:lang w:val="ru-RU"/>
        </w:rPr>
        <w:t>сложноподчиненных,</w:t>
      </w:r>
      <w:r w:rsidR="002E7B18" w:rsidRPr="002E7B18">
        <w:rPr>
          <w:sz w:val="28"/>
          <w:szCs w:val="28"/>
          <w:shd w:val="clear" w:color="auto" w:fill="FFFFFF"/>
          <w:lang w:val="ru-RU"/>
        </w:rPr>
        <w:t xml:space="preserve"> </w:t>
      </w:r>
      <w:r w:rsidRPr="002E7B18">
        <w:rPr>
          <w:sz w:val="28"/>
          <w:szCs w:val="28"/>
          <w:shd w:val="clear" w:color="auto" w:fill="FFFFFF"/>
          <w:lang w:val="ru-RU"/>
        </w:rPr>
        <w:t>предложений</w:t>
      </w:r>
      <w:r w:rsidR="002E7B18" w:rsidRPr="002E7B18">
        <w:rPr>
          <w:sz w:val="28"/>
          <w:szCs w:val="28"/>
          <w:shd w:val="clear" w:color="auto" w:fill="FFFFFF"/>
          <w:lang w:val="ru-RU"/>
        </w:rPr>
        <w:t xml:space="preserve"> </w:t>
      </w:r>
      <w:r w:rsidRPr="002E7B18">
        <w:rPr>
          <w:sz w:val="28"/>
          <w:szCs w:val="28"/>
          <w:shd w:val="clear" w:color="auto" w:fill="FFFFFF"/>
          <w:lang w:val="ru-RU"/>
        </w:rPr>
        <w:t>с</w:t>
      </w:r>
      <w:r w:rsidR="002E7B18" w:rsidRPr="002E7B18">
        <w:rPr>
          <w:sz w:val="28"/>
          <w:szCs w:val="28"/>
          <w:shd w:val="clear" w:color="auto" w:fill="FFFFFF"/>
          <w:lang w:val="ru-RU"/>
        </w:rPr>
        <w:t xml:space="preserve"> </w:t>
      </w:r>
      <w:r w:rsidRPr="002E7B18">
        <w:rPr>
          <w:sz w:val="28"/>
          <w:szCs w:val="28"/>
          <w:shd w:val="clear" w:color="auto" w:fill="FFFFFF"/>
          <w:lang w:val="ru-RU"/>
        </w:rPr>
        <w:t>усложненными</w:t>
      </w:r>
      <w:r w:rsidR="002E7B18" w:rsidRPr="002E7B18">
        <w:rPr>
          <w:sz w:val="28"/>
          <w:szCs w:val="28"/>
          <w:shd w:val="clear" w:color="auto" w:fill="FFFFFF"/>
          <w:lang w:val="ru-RU"/>
        </w:rPr>
        <w:t xml:space="preserve"> </w:t>
      </w:r>
      <w:r w:rsidRPr="002E7B18">
        <w:rPr>
          <w:sz w:val="28"/>
          <w:szCs w:val="28"/>
          <w:shd w:val="clear" w:color="auto" w:fill="FFFFFF"/>
          <w:lang w:val="ru-RU"/>
        </w:rPr>
        <w:t>синтаксическими</w:t>
      </w:r>
      <w:r w:rsidR="002E7B18" w:rsidRPr="002E7B18">
        <w:rPr>
          <w:sz w:val="28"/>
          <w:szCs w:val="28"/>
          <w:shd w:val="clear" w:color="auto" w:fill="FFFFFF"/>
          <w:lang w:val="ru-RU"/>
        </w:rPr>
        <w:t xml:space="preserve"> </w:t>
      </w:r>
      <w:r w:rsidRPr="002E7B18">
        <w:rPr>
          <w:sz w:val="28"/>
          <w:szCs w:val="28"/>
          <w:shd w:val="clear" w:color="auto" w:fill="FFFFFF"/>
          <w:lang w:val="ru-RU"/>
        </w:rPr>
        <w:t>конструкциями);</w:t>
      </w:r>
    </w:p>
    <w:p w:rsidR="008F67A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2E7B18">
        <w:rPr>
          <w:sz w:val="28"/>
          <w:szCs w:val="28"/>
          <w:shd w:val="clear" w:color="auto" w:fill="FFFFFF"/>
          <w:lang w:val="ru-RU"/>
        </w:rPr>
        <w:t>-</w:t>
      </w:r>
      <w:r w:rsidR="002E7B18" w:rsidRPr="002E7B18">
        <w:rPr>
          <w:sz w:val="28"/>
          <w:szCs w:val="28"/>
          <w:shd w:val="clear" w:color="auto" w:fill="FFFFFF"/>
          <w:lang w:val="ru-RU"/>
        </w:rPr>
        <w:t xml:space="preserve"> </w:t>
      </w:r>
      <w:r w:rsidRPr="002E7B18">
        <w:rPr>
          <w:sz w:val="28"/>
          <w:szCs w:val="28"/>
          <w:shd w:val="clear" w:color="auto" w:fill="FFFFFF"/>
          <w:lang w:val="ru-RU"/>
        </w:rPr>
        <w:t>перевод</w:t>
      </w:r>
      <w:r w:rsidR="002E7B18" w:rsidRPr="002E7B18">
        <w:rPr>
          <w:sz w:val="28"/>
          <w:szCs w:val="28"/>
          <w:shd w:val="clear" w:color="auto" w:fill="FFFFFF"/>
          <w:lang w:val="ru-RU"/>
        </w:rPr>
        <w:t xml:space="preserve"> </w:t>
      </w:r>
      <w:r w:rsidRPr="002E7B18">
        <w:rPr>
          <w:sz w:val="28"/>
          <w:szCs w:val="28"/>
          <w:shd w:val="clear" w:color="auto" w:fill="FFFFFF"/>
          <w:lang w:val="ru-RU"/>
        </w:rPr>
        <w:t>текстов,</w:t>
      </w:r>
      <w:r w:rsidR="002E7B18" w:rsidRPr="002E7B18">
        <w:rPr>
          <w:sz w:val="28"/>
          <w:szCs w:val="28"/>
          <w:shd w:val="clear" w:color="auto" w:fill="FFFFFF"/>
          <w:lang w:val="ru-RU"/>
        </w:rPr>
        <w:t xml:space="preserve"> </w:t>
      </w:r>
      <w:r w:rsidRPr="002E7B18">
        <w:rPr>
          <w:sz w:val="28"/>
          <w:szCs w:val="28"/>
          <w:shd w:val="clear" w:color="auto" w:fill="FFFFFF"/>
          <w:lang w:val="ru-RU"/>
        </w:rPr>
        <w:t>содержащих</w:t>
      </w:r>
      <w:r w:rsidR="002E7B18" w:rsidRPr="002E7B18">
        <w:rPr>
          <w:sz w:val="28"/>
          <w:szCs w:val="28"/>
          <w:shd w:val="clear" w:color="auto" w:fill="FFFFFF"/>
          <w:lang w:val="ru-RU"/>
        </w:rPr>
        <w:t xml:space="preserve"> </w:t>
      </w:r>
      <w:r w:rsidR="0053177D">
        <w:rPr>
          <w:sz w:val="28"/>
          <w:szCs w:val="28"/>
          <w:shd w:val="clear" w:color="auto" w:fill="FFFFFF"/>
          <w:lang w:val="ru-RU"/>
        </w:rPr>
        <w:t>определенный</w:t>
      </w:r>
      <w:r w:rsidR="002E7B18" w:rsidRPr="002E7B18">
        <w:rPr>
          <w:sz w:val="28"/>
          <w:szCs w:val="28"/>
          <w:shd w:val="clear" w:color="auto" w:fill="FFFFFF"/>
          <w:lang w:val="ru-RU"/>
        </w:rPr>
        <w:t xml:space="preserve"> </w:t>
      </w:r>
      <w:r w:rsidRPr="002E7B18">
        <w:rPr>
          <w:sz w:val="28"/>
          <w:szCs w:val="28"/>
          <w:shd w:val="clear" w:color="auto" w:fill="FFFFFF"/>
          <w:lang w:val="ru-RU"/>
        </w:rPr>
        <w:t>грамматический</w:t>
      </w:r>
      <w:r w:rsidR="002E7B18" w:rsidRPr="002E7B18">
        <w:rPr>
          <w:sz w:val="28"/>
          <w:szCs w:val="28"/>
          <w:shd w:val="clear" w:color="auto" w:fill="FFFFFF"/>
          <w:lang w:val="ru-RU"/>
        </w:rPr>
        <w:t xml:space="preserve"> </w:t>
      </w:r>
      <w:r w:rsidRPr="002E7B18">
        <w:rPr>
          <w:sz w:val="28"/>
          <w:szCs w:val="28"/>
          <w:shd w:val="clear" w:color="auto" w:fill="FFFFFF"/>
          <w:lang w:val="ru-RU"/>
        </w:rPr>
        <w:t>материал.</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Формы</w:t>
      </w:r>
      <w:r w:rsidR="002E7B18" w:rsidRPr="00D24EDD">
        <w:rPr>
          <w:sz w:val="28"/>
          <w:szCs w:val="28"/>
          <w:shd w:val="clear" w:color="auto" w:fill="FFFFFF"/>
          <w:lang w:val="ru-RU"/>
        </w:rPr>
        <w:t xml:space="preserve"> </w:t>
      </w:r>
      <w:r w:rsidRPr="00D24EDD">
        <w:rPr>
          <w:sz w:val="28"/>
          <w:szCs w:val="28"/>
          <w:shd w:val="clear" w:color="auto" w:fill="FFFFFF"/>
          <w:lang w:val="ru-RU"/>
        </w:rPr>
        <w:t>контроля</w:t>
      </w:r>
      <w:r w:rsidR="002E7B18" w:rsidRPr="00D24EDD">
        <w:rPr>
          <w:sz w:val="28"/>
          <w:szCs w:val="28"/>
          <w:shd w:val="clear" w:color="auto" w:fill="FFFFFF"/>
          <w:lang w:val="ru-RU"/>
        </w:rPr>
        <w:t xml:space="preserve"> </w:t>
      </w:r>
      <w:r w:rsidRPr="00D24EDD">
        <w:rPr>
          <w:sz w:val="28"/>
          <w:szCs w:val="28"/>
          <w:shd w:val="clear" w:color="auto" w:fill="FFFFFF"/>
          <w:lang w:val="ru-RU"/>
        </w:rPr>
        <w:t>самостоятельной</w:t>
      </w:r>
      <w:r w:rsidR="002E7B18" w:rsidRPr="00D24EDD">
        <w:rPr>
          <w:sz w:val="28"/>
          <w:szCs w:val="28"/>
          <w:shd w:val="clear" w:color="auto" w:fill="FFFFFF"/>
          <w:lang w:val="ru-RU"/>
        </w:rPr>
        <w:t xml:space="preserve"> </w:t>
      </w:r>
      <w:r w:rsidRPr="00D24EDD">
        <w:rPr>
          <w:sz w:val="28"/>
          <w:szCs w:val="28"/>
          <w:shd w:val="clear" w:color="auto" w:fill="FFFFFF"/>
          <w:lang w:val="ru-RU"/>
        </w:rPr>
        <w:t>работы</w:t>
      </w:r>
      <w:r w:rsidR="002E7B18" w:rsidRPr="00D24EDD">
        <w:rPr>
          <w:sz w:val="28"/>
          <w:szCs w:val="28"/>
          <w:shd w:val="clear" w:color="auto" w:fill="FFFFFF"/>
          <w:lang w:val="ru-RU"/>
        </w:rPr>
        <w:t xml:space="preserve"> </w:t>
      </w:r>
      <w:r w:rsidRPr="00D24EDD">
        <w:rPr>
          <w:sz w:val="28"/>
          <w:szCs w:val="28"/>
          <w:shd w:val="clear" w:color="auto" w:fill="FFFFFF"/>
          <w:lang w:val="ru-RU"/>
        </w:rPr>
        <w:t>студентов</w:t>
      </w:r>
      <w:r w:rsidR="002E7B18" w:rsidRPr="00D24EDD">
        <w:rPr>
          <w:sz w:val="28"/>
          <w:szCs w:val="28"/>
          <w:shd w:val="clear" w:color="auto" w:fill="FFFFFF"/>
          <w:lang w:val="ru-RU"/>
        </w:rPr>
        <w:t xml:space="preserve"> </w:t>
      </w:r>
      <w:r w:rsidRPr="00D24EDD">
        <w:rPr>
          <w:sz w:val="28"/>
          <w:szCs w:val="28"/>
          <w:shd w:val="clear" w:color="auto" w:fill="FFFFFF"/>
          <w:lang w:val="ru-RU"/>
        </w:rPr>
        <w:t>с</w:t>
      </w:r>
      <w:r w:rsidR="002E7B18" w:rsidRPr="00D24EDD">
        <w:rPr>
          <w:sz w:val="28"/>
          <w:szCs w:val="28"/>
          <w:shd w:val="clear" w:color="auto" w:fill="FFFFFF"/>
          <w:lang w:val="ru-RU"/>
        </w:rPr>
        <w:t xml:space="preserve"> </w:t>
      </w:r>
      <w:r w:rsidRPr="00D24EDD">
        <w:rPr>
          <w:sz w:val="28"/>
          <w:szCs w:val="28"/>
          <w:shd w:val="clear" w:color="auto" w:fill="FFFFFF"/>
          <w:lang w:val="ru-RU"/>
        </w:rPr>
        <w:t>грамматическим</w:t>
      </w:r>
      <w:r w:rsidR="002E7B18" w:rsidRPr="00D24EDD">
        <w:rPr>
          <w:sz w:val="28"/>
          <w:szCs w:val="28"/>
          <w:shd w:val="clear" w:color="auto" w:fill="FFFFFF"/>
          <w:lang w:val="ru-RU"/>
        </w:rPr>
        <w:t xml:space="preserve"> </w:t>
      </w:r>
      <w:r w:rsidRPr="00D24EDD">
        <w:rPr>
          <w:sz w:val="28"/>
          <w:szCs w:val="28"/>
          <w:shd w:val="clear" w:color="auto" w:fill="FFFFFF"/>
          <w:lang w:val="ru-RU"/>
        </w:rPr>
        <w:t>материалом:</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устная</w:t>
      </w:r>
      <w:r w:rsidR="002E7B18" w:rsidRPr="00D24EDD">
        <w:rPr>
          <w:sz w:val="28"/>
          <w:szCs w:val="28"/>
          <w:shd w:val="clear" w:color="auto" w:fill="FFFFFF"/>
          <w:lang w:val="ru-RU"/>
        </w:rPr>
        <w:t xml:space="preserve"> </w:t>
      </w:r>
      <w:r w:rsidRPr="00D24EDD">
        <w:rPr>
          <w:sz w:val="28"/>
          <w:szCs w:val="28"/>
          <w:shd w:val="clear" w:color="auto" w:fill="FFFFFF"/>
          <w:lang w:val="ru-RU"/>
        </w:rPr>
        <w:t>проверка</w:t>
      </w:r>
      <w:r w:rsidR="002E7B18" w:rsidRPr="00D24EDD">
        <w:rPr>
          <w:sz w:val="28"/>
          <w:szCs w:val="28"/>
          <w:shd w:val="clear" w:color="auto" w:fill="FFFFFF"/>
          <w:lang w:val="ru-RU"/>
        </w:rPr>
        <w:t xml:space="preserve"> </w:t>
      </w:r>
      <w:r w:rsidRPr="00D24EDD">
        <w:rPr>
          <w:sz w:val="28"/>
          <w:szCs w:val="28"/>
          <w:shd w:val="clear" w:color="auto" w:fill="FFFFFF"/>
          <w:lang w:val="ru-RU"/>
        </w:rPr>
        <w:t>грамматических</w:t>
      </w:r>
      <w:r w:rsidR="002E7B18" w:rsidRPr="00D24EDD">
        <w:rPr>
          <w:sz w:val="28"/>
          <w:szCs w:val="28"/>
          <w:shd w:val="clear" w:color="auto" w:fill="FFFFFF"/>
          <w:lang w:val="ru-RU"/>
        </w:rPr>
        <w:t xml:space="preserve"> </w:t>
      </w:r>
      <w:r w:rsidRPr="00D24EDD">
        <w:rPr>
          <w:sz w:val="28"/>
          <w:szCs w:val="28"/>
          <w:shd w:val="clear" w:color="auto" w:fill="FFFFFF"/>
          <w:lang w:val="ru-RU"/>
        </w:rPr>
        <w:t>и</w:t>
      </w:r>
      <w:r w:rsidR="002E7B18" w:rsidRPr="00D24EDD">
        <w:rPr>
          <w:sz w:val="28"/>
          <w:szCs w:val="28"/>
          <w:shd w:val="clear" w:color="auto" w:fill="FFFFFF"/>
          <w:lang w:val="ru-RU"/>
        </w:rPr>
        <w:t xml:space="preserve"> </w:t>
      </w:r>
      <w:r w:rsidRPr="00D24EDD">
        <w:rPr>
          <w:sz w:val="28"/>
          <w:szCs w:val="28"/>
          <w:shd w:val="clear" w:color="auto" w:fill="FFFFFF"/>
          <w:lang w:val="ru-RU"/>
        </w:rPr>
        <w:t>лексико-грамматических</w:t>
      </w:r>
      <w:r w:rsidR="002E7B18" w:rsidRPr="00D24EDD">
        <w:rPr>
          <w:sz w:val="28"/>
          <w:szCs w:val="28"/>
          <w:shd w:val="clear" w:color="auto" w:fill="FFFFFF"/>
          <w:lang w:val="ru-RU"/>
        </w:rPr>
        <w:t xml:space="preserve"> </w:t>
      </w:r>
      <w:r w:rsidR="0053177D">
        <w:rPr>
          <w:sz w:val="28"/>
          <w:szCs w:val="28"/>
          <w:shd w:val="clear" w:color="auto" w:fill="FFFFFF"/>
          <w:lang w:val="ru-RU"/>
        </w:rPr>
        <w:t>знаний</w:t>
      </w:r>
      <w:r w:rsidR="002E7B18" w:rsidRPr="00D24EDD">
        <w:rPr>
          <w:sz w:val="28"/>
          <w:szCs w:val="28"/>
          <w:shd w:val="clear" w:color="auto" w:fill="FFFFFF"/>
          <w:lang w:val="ru-RU"/>
        </w:rPr>
        <w:t xml:space="preserve"> </w:t>
      </w:r>
      <w:r w:rsidRPr="00D24EDD">
        <w:rPr>
          <w:sz w:val="28"/>
          <w:szCs w:val="28"/>
          <w:shd w:val="clear" w:color="auto" w:fill="FFFFFF"/>
          <w:lang w:val="ru-RU"/>
        </w:rPr>
        <w:t>на</w:t>
      </w:r>
      <w:r w:rsidR="002E7B18" w:rsidRPr="00D24EDD">
        <w:rPr>
          <w:sz w:val="28"/>
          <w:szCs w:val="28"/>
          <w:shd w:val="clear" w:color="auto" w:fill="FFFFFF"/>
          <w:lang w:val="ru-RU"/>
        </w:rPr>
        <w:t xml:space="preserve"> </w:t>
      </w:r>
      <w:r w:rsidRPr="00D24EDD">
        <w:rPr>
          <w:sz w:val="28"/>
          <w:szCs w:val="28"/>
          <w:shd w:val="clear" w:color="auto" w:fill="FFFFFF"/>
          <w:lang w:val="ru-RU"/>
        </w:rPr>
        <w:t>занятиях;</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самостоятельная</w:t>
      </w:r>
      <w:r w:rsidR="002E7B18" w:rsidRPr="00D24EDD">
        <w:rPr>
          <w:sz w:val="28"/>
          <w:szCs w:val="28"/>
          <w:shd w:val="clear" w:color="auto" w:fill="FFFFFF"/>
          <w:lang w:val="ru-RU"/>
        </w:rPr>
        <w:t xml:space="preserve"> </w:t>
      </w:r>
      <w:r w:rsidRPr="00D24EDD">
        <w:rPr>
          <w:sz w:val="28"/>
          <w:szCs w:val="28"/>
          <w:shd w:val="clear" w:color="auto" w:fill="FFFFFF"/>
          <w:lang w:val="ru-RU"/>
        </w:rPr>
        <w:t>работа</w:t>
      </w:r>
      <w:r w:rsidR="002E7B18" w:rsidRPr="00D24EDD">
        <w:rPr>
          <w:sz w:val="28"/>
          <w:szCs w:val="28"/>
          <w:shd w:val="clear" w:color="auto" w:fill="FFFFFF"/>
          <w:lang w:val="ru-RU"/>
        </w:rPr>
        <w:t xml:space="preserve"> </w:t>
      </w:r>
      <w:r w:rsidRPr="00D24EDD">
        <w:rPr>
          <w:sz w:val="28"/>
          <w:szCs w:val="28"/>
          <w:shd w:val="clear" w:color="auto" w:fill="FFFFFF"/>
          <w:lang w:val="ru-RU"/>
        </w:rPr>
        <w:t>в</w:t>
      </w:r>
      <w:r w:rsidR="002E7B18" w:rsidRPr="00D24EDD">
        <w:rPr>
          <w:sz w:val="28"/>
          <w:szCs w:val="28"/>
          <w:shd w:val="clear" w:color="auto" w:fill="FFFFFF"/>
          <w:lang w:val="ru-RU"/>
        </w:rPr>
        <w:t xml:space="preserve"> </w:t>
      </w:r>
      <w:r w:rsidRPr="00D24EDD">
        <w:rPr>
          <w:sz w:val="28"/>
          <w:szCs w:val="28"/>
          <w:shd w:val="clear" w:color="auto" w:fill="FFFFFF"/>
          <w:lang w:val="ru-RU"/>
        </w:rPr>
        <w:t>аудитории</w:t>
      </w:r>
      <w:r w:rsidR="002E7B18" w:rsidRPr="00D24EDD">
        <w:rPr>
          <w:sz w:val="28"/>
          <w:szCs w:val="28"/>
          <w:shd w:val="clear" w:color="auto" w:fill="FFFFFF"/>
          <w:lang w:val="ru-RU"/>
        </w:rPr>
        <w:t xml:space="preserve"> </w:t>
      </w:r>
      <w:r w:rsidRPr="00D24EDD">
        <w:rPr>
          <w:sz w:val="28"/>
          <w:szCs w:val="28"/>
          <w:shd w:val="clear" w:color="auto" w:fill="FFFFFF"/>
          <w:lang w:val="ru-RU"/>
        </w:rPr>
        <w:t>по</w:t>
      </w:r>
      <w:r w:rsidR="002E7B18" w:rsidRPr="00D24EDD">
        <w:rPr>
          <w:sz w:val="28"/>
          <w:szCs w:val="28"/>
          <w:shd w:val="clear" w:color="auto" w:fill="FFFFFF"/>
          <w:lang w:val="ru-RU"/>
        </w:rPr>
        <w:t xml:space="preserve"> </w:t>
      </w:r>
      <w:r w:rsidRPr="00D24EDD">
        <w:rPr>
          <w:sz w:val="28"/>
          <w:szCs w:val="28"/>
          <w:shd w:val="clear" w:color="auto" w:fill="FFFFFF"/>
          <w:lang w:val="ru-RU"/>
        </w:rPr>
        <w:t>определенной</w:t>
      </w:r>
      <w:r w:rsidR="002E7B18" w:rsidRPr="00D24EDD">
        <w:rPr>
          <w:sz w:val="28"/>
          <w:szCs w:val="28"/>
          <w:shd w:val="clear" w:color="auto" w:fill="FFFFFF"/>
          <w:lang w:val="ru-RU"/>
        </w:rPr>
        <w:t xml:space="preserve"> </w:t>
      </w:r>
      <w:r w:rsidRPr="00D24EDD">
        <w:rPr>
          <w:sz w:val="28"/>
          <w:szCs w:val="28"/>
          <w:shd w:val="clear" w:color="auto" w:fill="FFFFFF"/>
          <w:lang w:val="ru-RU"/>
        </w:rPr>
        <w:t>теме</w:t>
      </w:r>
      <w:r w:rsidR="002E7B18" w:rsidRPr="00D24EDD">
        <w:rPr>
          <w:sz w:val="28"/>
          <w:szCs w:val="28"/>
          <w:shd w:val="clear" w:color="auto" w:fill="FFFFFF"/>
          <w:lang w:val="ru-RU"/>
        </w:rPr>
        <w:t xml:space="preserve"> </w:t>
      </w:r>
      <w:r w:rsidRPr="00D24EDD">
        <w:rPr>
          <w:sz w:val="28"/>
          <w:szCs w:val="28"/>
          <w:shd w:val="clear" w:color="auto" w:fill="FFFFFF"/>
          <w:lang w:val="ru-RU"/>
        </w:rPr>
        <w:t>с</w:t>
      </w:r>
      <w:r w:rsidR="002E7B18" w:rsidRPr="00D24EDD">
        <w:rPr>
          <w:sz w:val="28"/>
          <w:szCs w:val="28"/>
          <w:shd w:val="clear" w:color="auto" w:fill="FFFFFF"/>
          <w:lang w:val="ru-RU"/>
        </w:rPr>
        <w:t xml:space="preserve"> </w:t>
      </w:r>
      <w:r w:rsidRPr="00D24EDD">
        <w:rPr>
          <w:sz w:val="28"/>
          <w:szCs w:val="28"/>
          <w:shd w:val="clear" w:color="auto" w:fill="FFFFFF"/>
          <w:lang w:val="ru-RU"/>
        </w:rPr>
        <w:t>последующей</w:t>
      </w:r>
      <w:r w:rsidR="002E7B18" w:rsidRPr="00D24EDD">
        <w:rPr>
          <w:sz w:val="28"/>
          <w:szCs w:val="28"/>
          <w:shd w:val="clear" w:color="auto" w:fill="FFFFFF"/>
          <w:lang w:val="ru-RU"/>
        </w:rPr>
        <w:t xml:space="preserve"> </w:t>
      </w:r>
      <w:r w:rsidRPr="00D24EDD">
        <w:rPr>
          <w:sz w:val="28"/>
          <w:szCs w:val="28"/>
          <w:shd w:val="clear" w:color="auto" w:fill="FFFFFF"/>
          <w:lang w:val="ru-RU"/>
        </w:rPr>
        <w:t>проверкой;</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контрольные</w:t>
      </w:r>
      <w:r w:rsidR="002E7B18" w:rsidRPr="00D24EDD">
        <w:rPr>
          <w:sz w:val="28"/>
          <w:szCs w:val="28"/>
          <w:shd w:val="clear" w:color="auto" w:fill="FFFFFF"/>
          <w:lang w:val="ru-RU"/>
        </w:rPr>
        <w:t xml:space="preserve"> </w:t>
      </w:r>
      <w:r w:rsidRPr="00D24EDD">
        <w:rPr>
          <w:sz w:val="28"/>
          <w:szCs w:val="28"/>
          <w:shd w:val="clear" w:color="auto" w:fill="FFFFFF"/>
          <w:lang w:val="ru-RU"/>
        </w:rPr>
        <w:t>работы.</w:t>
      </w:r>
    </w:p>
    <w:p w:rsidR="00D24EDD" w:rsidRDefault="00D24EDD"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Р</w:t>
      </w:r>
      <w:r w:rsidR="00371198" w:rsidRPr="00D24EDD">
        <w:rPr>
          <w:sz w:val="28"/>
          <w:szCs w:val="28"/>
          <w:shd w:val="clear" w:color="auto" w:fill="FFFFFF"/>
          <w:lang w:val="ru-RU"/>
        </w:rPr>
        <w:t>екомендации</w:t>
      </w:r>
      <w:r w:rsidR="002E7B18" w:rsidRPr="00D24EDD">
        <w:rPr>
          <w:sz w:val="28"/>
          <w:szCs w:val="28"/>
          <w:shd w:val="clear" w:color="auto" w:fill="FFFFFF"/>
          <w:lang w:val="ru-RU"/>
        </w:rPr>
        <w:t xml:space="preserve"> </w:t>
      </w:r>
      <w:r w:rsidR="00371198" w:rsidRPr="00D24EDD">
        <w:rPr>
          <w:sz w:val="28"/>
          <w:szCs w:val="28"/>
          <w:shd w:val="clear" w:color="auto" w:fill="FFFFFF"/>
          <w:lang w:val="ru-RU"/>
        </w:rPr>
        <w:t>по</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самостоятельной</w:t>
      </w:r>
      <w:r w:rsidR="002E7B18" w:rsidRPr="00D24EDD">
        <w:rPr>
          <w:sz w:val="28"/>
          <w:szCs w:val="28"/>
          <w:shd w:val="clear" w:color="auto" w:fill="FFFFFF"/>
          <w:lang w:val="ru-RU"/>
        </w:rPr>
        <w:t xml:space="preserve"> </w:t>
      </w:r>
      <w:r w:rsidR="00371198" w:rsidRPr="00D24EDD">
        <w:rPr>
          <w:sz w:val="28"/>
          <w:szCs w:val="28"/>
          <w:shd w:val="clear" w:color="auto" w:fill="FFFFFF"/>
          <w:lang w:val="ru-RU"/>
        </w:rPr>
        <w:t>работе</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w:t>
      </w:r>
      <w:r w:rsidR="002E7B18" w:rsidRPr="00D24EDD">
        <w:rPr>
          <w:sz w:val="28"/>
          <w:szCs w:val="28"/>
          <w:shd w:val="clear" w:color="auto" w:fill="FFFFFF"/>
          <w:lang w:val="ru-RU"/>
        </w:rPr>
        <w:t xml:space="preserve"> </w:t>
      </w:r>
      <w:r w:rsidR="00371198" w:rsidRPr="00D24EDD">
        <w:rPr>
          <w:sz w:val="28"/>
          <w:szCs w:val="28"/>
          <w:shd w:val="clear" w:color="auto" w:fill="FFFFFF"/>
          <w:lang w:val="ru-RU"/>
        </w:rPr>
        <w:t>грамматическим</w:t>
      </w:r>
      <w:r w:rsidR="002E7B18" w:rsidRPr="00D24EDD">
        <w:rPr>
          <w:sz w:val="28"/>
          <w:szCs w:val="28"/>
          <w:shd w:val="clear" w:color="auto" w:fill="FFFFFF"/>
          <w:lang w:val="ru-RU"/>
        </w:rPr>
        <w:t xml:space="preserve"> </w:t>
      </w:r>
      <w:r>
        <w:rPr>
          <w:sz w:val="28"/>
          <w:szCs w:val="28"/>
          <w:shd w:val="clear" w:color="auto" w:fill="FFFFFF"/>
          <w:lang w:val="ru-RU"/>
        </w:rPr>
        <w:t>материалом.</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При</w:t>
      </w:r>
      <w:r w:rsidR="002E7B18" w:rsidRPr="00D24EDD">
        <w:rPr>
          <w:sz w:val="28"/>
          <w:szCs w:val="28"/>
          <w:shd w:val="clear" w:color="auto" w:fill="FFFFFF"/>
          <w:lang w:val="ru-RU"/>
        </w:rPr>
        <w:t xml:space="preserve"> </w:t>
      </w:r>
      <w:r w:rsidRPr="00D24EDD">
        <w:rPr>
          <w:sz w:val="28"/>
          <w:szCs w:val="28"/>
          <w:shd w:val="clear" w:color="auto" w:fill="FFFFFF"/>
          <w:lang w:val="ru-RU"/>
        </w:rPr>
        <w:t>изучении</w:t>
      </w:r>
      <w:r w:rsidR="002E7B18" w:rsidRPr="00D24EDD">
        <w:rPr>
          <w:sz w:val="28"/>
          <w:szCs w:val="28"/>
          <w:shd w:val="clear" w:color="auto" w:fill="FFFFFF"/>
          <w:lang w:val="ru-RU"/>
        </w:rPr>
        <w:t xml:space="preserve"> </w:t>
      </w:r>
      <w:r w:rsidRPr="00D24EDD">
        <w:rPr>
          <w:sz w:val="28"/>
          <w:szCs w:val="28"/>
          <w:shd w:val="clear" w:color="auto" w:fill="FFFFFF"/>
          <w:lang w:val="ru-RU"/>
        </w:rPr>
        <w:t>определенных</w:t>
      </w:r>
      <w:r w:rsidR="002E7B18" w:rsidRPr="00D24EDD">
        <w:rPr>
          <w:sz w:val="28"/>
          <w:szCs w:val="28"/>
          <w:shd w:val="clear" w:color="auto" w:fill="FFFFFF"/>
          <w:lang w:val="ru-RU"/>
        </w:rPr>
        <w:t xml:space="preserve"> </w:t>
      </w:r>
      <w:r w:rsidRPr="00D24EDD">
        <w:rPr>
          <w:sz w:val="28"/>
          <w:szCs w:val="28"/>
          <w:shd w:val="clear" w:color="auto" w:fill="FFFFFF"/>
          <w:lang w:val="ru-RU"/>
        </w:rPr>
        <w:t>грамматических</w:t>
      </w:r>
      <w:r w:rsidR="002E7B18" w:rsidRPr="00D24EDD">
        <w:rPr>
          <w:sz w:val="28"/>
          <w:szCs w:val="28"/>
          <w:shd w:val="clear" w:color="auto" w:fill="FFFFFF"/>
          <w:lang w:val="ru-RU"/>
        </w:rPr>
        <w:t xml:space="preserve"> </w:t>
      </w:r>
      <w:r w:rsidRPr="00D24EDD">
        <w:rPr>
          <w:sz w:val="28"/>
          <w:szCs w:val="28"/>
          <w:shd w:val="clear" w:color="auto" w:fill="FFFFFF"/>
          <w:lang w:val="ru-RU"/>
        </w:rPr>
        <w:t>явлений</w:t>
      </w:r>
      <w:r w:rsidR="002E7B18" w:rsidRPr="00D24EDD">
        <w:rPr>
          <w:sz w:val="28"/>
          <w:szCs w:val="28"/>
          <w:shd w:val="clear" w:color="auto" w:fill="FFFFFF"/>
          <w:lang w:val="ru-RU"/>
        </w:rPr>
        <w:t xml:space="preserve"> </w:t>
      </w:r>
      <w:r w:rsidRPr="00D24EDD">
        <w:rPr>
          <w:sz w:val="28"/>
          <w:szCs w:val="28"/>
          <w:shd w:val="clear" w:color="auto" w:fill="FFFFFF"/>
          <w:lang w:val="ru-RU"/>
        </w:rPr>
        <w:t>английского</w:t>
      </w:r>
      <w:r w:rsidR="002E7B18" w:rsidRPr="00D24EDD">
        <w:rPr>
          <w:sz w:val="28"/>
          <w:szCs w:val="28"/>
          <w:shd w:val="clear" w:color="auto" w:fill="FFFFFF"/>
          <w:lang w:val="ru-RU"/>
        </w:rPr>
        <w:t xml:space="preserve"> </w:t>
      </w:r>
      <w:r w:rsidRPr="00D24EDD">
        <w:rPr>
          <w:sz w:val="28"/>
          <w:szCs w:val="28"/>
          <w:shd w:val="clear" w:color="auto" w:fill="FFFFFF"/>
          <w:lang w:val="ru-RU"/>
        </w:rPr>
        <w:t>языка</w:t>
      </w:r>
      <w:r w:rsidR="002E7B18" w:rsidRPr="00D24EDD">
        <w:rPr>
          <w:sz w:val="28"/>
          <w:szCs w:val="28"/>
          <w:shd w:val="clear" w:color="auto" w:fill="FFFFFF"/>
          <w:lang w:val="ru-RU"/>
        </w:rPr>
        <w:t xml:space="preserve"> </w:t>
      </w:r>
      <w:r w:rsidRPr="00D24EDD">
        <w:rPr>
          <w:sz w:val="28"/>
          <w:szCs w:val="28"/>
          <w:shd w:val="clear" w:color="auto" w:fill="FFFFFF"/>
          <w:lang w:val="ru-RU"/>
        </w:rPr>
        <w:t>рекомендуется</w:t>
      </w:r>
      <w:r w:rsidR="002E7B18" w:rsidRPr="00D24EDD">
        <w:rPr>
          <w:sz w:val="28"/>
          <w:szCs w:val="28"/>
          <w:shd w:val="clear" w:color="auto" w:fill="FFFFFF"/>
          <w:lang w:val="ru-RU"/>
        </w:rPr>
        <w:t xml:space="preserve"> </w:t>
      </w:r>
      <w:r w:rsidRPr="00D24EDD">
        <w:rPr>
          <w:sz w:val="28"/>
          <w:szCs w:val="28"/>
          <w:shd w:val="clear" w:color="auto" w:fill="FFFFFF"/>
          <w:lang w:val="ru-RU"/>
        </w:rPr>
        <w:t>использовать</w:t>
      </w:r>
      <w:r w:rsidR="002E7B18" w:rsidRPr="00D24EDD">
        <w:rPr>
          <w:sz w:val="28"/>
          <w:szCs w:val="28"/>
          <w:shd w:val="clear" w:color="auto" w:fill="FFFFFF"/>
          <w:lang w:val="ru-RU"/>
        </w:rPr>
        <w:t xml:space="preserve"> </w:t>
      </w:r>
      <w:r w:rsidRPr="00D24EDD">
        <w:rPr>
          <w:sz w:val="28"/>
          <w:szCs w:val="28"/>
          <w:shd w:val="clear" w:color="auto" w:fill="FFFFFF"/>
          <w:lang w:val="ru-RU"/>
        </w:rPr>
        <w:t>схемы,</w:t>
      </w:r>
      <w:r w:rsidR="002E7B18" w:rsidRPr="00D24EDD">
        <w:rPr>
          <w:sz w:val="28"/>
          <w:szCs w:val="28"/>
          <w:shd w:val="clear" w:color="auto" w:fill="FFFFFF"/>
          <w:lang w:val="ru-RU"/>
        </w:rPr>
        <w:t xml:space="preserve"> </w:t>
      </w:r>
      <w:r w:rsidRPr="00D24EDD">
        <w:rPr>
          <w:sz w:val="28"/>
          <w:szCs w:val="28"/>
          <w:shd w:val="clear" w:color="auto" w:fill="FFFFFF"/>
          <w:lang w:val="ru-RU"/>
        </w:rPr>
        <w:t>таблицы</w:t>
      </w:r>
      <w:r w:rsidR="002E7B18" w:rsidRPr="00D24EDD">
        <w:rPr>
          <w:sz w:val="28"/>
          <w:szCs w:val="28"/>
          <w:shd w:val="clear" w:color="auto" w:fill="FFFFFF"/>
          <w:lang w:val="ru-RU"/>
        </w:rPr>
        <w:t xml:space="preserve"> </w:t>
      </w:r>
      <w:r w:rsidRPr="00D24EDD">
        <w:rPr>
          <w:sz w:val="28"/>
          <w:szCs w:val="28"/>
          <w:shd w:val="clear" w:color="auto" w:fill="FFFFFF"/>
          <w:lang w:val="ru-RU"/>
        </w:rPr>
        <w:t>из</w:t>
      </w:r>
      <w:r w:rsidR="002E7B18" w:rsidRPr="00D24EDD">
        <w:rPr>
          <w:sz w:val="28"/>
          <w:szCs w:val="28"/>
          <w:shd w:val="clear" w:color="auto" w:fill="FFFFFF"/>
          <w:lang w:val="ru-RU"/>
        </w:rPr>
        <w:t xml:space="preserve"> </w:t>
      </w:r>
      <w:r w:rsidRPr="00D24EDD">
        <w:rPr>
          <w:sz w:val="28"/>
          <w:szCs w:val="28"/>
          <w:shd w:val="clear" w:color="auto" w:fill="FFFFFF"/>
          <w:lang w:val="ru-RU"/>
        </w:rPr>
        <w:t>справочников</w:t>
      </w:r>
      <w:r w:rsidR="002E7B18" w:rsidRPr="00D24EDD">
        <w:rPr>
          <w:sz w:val="28"/>
          <w:szCs w:val="28"/>
          <w:shd w:val="clear" w:color="auto" w:fill="FFFFFF"/>
          <w:lang w:val="ru-RU"/>
        </w:rPr>
        <w:t xml:space="preserve"> </w:t>
      </w:r>
      <w:r w:rsidRPr="00D24EDD">
        <w:rPr>
          <w:sz w:val="28"/>
          <w:szCs w:val="28"/>
          <w:shd w:val="clear" w:color="auto" w:fill="FFFFFF"/>
          <w:lang w:val="ru-RU"/>
        </w:rPr>
        <w:t>по</w:t>
      </w:r>
      <w:r w:rsidR="002E7B18" w:rsidRPr="00D24EDD">
        <w:rPr>
          <w:sz w:val="28"/>
          <w:szCs w:val="28"/>
          <w:shd w:val="clear" w:color="auto" w:fill="FFFFFF"/>
          <w:lang w:val="ru-RU"/>
        </w:rPr>
        <w:t xml:space="preserve"> </w:t>
      </w:r>
      <w:r w:rsidRPr="00D24EDD">
        <w:rPr>
          <w:sz w:val="28"/>
          <w:szCs w:val="28"/>
          <w:shd w:val="clear" w:color="auto" w:fill="FFFFFF"/>
          <w:lang w:val="ru-RU"/>
        </w:rPr>
        <w:t>грамматике</w:t>
      </w:r>
      <w:r w:rsidR="002E7B18" w:rsidRPr="00D24EDD">
        <w:rPr>
          <w:sz w:val="28"/>
          <w:szCs w:val="28"/>
          <w:shd w:val="clear" w:color="auto" w:fill="FFFFFF"/>
          <w:lang w:val="ru-RU"/>
        </w:rPr>
        <w:t xml:space="preserve"> </w:t>
      </w:r>
      <w:r w:rsidRPr="00D24EDD">
        <w:rPr>
          <w:sz w:val="28"/>
          <w:szCs w:val="28"/>
          <w:shd w:val="clear" w:color="auto" w:fill="FFFFFF"/>
          <w:lang w:val="ru-RU"/>
        </w:rPr>
        <w:t>и</w:t>
      </w:r>
      <w:r w:rsidR="002E7B18" w:rsidRPr="00D24EDD">
        <w:rPr>
          <w:sz w:val="28"/>
          <w:szCs w:val="28"/>
          <w:shd w:val="clear" w:color="auto" w:fill="FFFFFF"/>
          <w:lang w:val="ru-RU"/>
        </w:rPr>
        <w:t xml:space="preserve"> </w:t>
      </w:r>
      <w:r w:rsidRPr="00D24EDD">
        <w:rPr>
          <w:sz w:val="28"/>
          <w:szCs w:val="28"/>
          <w:shd w:val="clear" w:color="auto" w:fill="FFFFFF"/>
          <w:lang w:val="ru-RU"/>
        </w:rPr>
        <w:t>составлять</w:t>
      </w:r>
      <w:r w:rsidR="002E7B18" w:rsidRPr="00D24EDD">
        <w:rPr>
          <w:sz w:val="28"/>
          <w:szCs w:val="28"/>
          <w:shd w:val="clear" w:color="auto" w:fill="FFFFFF"/>
          <w:lang w:val="ru-RU"/>
        </w:rPr>
        <w:t xml:space="preserve"> </w:t>
      </w:r>
      <w:r w:rsidRPr="00D24EDD">
        <w:rPr>
          <w:sz w:val="28"/>
          <w:szCs w:val="28"/>
          <w:shd w:val="clear" w:color="auto" w:fill="FFFFFF"/>
          <w:lang w:val="ru-RU"/>
        </w:rPr>
        <w:t>собственные</w:t>
      </w:r>
      <w:r w:rsidR="002E7B18" w:rsidRPr="00D24EDD">
        <w:rPr>
          <w:sz w:val="28"/>
          <w:szCs w:val="28"/>
          <w:shd w:val="clear" w:color="auto" w:fill="FFFFFF"/>
          <w:lang w:val="ru-RU"/>
        </w:rPr>
        <w:t xml:space="preserve"> </w:t>
      </w:r>
      <w:r w:rsidRPr="00D24EDD">
        <w:rPr>
          <w:sz w:val="28"/>
          <w:szCs w:val="28"/>
          <w:shd w:val="clear" w:color="auto" w:fill="FFFFFF"/>
          <w:lang w:val="ru-RU"/>
        </w:rPr>
        <w:t>к</w:t>
      </w:r>
      <w:r w:rsidR="002E7B18" w:rsidRPr="00D24EDD">
        <w:rPr>
          <w:sz w:val="28"/>
          <w:szCs w:val="28"/>
          <w:shd w:val="clear" w:color="auto" w:fill="FFFFFF"/>
          <w:lang w:val="ru-RU"/>
        </w:rPr>
        <w:t xml:space="preserve"> </w:t>
      </w:r>
      <w:r w:rsidRPr="00D24EDD">
        <w:rPr>
          <w:sz w:val="28"/>
          <w:szCs w:val="28"/>
          <w:shd w:val="clear" w:color="auto" w:fill="FFFFFF"/>
          <w:lang w:val="ru-RU"/>
        </w:rPr>
        <w:t>конкретному</w:t>
      </w:r>
      <w:r w:rsidR="002E7B18" w:rsidRPr="00D24EDD">
        <w:rPr>
          <w:sz w:val="28"/>
          <w:szCs w:val="28"/>
          <w:shd w:val="clear" w:color="auto" w:fill="FFFFFF"/>
          <w:lang w:val="ru-RU"/>
        </w:rPr>
        <w:t xml:space="preserve"> </w:t>
      </w:r>
      <w:r w:rsidRPr="00D24EDD">
        <w:rPr>
          <w:sz w:val="28"/>
          <w:szCs w:val="28"/>
          <w:shd w:val="clear" w:color="auto" w:fill="FFFFFF"/>
          <w:lang w:val="ru-RU"/>
        </w:rPr>
        <w:t>материалу,</w:t>
      </w:r>
      <w:r w:rsidR="002E7B18" w:rsidRPr="00D24EDD">
        <w:rPr>
          <w:sz w:val="28"/>
          <w:szCs w:val="28"/>
          <w:shd w:val="clear" w:color="auto" w:fill="FFFFFF"/>
          <w:lang w:val="ru-RU"/>
        </w:rPr>
        <w:t xml:space="preserve"> </w:t>
      </w:r>
      <w:r w:rsidRPr="00D24EDD">
        <w:rPr>
          <w:sz w:val="28"/>
          <w:szCs w:val="28"/>
          <w:shd w:val="clear" w:color="auto" w:fill="FFFFFF"/>
          <w:lang w:val="ru-RU"/>
        </w:rPr>
        <w:t>тщательно</w:t>
      </w:r>
      <w:r w:rsidR="002E7B18" w:rsidRPr="00D24EDD">
        <w:rPr>
          <w:sz w:val="28"/>
          <w:szCs w:val="28"/>
          <w:shd w:val="clear" w:color="auto" w:fill="FFFFFF"/>
          <w:lang w:val="ru-RU"/>
        </w:rPr>
        <w:t xml:space="preserve"> </w:t>
      </w:r>
      <w:r w:rsidRPr="00D24EDD">
        <w:rPr>
          <w:sz w:val="28"/>
          <w:szCs w:val="28"/>
          <w:shd w:val="clear" w:color="auto" w:fill="FFFFFF"/>
          <w:lang w:val="ru-RU"/>
        </w:rPr>
        <w:t>выполнять</w:t>
      </w:r>
      <w:r w:rsidR="002E7B18" w:rsidRPr="00D24EDD">
        <w:rPr>
          <w:sz w:val="28"/>
          <w:szCs w:val="28"/>
          <w:shd w:val="clear" w:color="auto" w:fill="FFFFFF"/>
          <w:lang w:val="ru-RU"/>
        </w:rPr>
        <w:t xml:space="preserve"> </w:t>
      </w:r>
      <w:r w:rsidRPr="00D24EDD">
        <w:rPr>
          <w:sz w:val="28"/>
          <w:szCs w:val="28"/>
          <w:shd w:val="clear" w:color="auto" w:fill="FFFFFF"/>
          <w:lang w:val="ru-RU"/>
        </w:rPr>
        <w:t>устные</w:t>
      </w:r>
      <w:r w:rsidR="002E7B18" w:rsidRPr="00D24EDD">
        <w:rPr>
          <w:sz w:val="28"/>
          <w:szCs w:val="28"/>
          <w:shd w:val="clear" w:color="auto" w:fill="FFFFFF"/>
          <w:lang w:val="ru-RU"/>
        </w:rPr>
        <w:t xml:space="preserve"> </w:t>
      </w:r>
      <w:r w:rsidRPr="00D24EDD">
        <w:rPr>
          <w:sz w:val="28"/>
          <w:szCs w:val="28"/>
          <w:shd w:val="clear" w:color="auto" w:fill="FFFFFF"/>
          <w:lang w:val="ru-RU"/>
        </w:rPr>
        <w:t>и</w:t>
      </w:r>
      <w:r w:rsidR="002E7B18" w:rsidRPr="00D24EDD">
        <w:rPr>
          <w:sz w:val="28"/>
          <w:szCs w:val="28"/>
          <w:shd w:val="clear" w:color="auto" w:fill="FFFFFF"/>
          <w:lang w:val="ru-RU"/>
        </w:rPr>
        <w:t xml:space="preserve"> </w:t>
      </w:r>
      <w:r w:rsidRPr="00D24EDD">
        <w:rPr>
          <w:sz w:val="28"/>
          <w:szCs w:val="28"/>
          <w:shd w:val="clear" w:color="auto" w:fill="FFFFFF"/>
          <w:lang w:val="ru-RU"/>
        </w:rPr>
        <w:t>письменные</w:t>
      </w:r>
      <w:r w:rsidR="002E7B18" w:rsidRPr="00D24EDD">
        <w:rPr>
          <w:sz w:val="28"/>
          <w:szCs w:val="28"/>
          <w:shd w:val="clear" w:color="auto" w:fill="FFFFFF"/>
          <w:lang w:val="ru-RU"/>
        </w:rPr>
        <w:t xml:space="preserve"> </w:t>
      </w:r>
      <w:r w:rsidRPr="00D24EDD">
        <w:rPr>
          <w:sz w:val="28"/>
          <w:szCs w:val="28"/>
          <w:shd w:val="clear" w:color="auto" w:fill="FFFFFF"/>
          <w:lang w:val="ru-RU"/>
        </w:rPr>
        <w:t>упражнения</w:t>
      </w:r>
      <w:r w:rsidR="002E7B18" w:rsidRPr="00D24EDD">
        <w:rPr>
          <w:sz w:val="28"/>
          <w:szCs w:val="28"/>
          <w:shd w:val="clear" w:color="auto" w:fill="FFFFFF"/>
          <w:lang w:val="ru-RU"/>
        </w:rPr>
        <w:t xml:space="preserve"> </w:t>
      </w:r>
      <w:r w:rsidRPr="00D24EDD">
        <w:rPr>
          <w:sz w:val="28"/>
          <w:szCs w:val="28"/>
          <w:shd w:val="clear" w:color="auto" w:fill="FFFFFF"/>
          <w:lang w:val="ru-RU"/>
        </w:rPr>
        <w:t>и</w:t>
      </w:r>
      <w:r w:rsidR="002E7B18" w:rsidRPr="00D24EDD">
        <w:rPr>
          <w:sz w:val="28"/>
          <w:szCs w:val="28"/>
          <w:shd w:val="clear" w:color="auto" w:fill="FFFFFF"/>
          <w:lang w:val="ru-RU"/>
        </w:rPr>
        <w:t xml:space="preserve"> </w:t>
      </w:r>
      <w:r w:rsidRPr="00D24EDD">
        <w:rPr>
          <w:sz w:val="28"/>
          <w:szCs w:val="28"/>
          <w:shd w:val="clear" w:color="auto" w:fill="FFFFFF"/>
          <w:lang w:val="ru-RU"/>
        </w:rPr>
        <w:t>готовить</w:t>
      </w:r>
      <w:r w:rsidR="002E7B18" w:rsidRPr="00D24EDD">
        <w:rPr>
          <w:sz w:val="28"/>
          <w:szCs w:val="28"/>
          <w:shd w:val="clear" w:color="auto" w:fill="FFFFFF"/>
          <w:lang w:val="ru-RU"/>
        </w:rPr>
        <w:t xml:space="preserve"> </w:t>
      </w:r>
      <w:r w:rsidRPr="00D24EDD">
        <w:rPr>
          <w:sz w:val="28"/>
          <w:szCs w:val="28"/>
          <w:shd w:val="clear" w:color="auto" w:fill="FFFFFF"/>
          <w:lang w:val="ru-RU"/>
        </w:rPr>
        <w:t>их</w:t>
      </w:r>
      <w:r w:rsidR="002E7B18" w:rsidRPr="00D24EDD">
        <w:rPr>
          <w:sz w:val="28"/>
          <w:szCs w:val="28"/>
          <w:shd w:val="clear" w:color="auto" w:fill="FFFFFF"/>
          <w:lang w:val="ru-RU"/>
        </w:rPr>
        <w:t xml:space="preserve"> </w:t>
      </w:r>
      <w:r w:rsidRPr="00D24EDD">
        <w:rPr>
          <w:sz w:val="28"/>
          <w:szCs w:val="28"/>
          <w:shd w:val="clear" w:color="auto" w:fill="FFFFFF"/>
          <w:lang w:val="ru-RU"/>
        </w:rPr>
        <w:t>к</w:t>
      </w:r>
      <w:r w:rsidR="002E7B18" w:rsidRPr="00D24EDD">
        <w:rPr>
          <w:sz w:val="28"/>
          <w:szCs w:val="28"/>
          <w:shd w:val="clear" w:color="auto" w:fill="FFFFFF"/>
          <w:lang w:val="ru-RU"/>
        </w:rPr>
        <w:t xml:space="preserve"> </w:t>
      </w:r>
      <w:r w:rsidRPr="00D24EDD">
        <w:rPr>
          <w:sz w:val="28"/>
          <w:szCs w:val="28"/>
          <w:shd w:val="clear" w:color="auto" w:fill="FFFFFF"/>
          <w:lang w:val="ru-RU"/>
        </w:rPr>
        <w:t>контролю</w:t>
      </w:r>
      <w:r w:rsidR="002E7B18" w:rsidRPr="00D24EDD">
        <w:rPr>
          <w:sz w:val="28"/>
          <w:szCs w:val="28"/>
          <w:shd w:val="clear" w:color="auto" w:fill="FFFFFF"/>
          <w:lang w:val="ru-RU"/>
        </w:rPr>
        <w:t xml:space="preserve"> </w:t>
      </w:r>
      <w:r w:rsidRPr="00D24EDD">
        <w:rPr>
          <w:sz w:val="28"/>
          <w:szCs w:val="28"/>
          <w:shd w:val="clear" w:color="auto" w:fill="FFFFFF"/>
          <w:lang w:val="ru-RU"/>
        </w:rPr>
        <w:t>без</w:t>
      </w:r>
      <w:r w:rsidR="002E7B18" w:rsidRPr="00D24EDD">
        <w:rPr>
          <w:sz w:val="28"/>
          <w:szCs w:val="28"/>
          <w:shd w:val="clear" w:color="auto" w:fill="FFFFFF"/>
          <w:lang w:val="ru-RU"/>
        </w:rPr>
        <w:t xml:space="preserve"> </w:t>
      </w:r>
      <w:r w:rsidRPr="00D24EDD">
        <w:rPr>
          <w:sz w:val="28"/>
          <w:szCs w:val="28"/>
          <w:shd w:val="clear" w:color="auto" w:fill="FFFFFF"/>
          <w:lang w:val="ru-RU"/>
        </w:rPr>
        <w:t>опоры</w:t>
      </w:r>
      <w:r w:rsidR="002E7B18" w:rsidRPr="00D24EDD">
        <w:rPr>
          <w:sz w:val="28"/>
          <w:szCs w:val="28"/>
          <w:shd w:val="clear" w:color="auto" w:fill="FFFFFF"/>
          <w:lang w:val="ru-RU"/>
        </w:rPr>
        <w:t xml:space="preserve"> </w:t>
      </w:r>
      <w:r w:rsidRPr="00D24EDD">
        <w:rPr>
          <w:sz w:val="28"/>
          <w:szCs w:val="28"/>
          <w:shd w:val="clear" w:color="auto" w:fill="FFFFFF"/>
          <w:lang w:val="ru-RU"/>
        </w:rPr>
        <w:t>на</w:t>
      </w:r>
      <w:r w:rsidR="002E7B18" w:rsidRPr="00D24EDD">
        <w:rPr>
          <w:sz w:val="28"/>
          <w:szCs w:val="28"/>
          <w:shd w:val="clear" w:color="auto" w:fill="FFFFFF"/>
          <w:lang w:val="ru-RU"/>
        </w:rPr>
        <w:t xml:space="preserve"> </w:t>
      </w:r>
      <w:r w:rsidRPr="00D24EDD">
        <w:rPr>
          <w:sz w:val="28"/>
          <w:szCs w:val="28"/>
          <w:shd w:val="clear" w:color="auto" w:fill="FFFFFF"/>
          <w:lang w:val="ru-RU"/>
        </w:rPr>
        <w:t>письменный</w:t>
      </w:r>
      <w:r w:rsidR="002E7B18" w:rsidRPr="00D24EDD">
        <w:rPr>
          <w:sz w:val="28"/>
          <w:szCs w:val="28"/>
          <w:shd w:val="clear" w:color="auto" w:fill="FFFFFF"/>
          <w:lang w:val="ru-RU"/>
        </w:rPr>
        <w:t xml:space="preserve"> </w:t>
      </w:r>
      <w:r w:rsidRPr="00D24EDD">
        <w:rPr>
          <w:sz w:val="28"/>
          <w:szCs w:val="28"/>
          <w:shd w:val="clear" w:color="auto" w:fill="FFFFFF"/>
          <w:lang w:val="ru-RU"/>
        </w:rPr>
        <w:t>вариант,</w:t>
      </w:r>
      <w:r w:rsidR="002E7B18" w:rsidRPr="00D24EDD">
        <w:rPr>
          <w:sz w:val="28"/>
          <w:szCs w:val="28"/>
          <w:shd w:val="clear" w:color="auto" w:fill="FFFFFF"/>
          <w:lang w:val="ru-RU"/>
        </w:rPr>
        <w:t xml:space="preserve"> </w:t>
      </w:r>
      <w:r w:rsidRPr="00D24EDD">
        <w:rPr>
          <w:sz w:val="28"/>
          <w:szCs w:val="28"/>
          <w:shd w:val="clear" w:color="auto" w:fill="FFFFFF"/>
          <w:lang w:val="ru-RU"/>
        </w:rPr>
        <w:t>чтобы</w:t>
      </w:r>
      <w:r w:rsidR="002E7B18" w:rsidRPr="00D24EDD">
        <w:rPr>
          <w:sz w:val="28"/>
          <w:szCs w:val="28"/>
          <w:shd w:val="clear" w:color="auto" w:fill="FFFFFF"/>
          <w:lang w:val="ru-RU"/>
        </w:rPr>
        <w:t xml:space="preserve"> </w:t>
      </w:r>
      <w:r w:rsidRPr="00D24EDD">
        <w:rPr>
          <w:sz w:val="28"/>
          <w:szCs w:val="28"/>
          <w:shd w:val="clear" w:color="auto" w:fill="FFFFFF"/>
          <w:lang w:val="ru-RU"/>
        </w:rPr>
        <w:t>обеспечить</w:t>
      </w:r>
      <w:r w:rsidR="002E7B18" w:rsidRPr="00D24EDD">
        <w:rPr>
          <w:sz w:val="28"/>
          <w:szCs w:val="28"/>
          <w:shd w:val="clear" w:color="auto" w:fill="FFFFFF"/>
          <w:lang w:val="ru-RU"/>
        </w:rPr>
        <w:t xml:space="preserve"> </w:t>
      </w:r>
      <w:r w:rsidRPr="00D24EDD">
        <w:rPr>
          <w:sz w:val="28"/>
          <w:szCs w:val="28"/>
          <w:shd w:val="clear" w:color="auto" w:fill="FFFFFF"/>
          <w:lang w:val="ru-RU"/>
        </w:rPr>
        <w:t>прочное</w:t>
      </w:r>
      <w:r w:rsidR="002E7B18" w:rsidRPr="00D24EDD">
        <w:rPr>
          <w:sz w:val="28"/>
          <w:szCs w:val="28"/>
          <w:shd w:val="clear" w:color="auto" w:fill="FFFFFF"/>
          <w:lang w:val="ru-RU"/>
        </w:rPr>
        <w:t xml:space="preserve"> </w:t>
      </w:r>
      <w:r w:rsidRPr="00D24EDD">
        <w:rPr>
          <w:sz w:val="28"/>
          <w:szCs w:val="28"/>
          <w:shd w:val="clear" w:color="auto" w:fill="FFFFFF"/>
          <w:lang w:val="ru-RU"/>
        </w:rPr>
        <w:t>усвоение</w:t>
      </w:r>
      <w:r w:rsidR="002E7B18" w:rsidRPr="00D24EDD">
        <w:rPr>
          <w:sz w:val="28"/>
          <w:szCs w:val="28"/>
          <w:shd w:val="clear" w:color="auto" w:fill="FFFFFF"/>
          <w:lang w:val="ru-RU"/>
        </w:rPr>
        <w:t xml:space="preserve"> </w:t>
      </w:r>
      <w:r w:rsidRPr="00D24EDD">
        <w:rPr>
          <w:sz w:val="28"/>
          <w:szCs w:val="28"/>
          <w:shd w:val="clear" w:color="auto" w:fill="FFFFFF"/>
          <w:lang w:val="ru-RU"/>
        </w:rPr>
        <w:t>грамматического</w:t>
      </w:r>
      <w:r w:rsidR="002E7B18" w:rsidRPr="00D24EDD">
        <w:rPr>
          <w:sz w:val="28"/>
          <w:szCs w:val="28"/>
          <w:shd w:val="clear" w:color="auto" w:fill="FFFFFF"/>
          <w:lang w:val="ru-RU"/>
        </w:rPr>
        <w:t xml:space="preserve"> </w:t>
      </w:r>
      <w:r w:rsidRPr="00D24EDD">
        <w:rPr>
          <w:sz w:val="28"/>
          <w:szCs w:val="28"/>
          <w:shd w:val="clear" w:color="auto" w:fill="FFFFFF"/>
          <w:lang w:val="ru-RU"/>
        </w:rPr>
        <w:t>материала.</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lastRenderedPageBreak/>
        <w:t>Правильное</w:t>
      </w:r>
      <w:r w:rsidR="002E7B18" w:rsidRPr="00D24EDD">
        <w:rPr>
          <w:sz w:val="28"/>
          <w:szCs w:val="28"/>
          <w:shd w:val="clear" w:color="auto" w:fill="FFFFFF"/>
          <w:lang w:val="ru-RU"/>
        </w:rPr>
        <w:t xml:space="preserve"> </w:t>
      </w:r>
      <w:r w:rsidRPr="00D24EDD">
        <w:rPr>
          <w:sz w:val="28"/>
          <w:szCs w:val="28"/>
          <w:shd w:val="clear" w:color="auto" w:fill="FFFFFF"/>
          <w:lang w:val="ru-RU"/>
        </w:rPr>
        <w:t>понимание</w:t>
      </w:r>
      <w:r w:rsidR="002E7B18" w:rsidRPr="00D24EDD">
        <w:rPr>
          <w:sz w:val="28"/>
          <w:szCs w:val="28"/>
          <w:shd w:val="clear" w:color="auto" w:fill="FFFFFF"/>
          <w:lang w:val="ru-RU"/>
        </w:rPr>
        <w:t xml:space="preserve"> </w:t>
      </w:r>
      <w:r w:rsidRPr="00D24EDD">
        <w:rPr>
          <w:sz w:val="28"/>
          <w:szCs w:val="28"/>
          <w:shd w:val="clear" w:color="auto" w:fill="FFFFFF"/>
          <w:lang w:val="ru-RU"/>
        </w:rPr>
        <w:t>и</w:t>
      </w:r>
      <w:r w:rsidR="002E7B18" w:rsidRPr="00D24EDD">
        <w:rPr>
          <w:sz w:val="28"/>
          <w:szCs w:val="28"/>
          <w:shd w:val="clear" w:color="auto" w:fill="FFFFFF"/>
          <w:lang w:val="ru-RU"/>
        </w:rPr>
        <w:t xml:space="preserve"> </w:t>
      </w:r>
      <w:r w:rsidRPr="00D24EDD">
        <w:rPr>
          <w:sz w:val="28"/>
          <w:szCs w:val="28"/>
          <w:shd w:val="clear" w:color="auto" w:fill="FFFFFF"/>
          <w:lang w:val="ru-RU"/>
        </w:rPr>
        <w:t>осмысление</w:t>
      </w:r>
      <w:r w:rsidR="002E7B18" w:rsidRPr="00D24EDD">
        <w:rPr>
          <w:sz w:val="28"/>
          <w:szCs w:val="28"/>
          <w:shd w:val="clear" w:color="auto" w:fill="FFFFFF"/>
          <w:lang w:val="ru-RU"/>
        </w:rPr>
        <w:t xml:space="preserve"> </w:t>
      </w:r>
      <w:r w:rsidRPr="00D24EDD">
        <w:rPr>
          <w:sz w:val="28"/>
          <w:szCs w:val="28"/>
          <w:shd w:val="clear" w:color="auto" w:fill="FFFFFF"/>
          <w:lang w:val="ru-RU"/>
        </w:rPr>
        <w:t>прочитанного</w:t>
      </w:r>
      <w:r w:rsidR="002E7B18" w:rsidRPr="00D24EDD">
        <w:rPr>
          <w:sz w:val="28"/>
          <w:szCs w:val="28"/>
          <w:shd w:val="clear" w:color="auto" w:fill="FFFFFF"/>
          <w:lang w:val="ru-RU"/>
        </w:rPr>
        <w:t xml:space="preserve"> </w:t>
      </w:r>
      <w:r w:rsidRPr="00D24EDD">
        <w:rPr>
          <w:sz w:val="28"/>
          <w:szCs w:val="28"/>
          <w:shd w:val="clear" w:color="auto" w:fill="FFFFFF"/>
          <w:lang w:val="ru-RU"/>
        </w:rPr>
        <w:t>текста,</w:t>
      </w:r>
      <w:r w:rsidR="002E7B18" w:rsidRPr="00D24EDD">
        <w:rPr>
          <w:sz w:val="28"/>
          <w:szCs w:val="28"/>
          <w:shd w:val="clear" w:color="auto" w:fill="FFFFFF"/>
          <w:lang w:val="ru-RU"/>
        </w:rPr>
        <w:t xml:space="preserve"> </w:t>
      </w:r>
      <w:r w:rsidRPr="00D24EDD">
        <w:rPr>
          <w:sz w:val="28"/>
          <w:szCs w:val="28"/>
          <w:shd w:val="clear" w:color="auto" w:fill="FFFFFF"/>
          <w:lang w:val="ru-RU"/>
        </w:rPr>
        <w:t>извлечение</w:t>
      </w:r>
      <w:r w:rsidR="002E7B18" w:rsidRPr="00D24EDD">
        <w:rPr>
          <w:sz w:val="28"/>
          <w:szCs w:val="28"/>
          <w:shd w:val="clear" w:color="auto" w:fill="FFFFFF"/>
          <w:lang w:val="ru-RU"/>
        </w:rPr>
        <w:t xml:space="preserve"> </w:t>
      </w:r>
      <w:r w:rsidRPr="00D24EDD">
        <w:rPr>
          <w:sz w:val="28"/>
          <w:szCs w:val="28"/>
          <w:shd w:val="clear" w:color="auto" w:fill="FFFFFF"/>
          <w:lang w:val="ru-RU"/>
        </w:rPr>
        <w:t>информации,</w:t>
      </w:r>
      <w:r w:rsidR="002E7B18" w:rsidRPr="00D24EDD">
        <w:rPr>
          <w:sz w:val="28"/>
          <w:szCs w:val="28"/>
          <w:shd w:val="clear" w:color="auto" w:fill="FFFFFF"/>
          <w:lang w:val="ru-RU"/>
        </w:rPr>
        <w:t xml:space="preserve"> </w:t>
      </w:r>
      <w:r w:rsidRPr="00D24EDD">
        <w:rPr>
          <w:sz w:val="28"/>
          <w:szCs w:val="28"/>
          <w:shd w:val="clear" w:color="auto" w:fill="FFFFFF"/>
          <w:lang w:val="ru-RU"/>
        </w:rPr>
        <w:t>перевод</w:t>
      </w:r>
      <w:r w:rsidR="002E7B18" w:rsidRPr="00D24EDD">
        <w:rPr>
          <w:sz w:val="28"/>
          <w:szCs w:val="28"/>
          <w:shd w:val="clear" w:color="auto" w:fill="FFFFFF"/>
          <w:lang w:val="ru-RU"/>
        </w:rPr>
        <w:t xml:space="preserve"> </w:t>
      </w:r>
      <w:r w:rsidRPr="00D24EDD">
        <w:rPr>
          <w:sz w:val="28"/>
          <w:szCs w:val="28"/>
          <w:shd w:val="clear" w:color="auto" w:fill="FFFFFF"/>
          <w:lang w:val="ru-RU"/>
        </w:rPr>
        <w:t>текста</w:t>
      </w:r>
      <w:r w:rsidR="002E7B18" w:rsidRPr="00D24EDD">
        <w:rPr>
          <w:sz w:val="28"/>
          <w:szCs w:val="28"/>
          <w:shd w:val="clear" w:color="auto" w:fill="FFFFFF"/>
          <w:lang w:val="ru-RU"/>
        </w:rPr>
        <w:t xml:space="preserve"> </w:t>
      </w:r>
      <w:r w:rsidRPr="00D24EDD">
        <w:rPr>
          <w:sz w:val="28"/>
          <w:szCs w:val="28"/>
          <w:shd w:val="clear" w:color="auto" w:fill="FFFFFF"/>
          <w:lang w:val="ru-RU"/>
        </w:rPr>
        <w:t>базируются</w:t>
      </w:r>
      <w:r w:rsidR="002E7B18" w:rsidRPr="00D24EDD">
        <w:rPr>
          <w:sz w:val="28"/>
          <w:szCs w:val="28"/>
          <w:shd w:val="clear" w:color="auto" w:fill="FFFFFF"/>
          <w:lang w:val="ru-RU"/>
        </w:rPr>
        <w:t xml:space="preserve"> </w:t>
      </w:r>
      <w:r w:rsidRPr="00D24EDD">
        <w:rPr>
          <w:sz w:val="28"/>
          <w:szCs w:val="28"/>
          <w:shd w:val="clear" w:color="auto" w:fill="FFFFFF"/>
          <w:lang w:val="ru-RU"/>
        </w:rPr>
        <w:t>на</w:t>
      </w:r>
      <w:r w:rsidR="002E7B18" w:rsidRPr="00D24EDD">
        <w:rPr>
          <w:sz w:val="28"/>
          <w:szCs w:val="28"/>
          <w:shd w:val="clear" w:color="auto" w:fill="FFFFFF"/>
          <w:lang w:val="ru-RU"/>
        </w:rPr>
        <w:t xml:space="preserve"> </w:t>
      </w:r>
      <w:r w:rsidRPr="00D24EDD">
        <w:rPr>
          <w:sz w:val="28"/>
          <w:szCs w:val="28"/>
          <w:shd w:val="clear" w:color="auto" w:fill="FFFFFF"/>
          <w:lang w:val="ru-RU"/>
        </w:rPr>
        <w:t>навыках</w:t>
      </w:r>
      <w:r w:rsidR="002E7B18" w:rsidRPr="00D24EDD">
        <w:rPr>
          <w:sz w:val="28"/>
          <w:szCs w:val="28"/>
          <w:shd w:val="clear" w:color="auto" w:fill="FFFFFF"/>
          <w:lang w:val="ru-RU"/>
        </w:rPr>
        <w:t xml:space="preserve"> </w:t>
      </w:r>
      <w:r w:rsidRPr="00D24EDD">
        <w:rPr>
          <w:sz w:val="28"/>
          <w:szCs w:val="28"/>
          <w:shd w:val="clear" w:color="auto" w:fill="FFFFFF"/>
          <w:lang w:val="ru-RU"/>
        </w:rPr>
        <w:t>по</w:t>
      </w:r>
      <w:r w:rsidR="002E7B18" w:rsidRPr="00D24EDD">
        <w:rPr>
          <w:sz w:val="28"/>
          <w:szCs w:val="28"/>
          <w:shd w:val="clear" w:color="auto" w:fill="FFFFFF"/>
          <w:lang w:val="ru-RU"/>
        </w:rPr>
        <w:t xml:space="preserve"> </w:t>
      </w:r>
      <w:r w:rsidRPr="00D24EDD">
        <w:rPr>
          <w:sz w:val="28"/>
          <w:szCs w:val="28"/>
          <w:shd w:val="clear" w:color="auto" w:fill="FFFFFF"/>
          <w:lang w:val="ru-RU"/>
        </w:rPr>
        <w:t>анализу</w:t>
      </w:r>
      <w:r w:rsidR="002E7B18" w:rsidRPr="00D24EDD">
        <w:rPr>
          <w:sz w:val="28"/>
          <w:szCs w:val="28"/>
          <w:shd w:val="clear" w:color="auto" w:fill="FFFFFF"/>
          <w:lang w:val="ru-RU"/>
        </w:rPr>
        <w:t xml:space="preserve"> </w:t>
      </w:r>
      <w:r w:rsidRPr="00D24EDD">
        <w:rPr>
          <w:sz w:val="28"/>
          <w:szCs w:val="28"/>
          <w:shd w:val="clear" w:color="auto" w:fill="FFFFFF"/>
          <w:lang w:val="ru-RU"/>
        </w:rPr>
        <w:t>иноязычного</w:t>
      </w:r>
      <w:r w:rsidR="002E7B18" w:rsidRPr="00D24EDD">
        <w:rPr>
          <w:sz w:val="28"/>
          <w:szCs w:val="28"/>
          <w:shd w:val="clear" w:color="auto" w:fill="FFFFFF"/>
          <w:lang w:val="ru-RU"/>
        </w:rPr>
        <w:t xml:space="preserve"> </w:t>
      </w:r>
      <w:r w:rsidRPr="00D24EDD">
        <w:rPr>
          <w:sz w:val="28"/>
          <w:szCs w:val="28"/>
          <w:shd w:val="clear" w:color="auto" w:fill="FFFFFF"/>
          <w:lang w:val="ru-RU"/>
        </w:rPr>
        <w:t>текста,</w:t>
      </w:r>
      <w:r w:rsidR="002E7B18" w:rsidRPr="00D24EDD">
        <w:rPr>
          <w:sz w:val="28"/>
          <w:szCs w:val="28"/>
          <w:shd w:val="clear" w:color="auto" w:fill="FFFFFF"/>
          <w:lang w:val="ru-RU"/>
        </w:rPr>
        <w:t xml:space="preserve"> </w:t>
      </w:r>
      <w:r w:rsidRPr="00D24EDD">
        <w:rPr>
          <w:sz w:val="28"/>
          <w:szCs w:val="28"/>
          <w:shd w:val="clear" w:color="auto" w:fill="FFFFFF"/>
          <w:lang w:val="ru-RU"/>
        </w:rPr>
        <w:t>умений</w:t>
      </w:r>
      <w:r w:rsidR="002E7B18" w:rsidRPr="00D24EDD">
        <w:rPr>
          <w:sz w:val="28"/>
          <w:szCs w:val="28"/>
          <w:shd w:val="clear" w:color="auto" w:fill="FFFFFF"/>
          <w:lang w:val="ru-RU"/>
        </w:rPr>
        <w:t xml:space="preserve"> </w:t>
      </w:r>
      <w:r w:rsidRPr="00D24EDD">
        <w:rPr>
          <w:sz w:val="28"/>
          <w:szCs w:val="28"/>
          <w:shd w:val="clear" w:color="auto" w:fill="FFFFFF"/>
          <w:lang w:val="ru-RU"/>
        </w:rPr>
        <w:t>извлекать</w:t>
      </w:r>
      <w:r w:rsidR="002E7B18" w:rsidRPr="00D24EDD">
        <w:rPr>
          <w:sz w:val="28"/>
          <w:szCs w:val="28"/>
          <w:shd w:val="clear" w:color="auto" w:fill="FFFFFF"/>
          <w:lang w:val="ru-RU"/>
        </w:rPr>
        <w:t xml:space="preserve"> </w:t>
      </w:r>
      <w:r w:rsidRPr="00D24EDD">
        <w:rPr>
          <w:sz w:val="28"/>
          <w:szCs w:val="28"/>
          <w:shd w:val="clear" w:color="auto" w:fill="FFFFFF"/>
          <w:lang w:val="ru-RU"/>
        </w:rPr>
        <w:t>содержательную</w:t>
      </w:r>
      <w:r w:rsidR="002E7B18" w:rsidRPr="00D24EDD">
        <w:rPr>
          <w:sz w:val="28"/>
          <w:szCs w:val="28"/>
          <w:shd w:val="clear" w:color="auto" w:fill="FFFFFF"/>
          <w:lang w:val="ru-RU"/>
        </w:rPr>
        <w:t xml:space="preserve"> </w:t>
      </w:r>
      <w:r w:rsidRPr="00D24EDD">
        <w:rPr>
          <w:sz w:val="28"/>
          <w:szCs w:val="28"/>
          <w:shd w:val="clear" w:color="auto" w:fill="FFFFFF"/>
          <w:lang w:val="ru-RU"/>
        </w:rPr>
        <w:t>информацию</w:t>
      </w:r>
      <w:r w:rsidR="002E7B18" w:rsidRPr="00D24EDD">
        <w:rPr>
          <w:sz w:val="28"/>
          <w:szCs w:val="28"/>
          <w:shd w:val="clear" w:color="auto" w:fill="FFFFFF"/>
          <w:lang w:val="ru-RU"/>
        </w:rPr>
        <w:t xml:space="preserve"> </w:t>
      </w:r>
      <w:r w:rsidRPr="00D24EDD">
        <w:rPr>
          <w:sz w:val="28"/>
          <w:szCs w:val="28"/>
          <w:shd w:val="clear" w:color="auto" w:fill="FFFFFF"/>
          <w:lang w:val="ru-RU"/>
        </w:rPr>
        <w:t>из</w:t>
      </w:r>
      <w:r w:rsidR="002E7B18" w:rsidRPr="00D24EDD">
        <w:rPr>
          <w:sz w:val="28"/>
          <w:szCs w:val="28"/>
          <w:shd w:val="clear" w:color="auto" w:fill="FFFFFF"/>
          <w:lang w:val="ru-RU"/>
        </w:rPr>
        <w:t xml:space="preserve"> </w:t>
      </w:r>
      <w:r w:rsidRPr="00D24EDD">
        <w:rPr>
          <w:sz w:val="28"/>
          <w:szCs w:val="28"/>
          <w:shd w:val="clear" w:color="auto" w:fill="FFFFFF"/>
          <w:lang w:val="ru-RU"/>
        </w:rPr>
        <w:t>форм</w:t>
      </w:r>
      <w:r w:rsidR="002E7B18" w:rsidRPr="00D24EDD">
        <w:rPr>
          <w:sz w:val="28"/>
          <w:szCs w:val="28"/>
          <w:shd w:val="clear" w:color="auto" w:fill="FFFFFF"/>
          <w:lang w:val="ru-RU"/>
        </w:rPr>
        <w:t xml:space="preserve"> </w:t>
      </w:r>
      <w:r w:rsidRPr="00D24EDD">
        <w:rPr>
          <w:sz w:val="28"/>
          <w:szCs w:val="28"/>
          <w:shd w:val="clear" w:color="auto" w:fill="FFFFFF"/>
          <w:lang w:val="ru-RU"/>
        </w:rPr>
        <w:t>языка.</w:t>
      </w:r>
      <w:r w:rsidR="002E7B18" w:rsidRPr="00D24EDD">
        <w:rPr>
          <w:sz w:val="28"/>
          <w:szCs w:val="28"/>
          <w:shd w:val="clear" w:color="auto" w:fill="FFFFFF"/>
          <w:lang w:val="ru-RU"/>
        </w:rPr>
        <w:t xml:space="preserve"> </w:t>
      </w:r>
      <w:r w:rsidRPr="00D24EDD">
        <w:rPr>
          <w:sz w:val="28"/>
          <w:szCs w:val="28"/>
          <w:shd w:val="clear" w:color="auto" w:fill="FFFFFF"/>
          <w:lang w:val="ru-RU"/>
        </w:rPr>
        <w:t>При</w:t>
      </w:r>
      <w:r w:rsidR="002E7B18" w:rsidRPr="00D24EDD">
        <w:rPr>
          <w:sz w:val="28"/>
          <w:szCs w:val="28"/>
          <w:shd w:val="clear" w:color="auto" w:fill="FFFFFF"/>
          <w:lang w:val="ru-RU"/>
        </w:rPr>
        <w:t xml:space="preserve"> </w:t>
      </w:r>
      <w:r w:rsidRPr="00D24EDD">
        <w:rPr>
          <w:sz w:val="28"/>
          <w:szCs w:val="28"/>
          <w:shd w:val="clear" w:color="auto" w:fill="FFFFFF"/>
          <w:lang w:val="ru-RU"/>
        </w:rPr>
        <w:t>работе</w:t>
      </w:r>
      <w:r w:rsidR="002E7B18" w:rsidRPr="00D24EDD">
        <w:rPr>
          <w:sz w:val="28"/>
          <w:szCs w:val="28"/>
          <w:shd w:val="clear" w:color="auto" w:fill="FFFFFF"/>
          <w:lang w:val="ru-RU"/>
        </w:rPr>
        <w:t xml:space="preserve"> </w:t>
      </w:r>
      <w:r w:rsidRPr="00D24EDD">
        <w:rPr>
          <w:sz w:val="28"/>
          <w:szCs w:val="28"/>
          <w:shd w:val="clear" w:color="auto" w:fill="FFFFFF"/>
          <w:lang w:val="ru-RU"/>
        </w:rPr>
        <w:t>с</w:t>
      </w:r>
      <w:r w:rsidR="002E7B18" w:rsidRPr="00D24EDD">
        <w:rPr>
          <w:sz w:val="28"/>
          <w:szCs w:val="28"/>
          <w:shd w:val="clear" w:color="auto" w:fill="FFFFFF"/>
          <w:lang w:val="ru-RU"/>
        </w:rPr>
        <w:t xml:space="preserve"> </w:t>
      </w:r>
      <w:r w:rsidRPr="00D24EDD">
        <w:rPr>
          <w:sz w:val="28"/>
          <w:szCs w:val="28"/>
          <w:shd w:val="clear" w:color="auto" w:fill="FFFFFF"/>
          <w:lang w:val="ru-RU"/>
        </w:rPr>
        <w:t>текстом</w:t>
      </w:r>
      <w:r w:rsidR="002E7B18" w:rsidRPr="00D24EDD">
        <w:rPr>
          <w:sz w:val="28"/>
          <w:szCs w:val="28"/>
          <w:shd w:val="clear" w:color="auto" w:fill="FFFFFF"/>
          <w:lang w:val="ru-RU"/>
        </w:rPr>
        <w:t xml:space="preserve"> </w:t>
      </w:r>
      <w:r w:rsidRPr="00D24EDD">
        <w:rPr>
          <w:sz w:val="28"/>
          <w:szCs w:val="28"/>
          <w:shd w:val="clear" w:color="auto" w:fill="FFFFFF"/>
          <w:lang w:val="ru-RU"/>
        </w:rPr>
        <w:t>на</w:t>
      </w:r>
      <w:r w:rsidR="002E7B18" w:rsidRPr="00D24EDD">
        <w:rPr>
          <w:sz w:val="28"/>
          <w:szCs w:val="28"/>
          <w:shd w:val="clear" w:color="auto" w:fill="FFFFFF"/>
          <w:lang w:val="ru-RU"/>
        </w:rPr>
        <w:t xml:space="preserve"> </w:t>
      </w:r>
      <w:r w:rsidRPr="00D24EDD">
        <w:rPr>
          <w:sz w:val="28"/>
          <w:szCs w:val="28"/>
          <w:shd w:val="clear" w:color="auto" w:fill="FFFFFF"/>
          <w:lang w:val="ru-RU"/>
        </w:rPr>
        <w:t>английском</w:t>
      </w:r>
      <w:r w:rsidR="002E7B18" w:rsidRPr="00D24EDD">
        <w:rPr>
          <w:sz w:val="28"/>
          <w:szCs w:val="28"/>
          <w:shd w:val="clear" w:color="auto" w:fill="FFFFFF"/>
          <w:lang w:val="ru-RU"/>
        </w:rPr>
        <w:t xml:space="preserve"> </w:t>
      </w:r>
      <w:r w:rsidRPr="00D24EDD">
        <w:rPr>
          <w:sz w:val="28"/>
          <w:szCs w:val="28"/>
          <w:shd w:val="clear" w:color="auto" w:fill="FFFFFF"/>
          <w:lang w:val="ru-RU"/>
        </w:rPr>
        <w:t>языке</w:t>
      </w:r>
      <w:r w:rsidR="002E7B18" w:rsidRPr="00D24EDD">
        <w:rPr>
          <w:sz w:val="28"/>
          <w:szCs w:val="28"/>
          <w:shd w:val="clear" w:color="auto" w:fill="FFFFFF"/>
          <w:lang w:val="ru-RU"/>
        </w:rPr>
        <w:t xml:space="preserve"> </w:t>
      </w:r>
      <w:r w:rsidRPr="00D24EDD">
        <w:rPr>
          <w:sz w:val="28"/>
          <w:szCs w:val="28"/>
          <w:shd w:val="clear" w:color="auto" w:fill="FFFFFF"/>
          <w:lang w:val="ru-RU"/>
        </w:rPr>
        <w:t>рекомендуется</w:t>
      </w:r>
      <w:r w:rsidR="002E7B18" w:rsidRPr="00D24EDD">
        <w:rPr>
          <w:sz w:val="28"/>
          <w:szCs w:val="28"/>
          <w:shd w:val="clear" w:color="auto" w:fill="FFFFFF"/>
          <w:lang w:val="ru-RU"/>
        </w:rPr>
        <w:t xml:space="preserve"> </w:t>
      </w:r>
      <w:r w:rsidRPr="00D24EDD">
        <w:rPr>
          <w:sz w:val="28"/>
          <w:szCs w:val="28"/>
          <w:shd w:val="clear" w:color="auto" w:fill="FFFFFF"/>
          <w:lang w:val="ru-RU"/>
        </w:rPr>
        <w:t>руководствоваться</w:t>
      </w:r>
      <w:r w:rsidR="002E7B18" w:rsidRPr="00D24EDD">
        <w:rPr>
          <w:sz w:val="28"/>
          <w:szCs w:val="28"/>
          <w:shd w:val="clear" w:color="auto" w:fill="FFFFFF"/>
          <w:lang w:val="ru-RU"/>
        </w:rPr>
        <w:t xml:space="preserve"> </w:t>
      </w:r>
      <w:r w:rsidRPr="00D24EDD">
        <w:rPr>
          <w:sz w:val="28"/>
          <w:szCs w:val="28"/>
          <w:shd w:val="clear" w:color="auto" w:fill="FFFFFF"/>
          <w:lang w:val="ru-RU"/>
        </w:rPr>
        <w:t>следующими</w:t>
      </w:r>
      <w:r w:rsidR="002E7B18" w:rsidRPr="00D24EDD">
        <w:rPr>
          <w:sz w:val="28"/>
          <w:szCs w:val="28"/>
          <w:shd w:val="clear" w:color="auto" w:fill="FFFFFF"/>
          <w:lang w:val="ru-RU"/>
        </w:rPr>
        <w:t xml:space="preserve"> </w:t>
      </w:r>
      <w:r w:rsidRPr="00D24EDD">
        <w:rPr>
          <w:sz w:val="28"/>
          <w:szCs w:val="28"/>
          <w:shd w:val="clear" w:color="auto" w:fill="FFFFFF"/>
          <w:lang w:val="ru-RU"/>
        </w:rPr>
        <w:t>общими</w:t>
      </w:r>
      <w:r w:rsidR="002E7B18" w:rsidRPr="00D24EDD">
        <w:rPr>
          <w:sz w:val="28"/>
          <w:szCs w:val="28"/>
          <w:shd w:val="clear" w:color="auto" w:fill="FFFFFF"/>
          <w:lang w:val="ru-RU"/>
        </w:rPr>
        <w:t xml:space="preserve"> </w:t>
      </w:r>
      <w:r w:rsidRPr="00D24EDD">
        <w:rPr>
          <w:sz w:val="28"/>
          <w:szCs w:val="28"/>
          <w:shd w:val="clear" w:color="auto" w:fill="FFFFFF"/>
          <w:lang w:val="ru-RU"/>
        </w:rPr>
        <w:t>положениями.</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Работу</w:t>
      </w:r>
      <w:r w:rsidR="002E7B18" w:rsidRPr="00D24EDD">
        <w:rPr>
          <w:sz w:val="28"/>
          <w:szCs w:val="28"/>
          <w:shd w:val="clear" w:color="auto" w:fill="FFFFFF"/>
          <w:lang w:val="ru-RU"/>
        </w:rPr>
        <w:t xml:space="preserve"> </w:t>
      </w:r>
      <w:r w:rsidRPr="00D24EDD">
        <w:rPr>
          <w:sz w:val="28"/>
          <w:szCs w:val="28"/>
          <w:shd w:val="clear" w:color="auto" w:fill="FFFFFF"/>
          <w:lang w:val="ru-RU"/>
        </w:rPr>
        <w:t>с</w:t>
      </w:r>
      <w:r w:rsidR="002E7B18" w:rsidRPr="00D24EDD">
        <w:rPr>
          <w:sz w:val="28"/>
          <w:szCs w:val="28"/>
          <w:shd w:val="clear" w:color="auto" w:fill="FFFFFF"/>
          <w:lang w:val="ru-RU"/>
        </w:rPr>
        <w:t xml:space="preserve"> </w:t>
      </w:r>
      <w:r w:rsidRPr="00D24EDD">
        <w:rPr>
          <w:sz w:val="28"/>
          <w:szCs w:val="28"/>
          <w:shd w:val="clear" w:color="auto" w:fill="FFFFFF"/>
          <w:lang w:val="ru-RU"/>
        </w:rPr>
        <w:t>текстом</w:t>
      </w:r>
      <w:r w:rsidR="002E7B18" w:rsidRPr="00D24EDD">
        <w:rPr>
          <w:sz w:val="28"/>
          <w:szCs w:val="28"/>
          <w:shd w:val="clear" w:color="auto" w:fill="FFFFFF"/>
          <w:lang w:val="ru-RU"/>
        </w:rPr>
        <w:t xml:space="preserve"> </w:t>
      </w:r>
      <w:r w:rsidRPr="00D24EDD">
        <w:rPr>
          <w:sz w:val="28"/>
          <w:szCs w:val="28"/>
          <w:shd w:val="clear" w:color="auto" w:fill="FFFFFF"/>
          <w:lang w:val="ru-RU"/>
        </w:rPr>
        <w:t>следует</w:t>
      </w:r>
      <w:r w:rsidR="002E7B18" w:rsidRPr="00D24EDD">
        <w:rPr>
          <w:sz w:val="28"/>
          <w:szCs w:val="28"/>
          <w:shd w:val="clear" w:color="auto" w:fill="FFFFFF"/>
          <w:lang w:val="ru-RU"/>
        </w:rPr>
        <w:t xml:space="preserve"> </w:t>
      </w:r>
      <w:r w:rsidRPr="00D24EDD">
        <w:rPr>
          <w:sz w:val="28"/>
          <w:szCs w:val="28"/>
          <w:shd w:val="clear" w:color="auto" w:fill="FFFFFF"/>
          <w:lang w:val="ru-RU"/>
        </w:rPr>
        <w:t>начать</w:t>
      </w:r>
      <w:r w:rsidR="002E7B18" w:rsidRPr="00D24EDD">
        <w:rPr>
          <w:sz w:val="28"/>
          <w:szCs w:val="28"/>
          <w:shd w:val="clear" w:color="auto" w:fill="FFFFFF"/>
          <w:lang w:val="ru-RU"/>
        </w:rPr>
        <w:t xml:space="preserve"> </w:t>
      </w:r>
      <w:r w:rsidRPr="00D24EDD">
        <w:rPr>
          <w:sz w:val="28"/>
          <w:szCs w:val="28"/>
          <w:shd w:val="clear" w:color="auto" w:fill="FFFFFF"/>
          <w:lang w:val="ru-RU"/>
        </w:rPr>
        <w:t>с</w:t>
      </w:r>
      <w:r w:rsidR="002E7B18" w:rsidRPr="00D24EDD">
        <w:rPr>
          <w:sz w:val="28"/>
          <w:szCs w:val="28"/>
          <w:shd w:val="clear" w:color="auto" w:fill="FFFFFF"/>
          <w:lang w:val="ru-RU"/>
        </w:rPr>
        <w:t xml:space="preserve"> </w:t>
      </w:r>
      <w:r w:rsidRPr="00D24EDD">
        <w:rPr>
          <w:sz w:val="28"/>
          <w:szCs w:val="28"/>
          <w:shd w:val="clear" w:color="auto" w:fill="FFFFFF"/>
          <w:lang w:val="ru-RU"/>
        </w:rPr>
        <w:t>чтения</w:t>
      </w:r>
      <w:r w:rsidR="002E7B18" w:rsidRPr="00D24EDD">
        <w:rPr>
          <w:sz w:val="28"/>
          <w:szCs w:val="28"/>
          <w:shd w:val="clear" w:color="auto" w:fill="FFFFFF"/>
          <w:lang w:val="ru-RU"/>
        </w:rPr>
        <w:t xml:space="preserve"> </w:t>
      </w:r>
      <w:r w:rsidRPr="00D24EDD">
        <w:rPr>
          <w:sz w:val="28"/>
          <w:szCs w:val="28"/>
          <w:shd w:val="clear" w:color="auto" w:fill="FFFFFF"/>
          <w:lang w:val="ru-RU"/>
        </w:rPr>
        <w:t>всего</w:t>
      </w:r>
      <w:r w:rsidR="002E7B18" w:rsidRPr="00D24EDD">
        <w:rPr>
          <w:sz w:val="28"/>
          <w:szCs w:val="28"/>
          <w:shd w:val="clear" w:color="auto" w:fill="FFFFFF"/>
          <w:lang w:val="ru-RU"/>
        </w:rPr>
        <w:t xml:space="preserve"> </w:t>
      </w:r>
      <w:r w:rsidRPr="00D24EDD">
        <w:rPr>
          <w:sz w:val="28"/>
          <w:szCs w:val="28"/>
          <w:shd w:val="clear" w:color="auto" w:fill="FFFFFF"/>
          <w:lang w:val="ru-RU"/>
        </w:rPr>
        <w:t>текста:</w:t>
      </w:r>
      <w:r w:rsidR="002E7B18" w:rsidRPr="00D24EDD">
        <w:rPr>
          <w:sz w:val="28"/>
          <w:szCs w:val="28"/>
          <w:shd w:val="clear" w:color="auto" w:fill="FFFFFF"/>
          <w:lang w:val="ru-RU"/>
        </w:rPr>
        <w:t xml:space="preserve"> </w:t>
      </w:r>
      <w:r w:rsidRPr="00D24EDD">
        <w:rPr>
          <w:sz w:val="28"/>
          <w:szCs w:val="28"/>
          <w:shd w:val="clear" w:color="auto" w:fill="FFFFFF"/>
          <w:lang w:val="ru-RU"/>
        </w:rPr>
        <w:t>прочитайте</w:t>
      </w:r>
      <w:r w:rsidR="002E7B18" w:rsidRPr="00D24EDD">
        <w:rPr>
          <w:sz w:val="28"/>
          <w:szCs w:val="28"/>
          <w:shd w:val="clear" w:color="auto" w:fill="FFFFFF"/>
          <w:lang w:val="ru-RU"/>
        </w:rPr>
        <w:t xml:space="preserve"> </w:t>
      </w:r>
      <w:r w:rsidRPr="00D24EDD">
        <w:rPr>
          <w:sz w:val="28"/>
          <w:szCs w:val="28"/>
          <w:shd w:val="clear" w:color="auto" w:fill="FFFFFF"/>
          <w:lang w:val="ru-RU"/>
        </w:rPr>
        <w:t>текст,</w:t>
      </w:r>
      <w:r w:rsidR="002E7B18" w:rsidRPr="00D24EDD">
        <w:rPr>
          <w:sz w:val="28"/>
          <w:szCs w:val="28"/>
          <w:shd w:val="clear" w:color="auto" w:fill="FFFFFF"/>
          <w:lang w:val="ru-RU"/>
        </w:rPr>
        <w:t xml:space="preserve"> </w:t>
      </w:r>
      <w:r w:rsidRPr="00D24EDD">
        <w:rPr>
          <w:sz w:val="28"/>
          <w:szCs w:val="28"/>
          <w:shd w:val="clear" w:color="auto" w:fill="FFFFFF"/>
          <w:lang w:val="ru-RU"/>
        </w:rPr>
        <w:t>обратите</w:t>
      </w:r>
      <w:r w:rsidR="002E7B18" w:rsidRPr="00D24EDD">
        <w:rPr>
          <w:sz w:val="28"/>
          <w:szCs w:val="28"/>
          <w:shd w:val="clear" w:color="auto" w:fill="FFFFFF"/>
          <w:lang w:val="ru-RU"/>
        </w:rPr>
        <w:t xml:space="preserve"> </w:t>
      </w:r>
      <w:r w:rsidRPr="00D24EDD">
        <w:rPr>
          <w:sz w:val="28"/>
          <w:szCs w:val="28"/>
          <w:shd w:val="clear" w:color="auto" w:fill="FFFFFF"/>
          <w:lang w:val="ru-RU"/>
        </w:rPr>
        <w:t>внимание</w:t>
      </w:r>
      <w:r w:rsidR="002E7B18" w:rsidRPr="00D24EDD">
        <w:rPr>
          <w:sz w:val="28"/>
          <w:szCs w:val="28"/>
          <w:shd w:val="clear" w:color="auto" w:fill="FFFFFF"/>
          <w:lang w:val="ru-RU"/>
        </w:rPr>
        <w:t xml:space="preserve"> </w:t>
      </w:r>
      <w:r w:rsidRPr="00D24EDD">
        <w:rPr>
          <w:sz w:val="28"/>
          <w:szCs w:val="28"/>
          <w:shd w:val="clear" w:color="auto" w:fill="FFFFFF"/>
          <w:lang w:val="ru-RU"/>
        </w:rPr>
        <w:t>на</w:t>
      </w:r>
      <w:r w:rsidR="002E7B18" w:rsidRPr="00D24EDD">
        <w:rPr>
          <w:sz w:val="28"/>
          <w:szCs w:val="28"/>
          <w:shd w:val="clear" w:color="auto" w:fill="FFFFFF"/>
          <w:lang w:val="ru-RU"/>
        </w:rPr>
        <w:t xml:space="preserve"> </w:t>
      </w:r>
      <w:r w:rsidRPr="00D24EDD">
        <w:rPr>
          <w:sz w:val="28"/>
          <w:szCs w:val="28"/>
          <w:shd w:val="clear" w:color="auto" w:fill="FFFFFF"/>
          <w:lang w:val="ru-RU"/>
        </w:rPr>
        <w:t>его</w:t>
      </w:r>
      <w:r w:rsidR="002E7B18" w:rsidRPr="00D24EDD">
        <w:rPr>
          <w:sz w:val="28"/>
          <w:szCs w:val="28"/>
          <w:shd w:val="clear" w:color="auto" w:fill="FFFFFF"/>
          <w:lang w:val="ru-RU"/>
        </w:rPr>
        <w:t xml:space="preserve"> </w:t>
      </w:r>
      <w:r w:rsidRPr="00D24EDD">
        <w:rPr>
          <w:sz w:val="28"/>
          <w:szCs w:val="28"/>
          <w:shd w:val="clear" w:color="auto" w:fill="FFFFFF"/>
          <w:lang w:val="ru-RU"/>
        </w:rPr>
        <w:t>заголовок,</w:t>
      </w:r>
      <w:r w:rsidR="002E7B18" w:rsidRPr="00D24EDD">
        <w:rPr>
          <w:sz w:val="28"/>
          <w:szCs w:val="28"/>
          <w:shd w:val="clear" w:color="auto" w:fill="FFFFFF"/>
          <w:lang w:val="ru-RU"/>
        </w:rPr>
        <w:t xml:space="preserve"> </w:t>
      </w:r>
      <w:r w:rsidRPr="00D24EDD">
        <w:rPr>
          <w:sz w:val="28"/>
          <w:szCs w:val="28"/>
          <w:shd w:val="clear" w:color="auto" w:fill="FFFFFF"/>
          <w:lang w:val="ru-RU"/>
        </w:rPr>
        <w:t>постарайтесь</w:t>
      </w:r>
      <w:r w:rsidR="002E7B18" w:rsidRPr="00D24EDD">
        <w:rPr>
          <w:sz w:val="28"/>
          <w:szCs w:val="28"/>
          <w:shd w:val="clear" w:color="auto" w:fill="FFFFFF"/>
          <w:lang w:val="ru-RU"/>
        </w:rPr>
        <w:t xml:space="preserve"> </w:t>
      </w:r>
      <w:r w:rsidRPr="00D24EDD">
        <w:rPr>
          <w:sz w:val="28"/>
          <w:szCs w:val="28"/>
          <w:shd w:val="clear" w:color="auto" w:fill="FFFFFF"/>
          <w:lang w:val="ru-RU"/>
        </w:rPr>
        <w:t>понять,</w:t>
      </w:r>
      <w:r w:rsidR="002E7B18" w:rsidRPr="00D24EDD">
        <w:rPr>
          <w:sz w:val="28"/>
          <w:szCs w:val="28"/>
          <w:shd w:val="clear" w:color="auto" w:fill="FFFFFF"/>
          <w:lang w:val="ru-RU"/>
        </w:rPr>
        <w:t xml:space="preserve"> </w:t>
      </w:r>
      <w:r w:rsidRPr="00D24EDD">
        <w:rPr>
          <w:sz w:val="28"/>
          <w:szCs w:val="28"/>
          <w:shd w:val="clear" w:color="auto" w:fill="FFFFFF"/>
          <w:lang w:val="ru-RU"/>
        </w:rPr>
        <w:t>о</w:t>
      </w:r>
      <w:r w:rsidR="002E7B18" w:rsidRPr="00D24EDD">
        <w:rPr>
          <w:sz w:val="28"/>
          <w:szCs w:val="28"/>
          <w:shd w:val="clear" w:color="auto" w:fill="FFFFFF"/>
          <w:lang w:val="ru-RU"/>
        </w:rPr>
        <w:t xml:space="preserve"> </w:t>
      </w:r>
      <w:r w:rsidRPr="00D24EDD">
        <w:rPr>
          <w:sz w:val="28"/>
          <w:szCs w:val="28"/>
          <w:shd w:val="clear" w:color="auto" w:fill="FFFFFF"/>
          <w:lang w:val="ru-RU"/>
        </w:rPr>
        <w:t>чем</w:t>
      </w:r>
      <w:r w:rsidR="002E7B18" w:rsidRPr="00D24EDD">
        <w:rPr>
          <w:sz w:val="28"/>
          <w:szCs w:val="28"/>
          <w:shd w:val="clear" w:color="auto" w:fill="FFFFFF"/>
          <w:lang w:val="ru-RU"/>
        </w:rPr>
        <w:t xml:space="preserve"> </w:t>
      </w:r>
      <w:r w:rsidRPr="00D24EDD">
        <w:rPr>
          <w:sz w:val="28"/>
          <w:szCs w:val="28"/>
          <w:shd w:val="clear" w:color="auto" w:fill="FFFFFF"/>
          <w:lang w:val="ru-RU"/>
        </w:rPr>
        <w:t>сообщает</w:t>
      </w:r>
      <w:r w:rsidR="002E7B18" w:rsidRPr="00D24EDD">
        <w:rPr>
          <w:sz w:val="28"/>
          <w:szCs w:val="28"/>
          <w:shd w:val="clear" w:color="auto" w:fill="FFFFFF"/>
          <w:lang w:val="ru-RU"/>
        </w:rPr>
        <w:t xml:space="preserve"> </w:t>
      </w:r>
      <w:r w:rsidRPr="00D24EDD">
        <w:rPr>
          <w:sz w:val="28"/>
          <w:szCs w:val="28"/>
          <w:shd w:val="clear" w:color="auto" w:fill="FFFFFF"/>
          <w:lang w:val="ru-RU"/>
        </w:rPr>
        <w:t>текст.</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Затем</w:t>
      </w:r>
      <w:r w:rsidR="002E7B18" w:rsidRPr="00D24EDD">
        <w:rPr>
          <w:sz w:val="28"/>
          <w:szCs w:val="28"/>
          <w:shd w:val="clear" w:color="auto" w:fill="FFFFFF"/>
          <w:lang w:val="ru-RU"/>
        </w:rPr>
        <w:t xml:space="preserve"> </w:t>
      </w:r>
      <w:r w:rsidRPr="00D24EDD">
        <w:rPr>
          <w:sz w:val="28"/>
          <w:szCs w:val="28"/>
          <w:shd w:val="clear" w:color="auto" w:fill="FFFFFF"/>
          <w:lang w:val="ru-RU"/>
        </w:rPr>
        <w:t>приступите</w:t>
      </w:r>
      <w:r w:rsidR="002E7B18" w:rsidRPr="00D24EDD">
        <w:rPr>
          <w:sz w:val="28"/>
          <w:szCs w:val="28"/>
          <w:shd w:val="clear" w:color="auto" w:fill="FFFFFF"/>
          <w:lang w:val="ru-RU"/>
        </w:rPr>
        <w:t xml:space="preserve"> </w:t>
      </w:r>
      <w:r w:rsidRPr="00D24EDD">
        <w:rPr>
          <w:sz w:val="28"/>
          <w:szCs w:val="28"/>
          <w:shd w:val="clear" w:color="auto" w:fill="FFFFFF"/>
          <w:lang w:val="ru-RU"/>
        </w:rPr>
        <w:t>к</w:t>
      </w:r>
      <w:r w:rsidR="002E7B18" w:rsidRPr="00D24EDD">
        <w:rPr>
          <w:sz w:val="28"/>
          <w:szCs w:val="28"/>
          <w:shd w:val="clear" w:color="auto" w:fill="FFFFFF"/>
          <w:lang w:val="ru-RU"/>
        </w:rPr>
        <w:t xml:space="preserve"> </w:t>
      </w:r>
      <w:r w:rsidRPr="00D24EDD">
        <w:rPr>
          <w:sz w:val="28"/>
          <w:szCs w:val="28"/>
          <w:shd w:val="clear" w:color="auto" w:fill="FFFFFF"/>
          <w:lang w:val="ru-RU"/>
        </w:rPr>
        <w:t>работе</w:t>
      </w:r>
      <w:r w:rsidR="002E7B18" w:rsidRPr="00D24EDD">
        <w:rPr>
          <w:sz w:val="28"/>
          <w:szCs w:val="28"/>
          <w:shd w:val="clear" w:color="auto" w:fill="FFFFFF"/>
          <w:lang w:val="ru-RU"/>
        </w:rPr>
        <w:t xml:space="preserve"> </w:t>
      </w:r>
      <w:r w:rsidRPr="00D24EDD">
        <w:rPr>
          <w:sz w:val="28"/>
          <w:szCs w:val="28"/>
          <w:shd w:val="clear" w:color="auto" w:fill="FFFFFF"/>
          <w:lang w:val="ru-RU"/>
        </w:rPr>
        <w:t>на</w:t>
      </w:r>
      <w:r w:rsidR="002E7B18" w:rsidRPr="00D24EDD">
        <w:rPr>
          <w:sz w:val="28"/>
          <w:szCs w:val="28"/>
          <w:shd w:val="clear" w:color="auto" w:fill="FFFFFF"/>
          <w:lang w:val="ru-RU"/>
        </w:rPr>
        <w:t xml:space="preserve"> </w:t>
      </w:r>
      <w:r w:rsidRPr="00D24EDD">
        <w:rPr>
          <w:sz w:val="28"/>
          <w:szCs w:val="28"/>
          <w:shd w:val="clear" w:color="auto" w:fill="FFFFFF"/>
          <w:lang w:val="ru-RU"/>
        </w:rPr>
        <w:t>уровне</w:t>
      </w:r>
      <w:r w:rsidR="002E7B18" w:rsidRPr="00D24EDD">
        <w:rPr>
          <w:sz w:val="28"/>
          <w:szCs w:val="28"/>
          <w:shd w:val="clear" w:color="auto" w:fill="FFFFFF"/>
          <w:lang w:val="ru-RU"/>
        </w:rPr>
        <w:t xml:space="preserve"> </w:t>
      </w:r>
      <w:r w:rsidRPr="00D24EDD">
        <w:rPr>
          <w:sz w:val="28"/>
          <w:szCs w:val="28"/>
          <w:shd w:val="clear" w:color="auto" w:fill="FFFFFF"/>
          <w:lang w:val="ru-RU"/>
        </w:rPr>
        <w:t>отдельных</w:t>
      </w:r>
      <w:r w:rsidR="002E7B18" w:rsidRPr="00D24EDD">
        <w:rPr>
          <w:sz w:val="28"/>
          <w:szCs w:val="28"/>
          <w:shd w:val="clear" w:color="auto" w:fill="FFFFFF"/>
          <w:lang w:val="ru-RU"/>
        </w:rPr>
        <w:t xml:space="preserve"> </w:t>
      </w:r>
      <w:r w:rsidRPr="00D24EDD">
        <w:rPr>
          <w:sz w:val="28"/>
          <w:szCs w:val="28"/>
          <w:shd w:val="clear" w:color="auto" w:fill="FFFFFF"/>
          <w:lang w:val="ru-RU"/>
        </w:rPr>
        <w:t>предложений.</w:t>
      </w:r>
      <w:r w:rsidR="002E7B18" w:rsidRPr="00D24EDD">
        <w:rPr>
          <w:sz w:val="28"/>
          <w:szCs w:val="28"/>
          <w:shd w:val="clear" w:color="auto" w:fill="FFFFFF"/>
          <w:lang w:val="ru-RU"/>
        </w:rPr>
        <w:t xml:space="preserve"> </w:t>
      </w:r>
      <w:r w:rsidRPr="00D24EDD">
        <w:rPr>
          <w:sz w:val="28"/>
          <w:szCs w:val="28"/>
          <w:shd w:val="clear" w:color="auto" w:fill="FFFFFF"/>
          <w:lang w:val="ru-RU"/>
        </w:rPr>
        <w:t>Прочитайте</w:t>
      </w:r>
      <w:r w:rsidR="002E7B18" w:rsidRPr="00D24EDD">
        <w:rPr>
          <w:sz w:val="28"/>
          <w:szCs w:val="28"/>
          <w:shd w:val="clear" w:color="auto" w:fill="FFFFFF"/>
          <w:lang w:val="ru-RU"/>
        </w:rPr>
        <w:t xml:space="preserve"> </w:t>
      </w:r>
      <w:r w:rsidRPr="00D24EDD">
        <w:rPr>
          <w:sz w:val="28"/>
          <w:szCs w:val="28"/>
          <w:shd w:val="clear" w:color="auto" w:fill="FFFFFF"/>
          <w:lang w:val="ru-RU"/>
        </w:rPr>
        <w:t>предложение,</w:t>
      </w:r>
      <w:r w:rsidR="002E7B18" w:rsidRPr="00D24EDD">
        <w:rPr>
          <w:sz w:val="28"/>
          <w:szCs w:val="28"/>
          <w:shd w:val="clear" w:color="auto" w:fill="FFFFFF"/>
          <w:lang w:val="ru-RU"/>
        </w:rPr>
        <w:t xml:space="preserve"> </w:t>
      </w:r>
      <w:r w:rsidRPr="00D24EDD">
        <w:rPr>
          <w:sz w:val="28"/>
          <w:szCs w:val="28"/>
          <w:shd w:val="clear" w:color="auto" w:fill="FFFFFF"/>
          <w:lang w:val="ru-RU"/>
        </w:rPr>
        <w:t>определите</w:t>
      </w:r>
      <w:r w:rsidR="002E7B18" w:rsidRPr="00D24EDD">
        <w:rPr>
          <w:sz w:val="28"/>
          <w:szCs w:val="28"/>
          <w:shd w:val="clear" w:color="auto" w:fill="FFFFFF"/>
          <w:lang w:val="ru-RU"/>
        </w:rPr>
        <w:t xml:space="preserve"> </w:t>
      </w:r>
      <w:r w:rsidRPr="00D24EDD">
        <w:rPr>
          <w:sz w:val="28"/>
          <w:szCs w:val="28"/>
          <w:shd w:val="clear" w:color="auto" w:fill="FFFFFF"/>
          <w:lang w:val="ru-RU"/>
        </w:rPr>
        <w:t>его</w:t>
      </w:r>
      <w:r w:rsidR="002E7B18" w:rsidRPr="00D24EDD">
        <w:rPr>
          <w:sz w:val="28"/>
          <w:szCs w:val="28"/>
          <w:shd w:val="clear" w:color="auto" w:fill="FFFFFF"/>
          <w:lang w:val="ru-RU"/>
        </w:rPr>
        <w:t xml:space="preserve"> </w:t>
      </w:r>
      <w:r w:rsidRPr="00D24EDD">
        <w:rPr>
          <w:sz w:val="28"/>
          <w:szCs w:val="28"/>
          <w:shd w:val="clear" w:color="auto" w:fill="FFFFFF"/>
          <w:lang w:val="ru-RU"/>
        </w:rPr>
        <w:t>границы.</w:t>
      </w:r>
      <w:r w:rsidR="002E7B18" w:rsidRPr="00D24EDD">
        <w:rPr>
          <w:sz w:val="28"/>
          <w:szCs w:val="28"/>
          <w:shd w:val="clear" w:color="auto" w:fill="FFFFFF"/>
          <w:lang w:val="ru-RU"/>
        </w:rPr>
        <w:t xml:space="preserve"> </w:t>
      </w:r>
      <w:r w:rsidRPr="00D24EDD">
        <w:rPr>
          <w:sz w:val="28"/>
          <w:szCs w:val="28"/>
          <w:shd w:val="clear" w:color="auto" w:fill="FFFFFF"/>
          <w:lang w:val="ru-RU"/>
        </w:rPr>
        <w:t>Проанализируйте</w:t>
      </w:r>
      <w:r w:rsidR="002E7B18" w:rsidRPr="00D24EDD">
        <w:rPr>
          <w:sz w:val="28"/>
          <w:szCs w:val="28"/>
          <w:shd w:val="clear" w:color="auto" w:fill="FFFFFF"/>
          <w:lang w:val="ru-RU"/>
        </w:rPr>
        <w:t xml:space="preserve"> </w:t>
      </w:r>
      <w:r w:rsidRPr="00D24EDD">
        <w:rPr>
          <w:sz w:val="28"/>
          <w:szCs w:val="28"/>
          <w:shd w:val="clear" w:color="auto" w:fill="FFFFFF"/>
          <w:lang w:val="ru-RU"/>
        </w:rPr>
        <w:t>предложение</w:t>
      </w:r>
      <w:r w:rsidR="002E7B18" w:rsidRPr="00D24EDD">
        <w:rPr>
          <w:sz w:val="28"/>
          <w:szCs w:val="28"/>
          <w:shd w:val="clear" w:color="auto" w:fill="FFFFFF"/>
          <w:lang w:val="ru-RU"/>
        </w:rPr>
        <w:t xml:space="preserve"> </w:t>
      </w:r>
      <w:r w:rsidRPr="00D24EDD">
        <w:rPr>
          <w:sz w:val="28"/>
          <w:szCs w:val="28"/>
          <w:shd w:val="clear" w:color="auto" w:fill="FFFFFF"/>
          <w:lang w:val="ru-RU"/>
        </w:rPr>
        <w:t>синтаксически:</w:t>
      </w:r>
      <w:r w:rsidR="002E7B18" w:rsidRPr="00D24EDD">
        <w:rPr>
          <w:sz w:val="28"/>
          <w:szCs w:val="28"/>
          <w:shd w:val="clear" w:color="auto" w:fill="FFFFFF"/>
          <w:lang w:val="ru-RU"/>
        </w:rPr>
        <w:t xml:space="preserve"> </w:t>
      </w:r>
      <w:r w:rsidRPr="00D24EDD">
        <w:rPr>
          <w:sz w:val="28"/>
          <w:szCs w:val="28"/>
          <w:shd w:val="clear" w:color="auto" w:fill="FFFFFF"/>
          <w:lang w:val="ru-RU"/>
        </w:rPr>
        <w:t>определите,</w:t>
      </w:r>
      <w:r w:rsidR="002E7B18" w:rsidRPr="00D24EDD">
        <w:rPr>
          <w:sz w:val="28"/>
          <w:szCs w:val="28"/>
          <w:shd w:val="clear" w:color="auto" w:fill="FFFFFF"/>
          <w:lang w:val="ru-RU"/>
        </w:rPr>
        <w:t xml:space="preserve"> </w:t>
      </w:r>
      <w:r w:rsidRPr="00D24EDD">
        <w:rPr>
          <w:sz w:val="28"/>
          <w:szCs w:val="28"/>
          <w:shd w:val="clear" w:color="auto" w:fill="FFFFFF"/>
          <w:lang w:val="ru-RU"/>
        </w:rPr>
        <w:t>простое</w:t>
      </w:r>
      <w:r w:rsidR="002E7B18" w:rsidRPr="00D24EDD">
        <w:rPr>
          <w:sz w:val="28"/>
          <w:szCs w:val="28"/>
          <w:shd w:val="clear" w:color="auto" w:fill="FFFFFF"/>
          <w:lang w:val="ru-RU"/>
        </w:rPr>
        <w:t xml:space="preserve"> </w:t>
      </w:r>
      <w:r w:rsidRPr="00D24EDD">
        <w:rPr>
          <w:sz w:val="28"/>
          <w:szCs w:val="28"/>
          <w:shd w:val="clear" w:color="auto" w:fill="FFFFFF"/>
          <w:lang w:val="ru-RU"/>
        </w:rPr>
        <w:t>это</w:t>
      </w:r>
      <w:r w:rsidR="002E7B18" w:rsidRPr="00D24EDD">
        <w:rPr>
          <w:sz w:val="28"/>
          <w:szCs w:val="28"/>
          <w:shd w:val="clear" w:color="auto" w:fill="FFFFFF"/>
          <w:lang w:val="ru-RU"/>
        </w:rPr>
        <w:t xml:space="preserve"> </w:t>
      </w:r>
      <w:r w:rsidRPr="00D24EDD">
        <w:rPr>
          <w:sz w:val="28"/>
          <w:szCs w:val="28"/>
          <w:shd w:val="clear" w:color="auto" w:fill="FFFFFF"/>
          <w:lang w:val="ru-RU"/>
        </w:rPr>
        <w:t>предложение</w:t>
      </w:r>
      <w:r w:rsidR="002E7B18" w:rsidRPr="00D24EDD">
        <w:rPr>
          <w:sz w:val="28"/>
          <w:szCs w:val="28"/>
          <w:shd w:val="clear" w:color="auto" w:fill="FFFFFF"/>
          <w:lang w:val="ru-RU"/>
        </w:rPr>
        <w:t xml:space="preserve"> </w:t>
      </w:r>
      <w:r w:rsidRPr="00D24EDD">
        <w:rPr>
          <w:sz w:val="28"/>
          <w:szCs w:val="28"/>
          <w:shd w:val="clear" w:color="auto" w:fill="FFFFFF"/>
          <w:lang w:val="ru-RU"/>
        </w:rPr>
        <w:t>или</w:t>
      </w:r>
      <w:r w:rsidR="002E7B18" w:rsidRPr="00D24EDD">
        <w:rPr>
          <w:sz w:val="28"/>
          <w:szCs w:val="28"/>
          <w:shd w:val="clear" w:color="auto" w:fill="FFFFFF"/>
          <w:lang w:val="ru-RU"/>
        </w:rPr>
        <w:t xml:space="preserve"> </w:t>
      </w:r>
      <w:r w:rsidRPr="00D24EDD">
        <w:rPr>
          <w:sz w:val="28"/>
          <w:szCs w:val="28"/>
          <w:shd w:val="clear" w:color="auto" w:fill="FFFFFF"/>
          <w:lang w:val="ru-RU"/>
        </w:rPr>
        <w:t>сложное</w:t>
      </w:r>
      <w:r w:rsidR="002E7B18" w:rsidRPr="00D24EDD">
        <w:rPr>
          <w:sz w:val="28"/>
          <w:szCs w:val="28"/>
          <w:shd w:val="clear" w:color="auto" w:fill="FFFFFF"/>
          <w:lang w:val="ru-RU"/>
        </w:rPr>
        <w:t xml:space="preserve"> </w:t>
      </w:r>
      <w:r w:rsidRPr="00D24EDD">
        <w:rPr>
          <w:sz w:val="28"/>
          <w:szCs w:val="28"/>
          <w:shd w:val="clear" w:color="auto" w:fill="FFFFFF"/>
          <w:lang w:val="ru-RU"/>
        </w:rPr>
        <w:t>(сложносочиненное</w:t>
      </w:r>
      <w:r w:rsidR="002E7B18" w:rsidRPr="00D24EDD">
        <w:rPr>
          <w:sz w:val="28"/>
          <w:szCs w:val="28"/>
          <w:shd w:val="clear" w:color="auto" w:fill="FFFFFF"/>
          <w:lang w:val="ru-RU"/>
        </w:rPr>
        <w:t xml:space="preserve"> </w:t>
      </w:r>
      <w:r w:rsidRPr="00D24EDD">
        <w:rPr>
          <w:sz w:val="28"/>
          <w:szCs w:val="28"/>
          <w:shd w:val="clear" w:color="auto" w:fill="FFFFFF"/>
          <w:lang w:val="ru-RU"/>
        </w:rPr>
        <w:t>или</w:t>
      </w:r>
      <w:r w:rsidR="002E7B18" w:rsidRPr="00D24EDD">
        <w:rPr>
          <w:sz w:val="28"/>
          <w:szCs w:val="28"/>
          <w:shd w:val="clear" w:color="auto" w:fill="FFFFFF"/>
          <w:lang w:val="ru-RU"/>
        </w:rPr>
        <w:t xml:space="preserve"> </w:t>
      </w:r>
      <w:r w:rsidRPr="00D24EDD">
        <w:rPr>
          <w:sz w:val="28"/>
          <w:szCs w:val="28"/>
          <w:shd w:val="clear" w:color="auto" w:fill="FFFFFF"/>
          <w:lang w:val="ru-RU"/>
        </w:rPr>
        <w:t>сложноподчиненное),</w:t>
      </w:r>
      <w:r w:rsidR="002E7B18" w:rsidRPr="00D24EDD">
        <w:rPr>
          <w:sz w:val="28"/>
          <w:szCs w:val="28"/>
          <w:shd w:val="clear" w:color="auto" w:fill="FFFFFF"/>
          <w:lang w:val="ru-RU"/>
        </w:rPr>
        <w:t xml:space="preserve"> </w:t>
      </w:r>
      <w:r w:rsidRPr="00D24EDD">
        <w:rPr>
          <w:sz w:val="28"/>
          <w:szCs w:val="28"/>
          <w:shd w:val="clear" w:color="auto" w:fill="FFFFFF"/>
          <w:lang w:val="ru-RU"/>
        </w:rPr>
        <w:t>есть</w:t>
      </w:r>
      <w:r w:rsidR="002E7B18" w:rsidRPr="00D24EDD">
        <w:rPr>
          <w:sz w:val="28"/>
          <w:szCs w:val="28"/>
          <w:shd w:val="clear" w:color="auto" w:fill="FFFFFF"/>
          <w:lang w:val="ru-RU"/>
        </w:rPr>
        <w:t xml:space="preserve"> </w:t>
      </w:r>
      <w:r w:rsidRPr="00D24EDD">
        <w:rPr>
          <w:sz w:val="28"/>
          <w:szCs w:val="28"/>
          <w:shd w:val="clear" w:color="auto" w:fill="FFFFFF"/>
          <w:lang w:val="ru-RU"/>
        </w:rPr>
        <w:t>ли</w:t>
      </w:r>
      <w:r w:rsidR="002E7B18" w:rsidRPr="00D24EDD">
        <w:rPr>
          <w:sz w:val="28"/>
          <w:szCs w:val="28"/>
          <w:shd w:val="clear" w:color="auto" w:fill="FFFFFF"/>
          <w:lang w:val="ru-RU"/>
        </w:rPr>
        <w:t xml:space="preserve"> </w:t>
      </w:r>
      <w:r w:rsidRPr="00D24EDD">
        <w:rPr>
          <w:sz w:val="28"/>
          <w:szCs w:val="28"/>
          <w:shd w:val="clear" w:color="auto" w:fill="FFFFFF"/>
          <w:lang w:val="ru-RU"/>
        </w:rPr>
        <w:t>в</w:t>
      </w:r>
      <w:r w:rsidR="002E7B18" w:rsidRPr="00D24EDD">
        <w:rPr>
          <w:sz w:val="28"/>
          <w:szCs w:val="28"/>
          <w:shd w:val="clear" w:color="auto" w:fill="FFFFFF"/>
          <w:lang w:val="ru-RU"/>
        </w:rPr>
        <w:t xml:space="preserve"> </w:t>
      </w:r>
      <w:r w:rsidRPr="00D24EDD">
        <w:rPr>
          <w:sz w:val="28"/>
          <w:szCs w:val="28"/>
          <w:shd w:val="clear" w:color="auto" w:fill="FFFFFF"/>
          <w:lang w:val="ru-RU"/>
        </w:rPr>
        <w:t>предложении</w:t>
      </w:r>
      <w:r w:rsidR="002E7B18" w:rsidRPr="00D24EDD">
        <w:rPr>
          <w:sz w:val="28"/>
          <w:szCs w:val="28"/>
          <w:shd w:val="clear" w:color="auto" w:fill="FFFFFF"/>
          <w:lang w:val="ru-RU"/>
        </w:rPr>
        <w:t xml:space="preserve"> </w:t>
      </w:r>
      <w:r w:rsidRPr="00D24EDD">
        <w:rPr>
          <w:sz w:val="28"/>
          <w:szCs w:val="28"/>
          <w:shd w:val="clear" w:color="auto" w:fill="FFFFFF"/>
          <w:lang w:val="ru-RU"/>
        </w:rPr>
        <w:t>усложненные</w:t>
      </w:r>
      <w:r w:rsidR="002E7B18" w:rsidRPr="00D24EDD">
        <w:rPr>
          <w:sz w:val="28"/>
          <w:szCs w:val="28"/>
          <w:shd w:val="clear" w:color="auto" w:fill="FFFFFF"/>
          <w:lang w:val="ru-RU"/>
        </w:rPr>
        <w:t xml:space="preserve"> </w:t>
      </w:r>
      <w:r w:rsidRPr="00D24EDD">
        <w:rPr>
          <w:sz w:val="28"/>
          <w:szCs w:val="28"/>
          <w:shd w:val="clear" w:color="auto" w:fill="FFFFFF"/>
          <w:lang w:val="ru-RU"/>
        </w:rPr>
        <w:t>синтаксические</w:t>
      </w:r>
      <w:r w:rsidR="002E7B18" w:rsidRPr="00D24EDD">
        <w:rPr>
          <w:sz w:val="28"/>
          <w:szCs w:val="28"/>
          <w:shd w:val="clear" w:color="auto" w:fill="FFFFFF"/>
          <w:lang w:val="ru-RU"/>
        </w:rPr>
        <w:t xml:space="preserve"> </w:t>
      </w:r>
      <w:r w:rsidRPr="00D24EDD">
        <w:rPr>
          <w:sz w:val="28"/>
          <w:szCs w:val="28"/>
          <w:shd w:val="clear" w:color="auto" w:fill="FFFFFF"/>
          <w:lang w:val="ru-RU"/>
        </w:rPr>
        <w:t>конструкции</w:t>
      </w:r>
      <w:r w:rsidR="002E7B18" w:rsidRPr="00D24EDD">
        <w:rPr>
          <w:sz w:val="28"/>
          <w:szCs w:val="28"/>
          <w:shd w:val="clear" w:color="auto" w:fill="FFFFFF"/>
          <w:lang w:val="ru-RU"/>
        </w:rPr>
        <w:t xml:space="preserve"> </w:t>
      </w:r>
      <w:r w:rsidRPr="00D24EDD">
        <w:rPr>
          <w:sz w:val="28"/>
          <w:szCs w:val="28"/>
          <w:shd w:val="clear" w:color="auto" w:fill="FFFFFF"/>
          <w:lang w:val="ru-RU"/>
        </w:rPr>
        <w:t>(инфинитивные</w:t>
      </w:r>
      <w:r w:rsidR="002E7B18" w:rsidRPr="00D24EDD">
        <w:rPr>
          <w:sz w:val="28"/>
          <w:szCs w:val="28"/>
          <w:shd w:val="clear" w:color="auto" w:fill="FFFFFF"/>
          <w:lang w:val="ru-RU"/>
        </w:rPr>
        <w:t xml:space="preserve"> </w:t>
      </w:r>
      <w:r w:rsidRPr="00D24EDD">
        <w:rPr>
          <w:sz w:val="28"/>
          <w:szCs w:val="28"/>
          <w:shd w:val="clear" w:color="auto" w:fill="FFFFFF"/>
          <w:lang w:val="ru-RU"/>
        </w:rPr>
        <w:t>группы,</w:t>
      </w:r>
      <w:r w:rsidR="00D24EDD">
        <w:rPr>
          <w:sz w:val="28"/>
          <w:szCs w:val="28"/>
          <w:shd w:val="clear" w:color="auto" w:fill="FFFFFF"/>
          <w:lang w:val="ru-RU"/>
        </w:rPr>
        <w:t xml:space="preserve"> </w:t>
      </w:r>
      <w:r w:rsidRPr="00D24EDD">
        <w:rPr>
          <w:sz w:val="28"/>
          <w:szCs w:val="28"/>
          <w:shd w:val="clear" w:color="auto" w:fill="FFFFFF"/>
          <w:lang w:val="ru-RU"/>
        </w:rPr>
        <w:t>инфинитивные</w:t>
      </w:r>
      <w:r w:rsidR="002E7B18" w:rsidRPr="00D24EDD">
        <w:rPr>
          <w:sz w:val="28"/>
          <w:szCs w:val="28"/>
          <w:shd w:val="clear" w:color="auto" w:fill="FFFFFF"/>
          <w:lang w:val="ru-RU"/>
        </w:rPr>
        <w:t xml:space="preserve"> </w:t>
      </w:r>
      <w:r w:rsidRPr="00D24EDD">
        <w:rPr>
          <w:sz w:val="28"/>
          <w:szCs w:val="28"/>
          <w:shd w:val="clear" w:color="auto" w:fill="FFFFFF"/>
          <w:lang w:val="ru-RU"/>
        </w:rPr>
        <w:t>обороты,</w:t>
      </w:r>
      <w:r w:rsidR="002E7B18" w:rsidRPr="00D24EDD">
        <w:rPr>
          <w:sz w:val="28"/>
          <w:szCs w:val="28"/>
          <w:shd w:val="clear" w:color="auto" w:fill="FFFFFF"/>
          <w:lang w:val="ru-RU"/>
        </w:rPr>
        <w:t xml:space="preserve"> </w:t>
      </w:r>
      <w:r w:rsidRPr="00D24EDD">
        <w:rPr>
          <w:sz w:val="28"/>
          <w:szCs w:val="28"/>
          <w:shd w:val="clear" w:color="auto" w:fill="FFFFFF"/>
          <w:lang w:val="ru-RU"/>
        </w:rPr>
        <w:t>причастные</w:t>
      </w:r>
      <w:r w:rsidR="002E7B18" w:rsidRPr="00D24EDD">
        <w:rPr>
          <w:sz w:val="28"/>
          <w:szCs w:val="28"/>
          <w:shd w:val="clear" w:color="auto" w:fill="FFFFFF"/>
          <w:lang w:val="ru-RU"/>
        </w:rPr>
        <w:t xml:space="preserve"> </w:t>
      </w:r>
      <w:r w:rsidRPr="00D24EDD">
        <w:rPr>
          <w:sz w:val="28"/>
          <w:szCs w:val="28"/>
          <w:shd w:val="clear" w:color="auto" w:fill="FFFFFF"/>
          <w:lang w:val="ru-RU"/>
        </w:rPr>
        <w:t>обороты).</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3.</w:t>
      </w:r>
      <w:r w:rsidR="002E7B18" w:rsidRPr="00D24EDD">
        <w:rPr>
          <w:sz w:val="28"/>
          <w:szCs w:val="28"/>
          <w:shd w:val="clear" w:color="auto" w:fill="FFFFFF"/>
          <w:lang w:val="ru-RU"/>
        </w:rPr>
        <w:t xml:space="preserve"> </w:t>
      </w:r>
      <w:r w:rsidRPr="00D24EDD">
        <w:rPr>
          <w:sz w:val="28"/>
          <w:szCs w:val="28"/>
          <w:shd w:val="clear" w:color="auto" w:fill="FFFFFF"/>
          <w:lang w:val="ru-RU"/>
        </w:rPr>
        <w:t>Формы</w:t>
      </w:r>
      <w:r w:rsidR="002E7B18" w:rsidRPr="00D24EDD">
        <w:rPr>
          <w:sz w:val="28"/>
          <w:szCs w:val="28"/>
          <w:shd w:val="clear" w:color="auto" w:fill="FFFFFF"/>
          <w:lang w:val="ru-RU"/>
        </w:rPr>
        <w:t xml:space="preserve"> </w:t>
      </w:r>
      <w:r w:rsidRPr="00D24EDD">
        <w:rPr>
          <w:sz w:val="28"/>
          <w:szCs w:val="28"/>
          <w:shd w:val="clear" w:color="auto" w:fill="FFFFFF"/>
          <w:lang w:val="ru-RU"/>
        </w:rPr>
        <w:t>самостоятельной</w:t>
      </w:r>
      <w:r w:rsidR="002E7B18" w:rsidRPr="00D24EDD">
        <w:rPr>
          <w:sz w:val="28"/>
          <w:szCs w:val="28"/>
          <w:shd w:val="clear" w:color="auto" w:fill="FFFFFF"/>
          <w:lang w:val="ru-RU"/>
        </w:rPr>
        <w:t xml:space="preserve"> </w:t>
      </w:r>
      <w:r w:rsidRPr="00D24EDD">
        <w:rPr>
          <w:sz w:val="28"/>
          <w:szCs w:val="28"/>
          <w:shd w:val="clear" w:color="auto" w:fill="FFFFFF"/>
          <w:lang w:val="ru-RU"/>
        </w:rPr>
        <w:t>работы</w:t>
      </w:r>
      <w:r w:rsidR="002E7B18" w:rsidRPr="00D24EDD">
        <w:rPr>
          <w:sz w:val="28"/>
          <w:szCs w:val="28"/>
          <w:shd w:val="clear" w:color="auto" w:fill="FFFFFF"/>
          <w:lang w:val="ru-RU"/>
        </w:rPr>
        <w:t xml:space="preserve"> </w:t>
      </w:r>
      <w:r w:rsidRPr="00D24EDD">
        <w:rPr>
          <w:sz w:val="28"/>
          <w:szCs w:val="28"/>
          <w:shd w:val="clear" w:color="auto" w:fill="FFFFFF"/>
          <w:lang w:val="ru-RU"/>
        </w:rPr>
        <w:t>студентов</w:t>
      </w:r>
      <w:r w:rsidR="002E7B18" w:rsidRPr="00D24EDD">
        <w:rPr>
          <w:sz w:val="28"/>
          <w:szCs w:val="28"/>
          <w:shd w:val="clear" w:color="auto" w:fill="FFFFFF"/>
          <w:lang w:val="ru-RU"/>
        </w:rPr>
        <w:t xml:space="preserve"> </w:t>
      </w:r>
      <w:r w:rsidRPr="00D24EDD">
        <w:rPr>
          <w:sz w:val="28"/>
          <w:szCs w:val="28"/>
          <w:shd w:val="clear" w:color="auto" w:fill="FFFFFF"/>
          <w:lang w:val="ru-RU"/>
        </w:rPr>
        <w:t>с</w:t>
      </w:r>
      <w:r w:rsidR="002E7B18" w:rsidRPr="00D24EDD">
        <w:rPr>
          <w:sz w:val="28"/>
          <w:szCs w:val="28"/>
          <w:shd w:val="clear" w:color="auto" w:fill="FFFFFF"/>
          <w:lang w:val="ru-RU"/>
        </w:rPr>
        <w:t xml:space="preserve"> </w:t>
      </w:r>
      <w:r w:rsidRPr="00D24EDD">
        <w:rPr>
          <w:sz w:val="28"/>
          <w:szCs w:val="28"/>
          <w:shd w:val="clear" w:color="auto" w:fill="FFFFFF"/>
          <w:lang w:val="ru-RU"/>
        </w:rPr>
        <w:t>электронными</w:t>
      </w:r>
      <w:r w:rsidR="002E7B18" w:rsidRPr="00D24EDD">
        <w:rPr>
          <w:sz w:val="28"/>
          <w:szCs w:val="28"/>
          <w:shd w:val="clear" w:color="auto" w:fill="FFFFFF"/>
          <w:lang w:val="ru-RU"/>
        </w:rPr>
        <w:t xml:space="preserve"> </w:t>
      </w:r>
      <w:r w:rsidRPr="00D24EDD">
        <w:rPr>
          <w:sz w:val="28"/>
          <w:szCs w:val="28"/>
          <w:shd w:val="clear" w:color="auto" w:fill="FFFFFF"/>
          <w:lang w:val="ru-RU"/>
        </w:rPr>
        <w:t>словарями</w:t>
      </w:r>
      <w:r w:rsidR="002E7B18" w:rsidRPr="00D24EDD">
        <w:rPr>
          <w:sz w:val="28"/>
          <w:szCs w:val="28"/>
          <w:shd w:val="clear" w:color="auto" w:fill="FFFFFF"/>
          <w:lang w:val="ru-RU"/>
        </w:rPr>
        <w:t xml:space="preserve"> </w:t>
      </w:r>
      <w:r w:rsidRPr="00D24EDD">
        <w:rPr>
          <w:sz w:val="28"/>
          <w:szCs w:val="28"/>
          <w:shd w:val="clear" w:color="auto" w:fill="FFFFFF"/>
          <w:lang w:val="ru-RU"/>
        </w:rPr>
        <w:t>и</w:t>
      </w:r>
      <w:r w:rsidR="002E7B18" w:rsidRPr="00D24EDD">
        <w:rPr>
          <w:sz w:val="28"/>
          <w:szCs w:val="28"/>
          <w:shd w:val="clear" w:color="auto" w:fill="FFFFFF"/>
          <w:lang w:val="ru-RU"/>
        </w:rPr>
        <w:t xml:space="preserve"> </w:t>
      </w:r>
      <w:r w:rsidRPr="00D24EDD">
        <w:rPr>
          <w:sz w:val="28"/>
          <w:szCs w:val="28"/>
          <w:shd w:val="clear" w:color="auto" w:fill="FFFFFF"/>
          <w:lang w:val="ru-RU"/>
        </w:rPr>
        <w:t>программами</w:t>
      </w:r>
      <w:r w:rsidR="002E7B18" w:rsidRPr="00D24EDD">
        <w:rPr>
          <w:sz w:val="28"/>
          <w:szCs w:val="28"/>
          <w:shd w:val="clear" w:color="auto" w:fill="FFFFFF"/>
          <w:lang w:val="ru-RU"/>
        </w:rPr>
        <w:t xml:space="preserve"> </w:t>
      </w:r>
      <w:r w:rsidRPr="00D24EDD">
        <w:rPr>
          <w:sz w:val="28"/>
          <w:szCs w:val="28"/>
          <w:shd w:val="clear" w:color="auto" w:fill="FFFFFF"/>
          <w:lang w:val="ru-RU"/>
        </w:rPr>
        <w:t>автоматизированного</w:t>
      </w:r>
      <w:r w:rsidR="002E7B18" w:rsidRPr="00D24EDD">
        <w:rPr>
          <w:sz w:val="28"/>
          <w:szCs w:val="28"/>
          <w:shd w:val="clear" w:color="auto" w:fill="FFFFFF"/>
          <w:lang w:val="ru-RU"/>
        </w:rPr>
        <w:t xml:space="preserve"> </w:t>
      </w:r>
      <w:r w:rsidRPr="00D24EDD">
        <w:rPr>
          <w:sz w:val="28"/>
          <w:szCs w:val="28"/>
          <w:shd w:val="clear" w:color="auto" w:fill="FFFFFF"/>
          <w:lang w:val="ru-RU"/>
        </w:rPr>
        <w:t>перевода</w:t>
      </w:r>
      <w:r w:rsidR="002E7B18" w:rsidRPr="00D24EDD">
        <w:rPr>
          <w:sz w:val="28"/>
          <w:szCs w:val="28"/>
          <w:shd w:val="clear" w:color="auto" w:fill="FFFFFF"/>
          <w:lang w:val="ru-RU"/>
        </w:rPr>
        <w:t xml:space="preserve"> </w:t>
      </w:r>
      <w:r w:rsidRPr="00D24EDD">
        <w:rPr>
          <w:sz w:val="28"/>
          <w:szCs w:val="28"/>
          <w:shd w:val="clear" w:color="auto" w:fill="FFFFFF"/>
          <w:lang w:val="ru-RU"/>
        </w:rPr>
        <w:t>«</w:t>
      </w:r>
      <w:r w:rsidRPr="00D24EDD">
        <w:rPr>
          <w:sz w:val="28"/>
          <w:szCs w:val="28"/>
          <w:shd w:val="clear" w:color="auto" w:fill="FFFFFF"/>
        </w:rPr>
        <w:t>Omega</w:t>
      </w:r>
      <w:r w:rsidR="002E7B18" w:rsidRPr="00D24EDD">
        <w:rPr>
          <w:sz w:val="28"/>
          <w:szCs w:val="28"/>
          <w:shd w:val="clear" w:color="auto" w:fill="FFFFFF"/>
          <w:lang w:val="ru-RU"/>
        </w:rPr>
        <w:t xml:space="preserve"> </w:t>
      </w:r>
      <w:r w:rsidRPr="00D24EDD">
        <w:rPr>
          <w:sz w:val="28"/>
          <w:szCs w:val="28"/>
          <w:shd w:val="clear" w:color="auto" w:fill="FFFFFF"/>
        </w:rPr>
        <w:t>T</w:t>
      </w: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w:t>
      </w:r>
      <w:r w:rsidRPr="00D24EDD">
        <w:rPr>
          <w:sz w:val="28"/>
          <w:szCs w:val="28"/>
          <w:shd w:val="clear" w:color="auto" w:fill="FFFFFF"/>
        </w:rPr>
        <w:t>Trados</w:t>
      </w:r>
      <w:r w:rsidRPr="00D24EDD">
        <w:rPr>
          <w:sz w:val="28"/>
          <w:szCs w:val="28"/>
          <w:shd w:val="clear" w:color="auto" w:fill="FFFFFF"/>
          <w:lang w:val="ru-RU"/>
        </w:rPr>
        <w:t>»</w:t>
      </w:r>
      <w:r w:rsidR="00714084">
        <w:rPr>
          <w:sz w:val="28"/>
          <w:szCs w:val="28"/>
          <w:shd w:val="clear" w:color="auto" w:fill="FFFFFF"/>
          <w:lang w:val="ru-RU"/>
        </w:rPr>
        <w:t xml:space="preserve"> и другими:</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выполнение</w:t>
      </w:r>
      <w:r w:rsidR="002E7B18" w:rsidRPr="00D24EDD">
        <w:rPr>
          <w:sz w:val="28"/>
          <w:szCs w:val="28"/>
          <w:shd w:val="clear" w:color="auto" w:fill="FFFFFF"/>
          <w:lang w:val="ru-RU"/>
        </w:rPr>
        <w:t xml:space="preserve"> </w:t>
      </w:r>
      <w:r w:rsidRPr="00D24EDD">
        <w:rPr>
          <w:sz w:val="28"/>
          <w:szCs w:val="28"/>
          <w:shd w:val="clear" w:color="auto" w:fill="FFFFFF"/>
          <w:lang w:val="ru-RU"/>
        </w:rPr>
        <w:t>упражнений</w:t>
      </w:r>
      <w:r w:rsidR="002E7B18" w:rsidRPr="00D24EDD">
        <w:rPr>
          <w:sz w:val="28"/>
          <w:szCs w:val="28"/>
          <w:shd w:val="clear" w:color="auto" w:fill="FFFFFF"/>
          <w:lang w:val="ru-RU"/>
        </w:rPr>
        <w:t xml:space="preserve"> </w:t>
      </w:r>
      <w:r w:rsidRPr="00D24EDD">
        <w:rPr>
          <w:sz w:val="28"/>
          <w:szCs w:val="28"/>
          <w:shd w:val="clear" w:color="auto" w:fill="FFFFFF"/>
          <w:lang w:val="ru-RU"/>
        </w:rPr>
        <w:t>по</w:t>
      </w:r>
      <w:r w:rsidR="002E7B18" w:rsidRPr="00D24EDD">
        <w:rPr>
          <w:sz w:val="28"/>
          <w:szCs w:val="28"/>
          <w:shd w:val="clear" w:color="auto" w:fill="FFFFFF"/>
          <w:lang w:val="ru-RU"/>
        </w:rPr>
        <w:t xml:space="preserve"> </w:t>
      </w:r>
      <w:r w:rsidRPr="00D24EDD">
        <w:rPr>
          <w:sz w:val="28"/>
          <w:szCs w:val="28"/>
          <w:shd w:val="clear" w:color="auto" w:fill="FFFFFF"/>
          <w:lang w:val="ru-RU"/>
        </w:rPr>
        <w:t>переводу</w:t>
      </w:r>
      <w:r w:rsidR="002E7B18" w:rsidRPr="00D24EDD">
        <w:rPr>
          <w:sz w:val="28"/>
          <w:szCs w:val="28"/>
          <w:shd w:val="clear" w:color="auto" w:fill="FFFFFF"/>
          <w:lang w:val="ru-RU"/>
        </w:rPr>
        <w:t xml:space="preserve"> </w:t>
      </w:r>
      <w:r w:rsidRPr="00D24EDD">
        <w:rPr>
          <w:sz w:val="28"/>
          <w:szCs w:val="28"/>
          <w:shd w:val="clear" w:color="auto" w:fill="FFFFFF"/>
          <w:lang w:val="ru-RU"/>
        </w:rPr>
        <w:t>в</w:t>
      </w:r>
      <w:r w:rsidR="002E7B18" w:rsidRPr="00D24EDD">
        <w:rPr>
          <w:sz w:val="28"/>
          <w:szCs w:val="28"/>
          <w:shd w:val="clear" w:color="auto" w:fill="FFFFFF"/>
          <w:lang w:val="ru-RU"/>
        </w:rPr>
        <w:t xml:space="preserve"> </w:t>
      </w:r>
      <w:r w:rsidRPr="00D24EDD">
        <w:rPr>
          <w:sz w:val="28"/>
          <w:szCs w:val="28"/>
          <w:shd w:val="clear" w:color="auto" w:fill="FFFFFF"/>
          <w:lang w:val="ru-RU"/>
        </w:rPr>
        <w:t>программ</w:t>
      </w:r>
      <w:r w:rsidR="00D24EDD">
        <w:rPr>
          <w:sz w:val="28"/>
          <w:szCs w:val="28"/>
          <w:shd w:val="clear" w:color="auto" w:fill="FFFFFF"/>
          <w:lang w:val="ru-RU"/>
        </w:rPr>
        <w:t>ах автоматизированного перевода</w:t>
      </w:r>
      <w:r w:rsidRPr="00D24EDD">
        <w:rPr>
          <w:sz w:val="28"/>
          <w:szCs w:val="28"/>
          <w:shd w:val="clear" w:color="auto" w:fill="FFFFFF"/>
          <w:lang w:val="ru-RU"/>
        </w:rPr>
        <w:t>;</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-выполнение</w:t>
      </w:r>
      <w:r w:rsidR="002E7B18" w:rsidRPr="00D24EDD">
        <w:rPr>
          <w:sz w:val="28"/>
          <w:szCs w:val="28"/>
          <w:shd w:val="clear" w:color="auto" w:fill="FFFFFF"/>
          <w:lang w:val="ru-RU"/>
        </w:rPr>
        <w:t xml:space="preserve"> </w:t>
      </w:r>
      <w:r w:rsidRPr="00D24EDD">
        <w:rPr>
          <w:sz w:val="28"/>
          <w:szCs w:val="28"/>
          <w:shd w:val="clear" w:color="auto" w:fill="FFFFFF"/>
          <w:lang w:val="ru-RU"/>
        </w:rPr>
        <w:t>перевода</w:t>
      </w:r>
      <w:r w:rsidR="002E7B18" w:rsidRPr="00D24EDD">
        <w:rPr>
          <w:sz w:val="28"/>
          <w:szCs w:val="28"/>
          <w:shd w:val="clear" w:color="auto" w:fill="FFFFFF"/>
          <w:lang w:val="ru-RU"/>
        </w:rPr>
        <w:t xml:space="preserve"> </w:t>
      </w:r>
      <w:r w:rsidRPr="00D24EDD">
        <w:rPr>
          <w:sz w:val="28"/>
          <w:szCs w:val="28"/>
          <w:shd w:val="clear" w:color="auto" w:fill="FFFFFF"/>
          <w:lang w:val="ru-RU"/>
        </w:rPr>
        <w:t>с</w:t>
      </w:r>
      <w:r w:rsidR="002E7B18" w:rsidRPr="00D24EDD">
        <w:rPr>
          <w:sz w:val="28"/>
          <w:szCs w:val="28"/>
          <w:shd w:val="clear" w:color="auto" w:fill="FFFFFF"/>
          <w:lang w:val="ru-RU"/>
        </w:rPr>
        <w:t xml:space="preserve"> </w:t>
      </w:r>
      <w:r w:rsidRPr="00D24EDD">
        <w:rPr>
          <w:sz w:val="28"/>
          <w:szCs w:val="28"/>
          <w:shd w:val="clear" w:color="auto" w:fill="FFFFFF"/>
          <w:lang w:val="ru-RU"/>
        </w:rPr>
        <w:t>использованием</w:t>
      </w:r>
      <w:r w:rsidR="002E7B18" w:rsidRPr="00D24EDD">
        <w:rPr>
          <w:sz w:val="28"/>
          <w:szCs w:val="28"/>
          <w:shd w:val="clear" w:color="auto" w:fill="FFFFFF"/>
          <w:lang w:val="ru-RU"/>
        </w:rPr>
        <w:t xml:space="preserve"> </w:t>
      </w:r>
      <w:r w:rsidRPr="00D24EDD">
        <w:rPr>
          <w:sz w:val="28"/>
          <w:szCs w:val="28"/>
          <w:shd w:val="clear" w:color="auto" w:fill="FFFFFF"/>
          <w:lang w:val="ru-RU"/>
        </w:rPr>
        <w:t>электронных</w:t>
      </w:r>
      <w:r w:rsidR="002E7B18" w:rsidRPr="00D24EDD">
        <w:rPr>
          <w:sz w:val="28"/>
          <w:szCs w:val="28"/>
          <w:shd w:val="clear" w:color="auto" w:fill="FFFFFF"/>
          <w:lang w:val="ru-RU"/>
        </w:rPr>
        <w:t xml:space="preserve"> </w:t>
      </w:r>
      <w:r w:rsidRPr="00D24EDD">
        <w:rPr>
          <w:sz w:val="28"/>
          <w:szCs w:val="28"/>
          <w:shd w:val="clear" w:color="auto" w:fill="FFFFFF"/>
          <w:lang w:val="ru-RU"/>
        </w:rPr>
        <w:t>словарей</w:t>
      </w:r>
      <w:r w:rsidR="002E7B18" w:rsidRPr="00D24EDD">
        <w:rPr>
          <w:sz w:val="28"/>
          <w:szCs w:val="28"/>
          <w:shd w:val="clear" w:color="auto" w:fill="FFFFFF"/>
          <w:lang w:val="ru-RU"/>
        </w:rPr>
        <w:t xml:space="preserve"> </w:t>
      </w:r>
      <w:r w:rsidRPr="00D24EDD">
        <w:rPr>
          <w:sz w:val="28"/>
          <w:szCs w:val="28"/>
          <w:shd w:val="clear" w:color="auto" w:fill="FFFFFF"/>
          <w:lang w:val="ru-RU"/>
        </w:rPr>
        <w:t>и</w:t>
      </w:r>
      <w:r w:rsidR="002E7B18" w:rsidRPr="00D24EDD">
        <w:rPr>
          <w:sz w:val="28"/>
          <w:szCs w:val="28"/>
          <w:shd w:val="clear" w:color="auto" w:fill="FFFFFF"/>
          <w:lang w:val="ru-RU"/>
        </w:rPr>
        <w:t xml:space="preserve"> </w:t>
      </w:r>
      <w:r w:rsidRPr="00D24EDD">
        <w:rPr>
          <w:sz w:val="28"/>
          <w:szCs w:val="28"/>
          <w:shd w:val="clear" w:color="auto" w:fill="FFFFFF"/>
          <w:lang w:val="ru-RU"/>
        </w:rPr>
        <w:t>специализированных</w:t>
      </w:r>
      <w:r w:rsidR="002E7B18" w:rsidRPr="00D24EDD">
        <w:rPr>
          <w:sz w:val="28"/>
          <w:szCs w:val="28"/>
          <w:shd w:val="clear" w:color="auto" w:fill="FFFFFF"/>
          <w:lang w:val="ru-RU"/>
        </w:rPr>
        <w:t xml:space="preserve"> </w:t>
      </w:r>
      <w:r w:rsidRPr="00D24EDD">
        <w:rPr>
          <w:sz w:val="28"/>
          <w:szCs w:val="28"/>
          <w:shd w:val="clear" w:color="auto" w:fill="FFFFFF"/>
          <w:lang w:val="ru-RU"/>
        </w:rPr>
        <w:t>источников</w:t>
      </w:r>
      <w:r w:rsidR="002E7B18" w:rsidRPr="00D24EDD">
        <w:rPr>
          <w:sz w:val="28"/>
          <w:szCs w:val="28"/>
          <w:shd w:val="clear" w:color="auto" w:fill="FFFFFF"/>
          <w:lang w:val="ru-RU"/>
        </w:rPr>
        <w:t xml:space="preserve"> </w:t>
      </w:r>
      <w:r w:rsidRPr="00D24EDD">
        <w:rPr>
          <w:sz w:val="28"/>
          <w:szCs w:val="28"/>
          <w:shd w:val="clear" w:color="auto" w:fill="FFFFFF"/>
          <w:lang w:val="ru-RU"/>
        </w:rPr>
        <w:t>в</w:t>
      </w:r>
      <w:r w:rsidR="002E7B18" w:rsidRPr="00D24EDD">
        <w:rPr>
          <w:sz w:val="28"/>
          <w:szCs w:val="28"/>
          <w:shd w:val="clear" w:color="auto" w:fill="FFFFFF"/>
          <w:lang w:val="ru-RU"/>
        </w:rPr>
        <w:t xml:space="preserve"> </w:t>
      </w:r>
      <w:r w:rsidRPr="00D24EDD">
        <w:rPr>
          <w:sz w:val="28"/>
          <w:szCs w:val="28"/>
          <w:shd w:val="clear" w:color="auto" w:fill="FFFFFF"/>
          <w:lang w:val="ru-RU"/>
        </w:rPr>
        <w:t>сети</w:t>
      </w:r>
      <w:r w:rsidR="002E7B18" w:rsidRPr="00D24EDD">
        <w:rPr>
          <w:sz w:val="28"/>
          <w:szCs w:val="28"/>
          <w:shd w:val="clear" w:color="auto" w:fill="FFFFFF"/>
          <w:lang w:val="ru-RU"/>
        </w:rPr>
        <w:t xml:space="preserve"> </w:t>
      </w:r>
      <w:r w:rsidRPr="00D24EDD">
        <w:rPr>
          <w:sz w:val="28"/>
          <w:szCs w:val="28"/>
          <w:shd w:val="clear" w:color="auto" w:fill="FFFFFF"/>
        </w:rPr>
        <w:t>Internet</w:t>
      </w:r>
      <w:r w:rsidRPr="00D24EDD">
        <w:rPr>
          <w:sz w:val="28"/>
          <w:szCs w:val="28"/>
          <w:shd w:val="clear" w:color="auto" w:fill="FFFFFF"/>
          <w:lang w:val="ru-RU"/>
        </w:rPr>
        <w:t>.</w:t>
      </w:r>
      <w:r w:rsidR="002E7B18" w:rsidRPr="00D24EDD">
        <w:rPr>
          <w:sz w:val="28"/>
          <w:szCs w:val="28"/>
          <w:shd w:val="clear" w:color="auto" w:fill="FFFFFF"/>
          <w:lang w:val="ru-RU"/>
        </w:rPr>
        <w:t xml:space="preserve"> </w:t>
      </w:r>
    </w:p>
    <w:p w:rsidR="00D24EDD" w:rsidRDefault="0053177D"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4. </w:t>
      </w:r>
      <w:r w:rsidR="00371198" w:rsidRPr="00D24EDD">
        <w:rPr>
          <w:sz w:val="28"/>
          <w:szCs w:val="28"/>
          <w:shd w:val="clear" w:color="auto" w:fill="FFFFFF"/>
          <w:lang w:val="ru-RU"/>
        </w:rPr>
        <w:t>Формы</w:t>
      </w:r>
      <w:r w:rsidR="002E7B18" w:rsidRPr="00D24EDD">
        <w:rPr>
          <w:sz w:val="28"/>
          <w:szCs w:val="28"/>
          <w:shd w:val="clear" w:color="auto" w:fill="FFFFFF"/>
          <w:lang w:val="ru-RU"/>
        </w:rPr>
        <w:t xml:space="preserve"> </w:t>
      </w:r>
      <w:r w:rsidR="00371198" w:rsidRPr="00D24EDD">
        <w:rPr>
          <w:sz w:val="28"/>
          <w:szCs w:val="28"/>
          <w:shd w:val="clear" w:color="auto" w:fill="FFFFFF"/>
          <w:lang w:val="ru-RU"/>
        </w:rPr>
        <w:t>контроля</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самостоятельной</w:t>
      </w:r>
      <w:r w:rsidR="002E7B18" w:rsidRPr="00D24EDD">
        <w:rPr>
          <w:sz w:val="28"/>
          <w:szCs w:val="28"/>
          <w:shd w:val="clear" w:color="auto" w:fill="FFFFFF"/>
          <w:lang w:val="ru-RU"/>
        </w:rPr>
        <w:t xml:space="preserve"> </w:t>
      </w:r>
      <w:r w:rsidR="00371198" w:rsidRPr="00D24EDD">
        <w:rPr>
          <w:sz w:val="28"/>
          <w:szCs w:val="28"/>
          <w:shd w:val="clear" w:color="auto" w:fill="FFFFFF"/>
          <w:lang w:val="ru-RU"/>
        </w:rPr>
        <w:t>работы</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студентов</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w:t>
      </w:r>
      <w:r w:rsidR="002E7B18" w:rsidRPr="00D24EDD">
        <w:rPr>
          <w:sz w:val="28"/>
          <w:szCs w:val="28"/>
          <w:shd w:val="clear" w:color="auto" w:fill="FFFFFF"/>
          <w:lang w:val="ru-RU"/>
        </w:rPr>
        <w:t xml:space="preserve"> </w:t>
      </w:r>
      <w:r w:rsidR="00371198" w:rsidRPr="00D24EDD">
        <w:rPr>
          <w:sz w:val="28"/>
          <w:szCs w:val="28"/>
          <w:shd w:val="clear" w:color="auto" w:fill="FFFFFF"/>
          <w:lang w:val="ru-RU"/>
        </w:rPr>
        <w:t>электронными</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словарями</w:t>
      </w:r>
      <w:r w:rsidR="002E7B18" w:rsidRPr="00D24EDD">
        <w:rPr>
          <w:sz w:val="28"/>
          <w:szCs w:val="28"/>
          <w:shd w:val="clear" w:color="auto" w:fill="FFFFFF"/>
          <w:lang w:val="ru-RU"/>
        </w:rPr>
        <w:t xml:space="preserve"> </w:t>
      </w:r>
      <w:r w:rsidR="00371198" w:rsidRPr="00D24EDD">
        <w:rPr>
          <w:sz w:val="28"/>
          <w:szCs w:val="28"/>
          <w:shd w:val="clear" w:color="auto" w:fill="FFFFFF"/>
          <w:lang w:val="ru-RU"/>
        </w:rPr>
        <w:t>и</w:t>
      </w:r>
      <w:r w:rsidR="002E7B18" w:rsidRPr="00D24EDD">
        <w:rPr>
          <w:sz w:val="28"/>
          <w:szCs w:val="28"/>
          <w:shd w:val="clear" w:color="auto" w:fill="FFFFFF"/>
          <w:lang w:val="ru-RU"/>
        </w:rPr>
        <w:t xml:space="preserve"> </w:t>
      </w:r>
      <w:r w:rsidR="00371198" w:rsidRPr="00D24EDD">
        <w:rPr>
          <w:sz w:val="28"/>
          <w:szCs w:val="28"/>
          <w:shd w:val="clear" w:color="auto" w:fill="FFFFFF"/>
          <w:lang w:val="ru-RU"/>
        </w:rPr>
        <w:t>программ</w:t>
      </w:r>
      <w:r w:rsidR="00D24EDD">
        <w:rPr>
          <w:sz w:val="28"/>
          <w:szCs w:val="28"/>
          <w:shd w:val="clear" w:color="auto" w:fill="FFFFFF"/>
          <w:lang w:val="ru-RU"/>
        </w:rPr>
        <w:t xml:space="preserve">ами </w:t>
      </w:r>
      <w:r w:rsidR="00371198" w:rsidRPr="00D24EDD">
        <w:rPr>
          <w:sz w:val="28"/>
          <w:szCs w:val="28"/>
          <w:shd w:val="clear" w:color="auto" w:fill="FFFFFF"/>
          <w:lang w:val="ru-RU"/>
        </w:rPr>
        <w:t>автоматизированного</w:t>
      </w:r>
      <w:r w:rsidR="002E7B18" w:rsidRPr="00D24EDD">
        <w:rPr>
          <w:sz w:val="28"/>
          <w:szCs w:val="28"/>
          <w:shd w:val="clear" w:color="auto" w:fill="FFFFFF"/>
          <w:lang w:val="ru-RU"/>
        </w:rPr>
        <w:t xml:space="preserve"> </w:t>
      </w:r>
      <w:r w:rsidR="00371198" w:rsidRPr="00D24EDD">
        <w:rPr>
          <w:sz w:val="28"/>
          <w:szCs w:val="28"/>
          <w:shd w:val="clear" w:color="auto" w:fill="FFFFFF"/>
          <w:lang w:val="ru-RU"/>
        </w:rPr>
        <w:t>перевода</w:t>
      </w:r>
      <w:r w:rsidR="00D24EDD">
        <w:rPr>
          <w:sz w:val="28"/>
          <w:szCs w:val="28"/>
          <w:shd w:val="clear" w:color="auto" w:fill="FFFFFF"/>
          <w:lang w:val="ru-RU"/>
        </w:rPr>
        <w:t>:</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контроль</w:t>
      </w:r>
      <w:r w:rsidR="002E7B18" w:rsidRPr="00D24EDD">
        <w:rPr>
          <w:sz w:val="28"/>
          <w:szCs w:val="28"/>
          <w:shd w:val="clear" w:color="auto" w:fill="FFFFFF"/>
          <w:lang w:val="ru-RU"/>
        </w:rPr>
        <w:t xml:space="preserve"> </w:t>
      </w:r>
      <w:r w:rsidRPr="00D24EDD">
        <w:rPr>
          <w:sz w:val="28"/>
          <w:szCs w:val="28"/>
          <w:shd w:val="clear" w:color="auto" w:fill="FFFFFF"/>
          <w:lang w:val="ru-RU"/>
        </w:rPr>
        <w:t>преподавателе</w:t>
      </w:r>
      <w:r w:rsidR="00D24EDD">
        <w:rPr>
          <w:sz w:val="28"/>
          <w:szCs w:val="28"/>
          <w:shd w:val="clear" w:color="auto" w:fill="FFFFFF"/>
          <w:lang w:val="ru-RU"/>
        </w:rPr>
        <w:t>м</w:t>
      </w:r>
      <w:r w:rsidR="002E7B18" w:rsidRPr="00D24EDD">
        <w:rPr>
          <w:sz w:val="28"/>
          <w:szCs w:val="28"/>
          <w:shd w:val="clear" w:color="auto" w:fill="FFFFFF"/>
          <w:lang w:val="ru-RU"/>
        </w:rPr>
        <w:t xml:space="preserve"> </w:t>
      </w:r>
      <w:r w:rsidRPr="00D24EDD">
        <w:rPr>
          <w:sz w:val="28"/>
          <w:szCs w:val="28"/>
          <w:shd w:val="clear" w:color="auto" w:fill="FFFFFF"/>
          <w:lang w:val="ru-RU"/>
        </w:rPr>
        <w:t>результатов</w:t>
      </w:r>
      <w:r w:rsidR="002E7B18" w:rsidRPr="00D24EDD">
        <w:rPr>
          <w:sz w:val="28"/>
          <w:szCs w:val="28"/>
          <w:shd w:val="clear" w:color="auto" w:fill="FFFFFF"/>
          <w:lang w:val="ru-RU"/>
        </w:rPr>
        <w:t xml:space="preserve"> </w:t>
      </w:r>
      <w:r w:rsidRPr="00D24EDD">
        <w:rPr>
          <w:sz w:val="28"/>
          <w:szCs w:val="28"/>
          <w:shd w:val="clear" w:color="auto" w:fill="FFFFFF"/>
          <w:lang w:val="ru-RU"/>
        </w:rPr>
        <w:t>работы</w:t>
      </w:r>
      <w:r w:rsidR="002E7B18" w:rsidRPr="00D24EDD">
        <w:rPr>
          <w:sz w:val="28"/>
          <w:szCs w:val="28"/>
          <w:shd w:val="clear" w:color="auto" w:fill="FFFFFF"/>
          <w:lang w:val="ru-RU"/>
        </w:rPr>
        <w:t xml:space="preserve"> </w:t>
      </w:r>
      <w:r w:rsidRPr="00D24EDD">
        <w:rPr>
          <w:sz w:val="28"/>
          <w:szCs w:val="28"/>
          <w:shd w:val="clear" w:color="auto" w:fill="FFFFFF"/>
          <w:lang w:val="ru-RU"/>
        </w:rPr>
        <w:t>студентов</w:t>
      </w:r>
      <w:r w:rsidR="002E7B18" w:rsidRPr="00D24EDD">
        <w:rPr>
          <w:sz w:val="28"/>
          <w:szCs w:val="28"/>
          <w:shd w:val="clear" w:color="auto" w:fill="FFFFFF"/>
          <w:lang w:val="ru-RU"/>
        </w:rPr>
        <w:t xml:space="preserve"> </w:t>
      </w:r>
      <w:r w:rsidRPr="00D24EDD">
        <w:rPr>
          <w:sz w:val="28"/>
          <w:szCs w:val="28"/>
          <w:shd w:val="clear" w:color="auto" w:fill="FFFFFF"/>
          <w:lang w:val="ru-RU"/>
        </w:rPr>
        <w:t>с</w:t>
      </w:r>
      <w:r w:rsidR="002E7B18" w:rsidRPr="00D24EDD">
        <w:rPr>
          <w:sz w:val="28"/>
          <w:szCs w:val="28"/>
          <w:shd w:val="clear" w:color="auto" w:fill="FFFFFF"/>
          <w:lang w:val="ru-RU"/>
        </w:rPr>
        <w:t xml:space="preserve"> </w:t>
      </w:r>
      <w:r w:rsidRPr="00D24EDD">
        <w:rPr>
          <w:sz w:val="28"/>
          <w:szCs w:val="28"/>
          <w:shd w:val="clear" w:color="auto" w:fill="FFFFFF"/>
          <w:lang w:val="ru-RU"/>
        </w:rPr>
        <w:t>программ</w:t>
      </w:r>
      <w:r w:rsidR="00D24EDD">
        <w:rPr>
          <w:sz w:val="28"/>
          <w:szCs w:val="28"/>
          <w:shd w:val="clear" w:color="auto" w:fill="FFFFFF"/>
          <w:lang w:val="ru-RU"/>
        </w:rPr>
        <w:t>ами</w:t>
      </w:r>
      <w:r w:rsidR="002E7B18" w:rsidRPr="00D24EDD">
        <w:rPr>
          <w:sz w:val="28"/>
          <w:szCs w:val="28"/>
          <w:shd w:val="clear" w:color="auto" w:fill="FFFFFF"/>
          <w:lang w:val="ru-RU"/>
        </w:rPr>
        <w:t xml:space="preserve"> </w:t>
      </w:r>
      <w:r w:rsidRPr="00D24EDD">
        <w:rPr>
          <w:sz w:val="28"/>
          <w:szCs w:val="28"/>
          <w:shd w:val="clear" w:color="auto" w:fill="FFFFFF"/>
          <w:lang w:val="ru-RU"/>
        </w:rPr>
        <w:t>автоматизированного</w:t>
      </w:r>
      <w:r w:rsidR="002E7B18" w:rsidRPr="00D24EDD">
        <w:rPr>
          <w:sz w:val="28"/>
          <w:szCs w:val="28"/>
          <w:shd w:val="clear" w:color="auto" w:fill="FFFFFF"/>
          <w:lang w:val="ru-RU"/>
        </w:rPr>
        <w:t xml:space="preserve"> </w:t>
      </w:r>
      <w:r w:rsidRPr="00D24EDD">
        <w:rPr>
          <w:sz w:val="28"/>
          <w:szCs w:val="28"/>
          <w:shd w:val="clear" w:color="auto" w:fill="FFFFFF"/>
          <w:lang w:val="ru-RU"/>
        </w:rPr>
        <w:t>перевода:</w:t>
      </w:r>
      <w:r w:rsidR="00D24EDD">
        <w:rPr>
          <w:sz w:val="28"/>
          <w:szCs w:val="28"/>
          <w:shd w:val="clear" w:color="auto" w:fill="FFFFFF"/>
          <w:lang w:val="ru-RU"/>
        </w:rPr>
        <w:t xml:space="preserve"> </w:t>
      </w:r>
      <w:r w:rsidRPr="00D24EDD">
        <w:rPr>
          <w:sz w:val="28"/>
          <w:szCs w:val="28"/>
          <w:shd w:val="clear" w:color="auto" w:fill="FFFFFF"/>
          <w:lang w:val="ru-RU"/>
        </w:rPr>
        <w:t>устная</w:t>
      </w:r>
      <w:r w:rsidR="002E7B18" w:rsidRPr="00D24EDD">
        <w:rPr>
          <w:sz w:val="28"/>
          <w:szCs w:val="28"/>
          <w:shd w:val="clear" w:color="auto" w:fill="FFFFFF"/>
          <w:lang w:val="ru-RU"/>
        </w:rPr>
        <w:t xml:space="preserve"> </w:t>
      </w:r>
      <w:r w:rsidRPr="00D24EDD">
        <w:rPr>
          <w:sz w:val="28"/>
          <w:szCs w:val="28"/>
          <w:shd w:val="clear" w:color="auto" w:fill="FFFFFF"/>
          <w:lang w:val="ru-RU"/>
        </w:rPr>
        <w:t>проверка</w:t>
      </w:r>
      <w:r w:rsidR="002E7B18" w:rsidRPr="00D24EDD">
        <w:rPr>
          <w:sz w:val="28"/>
          <w:szCs w:val="28"/>
          <w:shd w:val="clear" w:color="auto" w:fill="FFFFFF"/>
          <w:lang w:val="ru-RU"/>
        </w:rPr>
        <w:t xml:space="preserve"> </w:t>
      </w:r>
      <w:r w:rsidRPr="00D24EDD">
        <w:rPr>
          <w:sz w:val="28"/>
          <w:szCs w:val="28"/>
          <w:shd w:val="clear" w:color="auto" w:fill="FFFFFF"/>
          <w:lang w:val="ru-RU"/>
        </w:rPr>
        <w:t>грамматических</w:t>
      </w:r>
      <w:r w:rsidR="002E7B18" w:rsidRPr="00D24EDD">
        <w:rPr>
          <w:sz w:val="28"/>
          <w:szCs w:val="28"/>
          <w:shd w:val="clear" w:color="auto" w:fill="FFFFFF"/>
          <w:lang w:val="ru-RU"/>
        </w:rPr>
        <w:t xml:space="preserve"> </w:t>
      </w:r>
      <w:r w:rsidRPr="00D24EDD">
        <w:rPr>
          <w:sz w:val="28"/>
          <w:szCs w:val="28"/>
          <w:shd w:val="clear" w:color="auto" w:fill="FFFFFF"/>
          <w:lang w:val="ru-RU"/>
        </w:rPr>
        <w:t>и</w:t>
      </w:r>
      <w:r w:rsidR="002E7B18" w:rsidRPr="00D24EDD">
        <w:rPr>
          <w:sz w:val="28"/>
          <w:szCs w:val="28"/>
          <w:shd w:val="clear" w:color="auto" w:fill="FFFFFF"/>
          <w:lang w:val="ru-RU"/>
        </w:rPr>
        <w:t xml:space="preserve"> </w:t>
      </w:r>
      <w:r w:rsidRPr="00D24EDD">
        <w:rPr>
          <w:sz w:val="28"/>
          <w:szCs w:val="28"/>
          <w:shd w:val="clear" w:color="auto" w:fill="FFFFFF"/>
          <w:lang w:val="ru-RU"/>
        </w:rPr>
        <w:t>лексико-грамматических</w:t>
      </w:r>
      <w:r w:rsidR="002E7B18" w:rsidRPr="00D24EDD">
        <w:rPr>
          <w:sz w:val="28"/>
          <w:szCs w:val="28"/>
          <w:shd w:val="clear" w:color="auto" w:fill="FFFFFF"/>
          <w:lang w:val="ru-RU"/>
        </w:rPr>
        <w:t xml:space="preserve"> </w:t>
      </w:r>
      <w:r w:rsidRPr="00D24EDD">
        <w:rPr>
          <w:sz w:val="28"/>
          <w:szCs w:val="28"/>
          <w:shd w:val="clear" w:color="auto" w:fill="FFFFFF"/>
          <w:lang w:val="ru-RU"/>
        </w:rPr>
        <w:t>заданий</w:t>
      </w:r>
      <w:r w:rsidR="002E7B18" w:rsidRPr="00D24EDD">
        <w:rPr>
          <w:sz w:val="28"/>
          <w:szCs w:val="28"/>
          <w:shd w:val="clear" w:color="auto" w:fill="FFFFFF"/>
          <w:lang w:val="ru-RU"/>
        </w:rPr>
        <w:t xml:space="preserve"> </w:t>
      </w:r>
      <w:r w:rsidRPr="00D24EDD">
        <w:rPr>
          <w:sz w:val="28"/>
          <w:szCs w:val="28"/>
          <w:shd w:val="clear" w:color="auto" w:fill="FFFFFF"/>
          <w:lang w:val="ru-RU"/>
        </w:rPr>
        <w:t>на</w:t>
      </w:r>
      <w:r w:rsidR="00D24EDD">
        <w:rPr>
          <w:sz w:val="28"/>
          <w:szCs w:val="28"/>
          <w:shd w:val="clear" w:color="auto" w:fill="FFFFFF"/>
          <w:lang w:val="ru-RU"/>
        </w:rPr>
        <w:t xml:space="preserve"> </w:t>
      </w:r>
      <w:r w:rsidRPr="00D24EDD">
        <w:rPr>
          <w:sz w:val="28"/>
          <w:szCs w:val="28"/>
          <w:shd w:val="clear" w:color="auto" w:fill="FFFFFF"/>
          <w:lang w:val="ru-RU"/>
        </w:rPr>
        <w:t>занятиях;</w:t>
      </w:r>
    </w:p>
    <w:p w:rsidR="00D24EDD"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выборочная</w:t>
      </w:r>
      <w:r w:rsidR="002E7B18" w:rsidRPr="00D24EDD">
        <w:rPr>
          <w:sz w:val="28"/>
          <w:szCs w:val="28"/>
          <w:shd w:val="clear" w:color="auto" w:fill="FFFFFF"/>
          <w:lang w:val="ru-RU"/>
        </w:rPr>
        <w:t xml:space="preserve"> </w:t>
      </w:r>
      <w:r w:rsidRPr="00D24EDD">
        <w:rPr>
          <w:sz w:val="28"/>
          <w:szCs w:val="28"/>
          <w:shd w:val="clear" w:color="auto" w:fill="FFFFFF"/>
          <w:lang w:val="ru-RU"/>
        </w:rPr>
        <w:t>проверка</w:t>
      </w:r>
      <w:r w:rsidR="002E7B18" w:rsidRPr="00D24EDD">
        <w:rPr>
          <w:sz w:val="28"/>
          <w:szCs w:val="28"/>
          <w:shd w:val="clear" w:color="auto" w:fill="FFFFFF"/>
          <w:lang w:val="ru-RU"/>
        </w:rPr>
        <w:t xml:space="preserve"> </w:t>
      </w:r>
      <w:r w:rsidRPr="00D24EDD">
        <w:rPr>
          <w:sz w:val="28"/>
          <w:szCs w:val="28"/>
          <w:shd w:val="clear" w:color="auto" w:fill="FFFFFF"/>
          <w:lang w:val="ru-RU"/>
        </w:rPr>
        <w:t>перевода</w:t>
      </w:r>
      <w:r w:rsidR="002E7B18" w:rsidRPr="00D24EDD">
        <w:rPr>
          <w:sz w:val="28"/>
          <w:szCs w:val="28"/>
          <w:shd w:val="clear" w:color="auto" w:fill="FFFFFF"/>
          <w:lang w:val="ru-RU"/>
        </w:rPr>
        <w:t xml:space="preserve"> </w:t>
      </w:r>
      <w:r w:rsidRPr="00D24EDD">
        <w:rPr>
          <w:sz w:val="28"/>
          <w:szCs w:val="28"/>
          <w:shd w:val="clear" w:color="auto" w:fill="FFFFFF"/>
          <w:lang w:val="ru-RU"/>
        </w:rPr>
        <w:t>на</w:t>
      </w:r>
      <w:r w:rsidR="002E7B18" w:rsidRPr="00D24EDD">
        <w:rPr>
          <w:sz w:val="28"/>
          <w:szCs w:val="28"/>
          <w:shd w:val="clear" w:color="auto" w:fill="FFFFFF"/>
          <w:lang w:val="ru-RU"/>
        </w:rPr>
        <w:t xml:space="preserve"> </w:t>
      </w:r>
      <w:r w:rsidRPr="00D24EDD">
        <w:rPr>
          <w:sz w:val="28"/>
          <w:szCs w:val="28"/>
          <w:shd w:val="clear" w:color="auto" w:fill="FFFFFF"/>
          <w:lang w:val="ru-RU"/>
        </w:rPr>
        <w:t>компьютере.</w:t>
      </w:r>
    </w:p>
    <w:p w:rsidR="00714084" w:rsidRDefault="00D24EDD"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Р</w:t>
      </w:r>
      <w:r w:rsidR="00371198" w:rsidRPr="00D24EDD">
        <w:rPr>
          <w:sz w:val="28"/>
          <w:szCs w:val="28"/>
          <w:shd w:val="clear" w:color="auto" w:fill="FFFFFF"/>
          <w:lang w:val="ru-RU"/>
        </w:rPr>
        <w:t>екомендации</w:t>
      </w:r>
      <w:r w:rsidR="002E7B18" w:rsidRPr="00D24EDD">
        <w:rPr>
          <w:sz w:val="28"/>
          <w:szCs w:val="28"/>
          <w:shd w:val="clear" w:color="auto" w:fill="FFFFFF"/>
          <w:lang w:val="ru-RU"/>
        </w:rPr>
        <w:t xml:space="preserve"> </w:t>
      </w:r>
      <w:r w:rsidR="00371198" w:rsidRPr="00D24EDD">
        <w:rPr>
          <w:sz w:val="28"/>
          <w:szCs w:val="28"/>
          <w:shd w:val="clear" w:color="auto" w:fill="FFFFFF"/>
          <w:lang w:val="ru-RU"/>
        </w:rPr>
        <w:t>по</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самостоятельной</w:t>
      </w:r>
      <w:r w:rsidR="002E7B18" w:rsidRPr="00D24EDD">
        <w:rPr>
          <w:sz w:val="28"/>
          <w:szCs w:val="28"/>
          <w:shd w:val="clear" w:color="auto" w:fill="FFFFFF"/>
          <w:lang w:val="ru-RU"/>
        </w:rPr>
        <w:t xml:space="preserve"> </w:t>
      </w:r>
      <w:r w:rsidR="00371198" w:rsidRPr="00D24EDD">
        <w:rPr>
          <w:sz w:val="28"/>
          <w:szCs w:val="28"/>
          <w:shd w:val="clear" w:color="auto" w:fill="FFFFFF"/>
          <w:lang w:val="ru-RU"/>
        </w:rPr>
        <w:t>работе</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w:t>
      </w:r>
      <w:r w:rsidR="002E7B18" w:rsidRPr="00D24EDD">
        <w:rPr>
          <w:sz w:val="28"/>
          <w:szCs w:val="28"/>
          <w:shd w:val="clear" w:color="auto" w:fill="FFFFFF"/>
          <w:lang w:val="ru-RU"/>
        </w:rPr>
        <w:t xml:space="preserve"> </w:t>
      </w:r>
      <w:r w:rsidR="00371198" w:rsidRPr="00D24EDD">
        <w:rPr>
          <w:sz w:val="28"/>
          <w:szCs w:val="28"/>
          <w:shd w:val="clear" w:color="auto" w:fill="FFFFFF"/>
          <w:lang w:val="ru-RU"/>
        </w:rPr>
        <w:t>электронными</w:t>
      </w:r>
      <w:r w:rsidR="002E7B18" w:rsidRPr="00D24EDD">
        <w:rPr>
          <w:sz w:val="28"/>
          <w:szCs w:val="28"/>
          <w:shd w:val="clear" w:color="auto" w:fill="FFFFFF"/>
          <w:lang w:val="ru-RU"/>
        </w:rPr>
        <w:t xml:space="preserve"> </w:t>
      </w:r>
      <w:r w:rsidR="00371198" w:rsidRPr="00D24EDD">
        <w:rPr>
          <w:sz w:val="28"/>
          <w:szCs w:val="28"/>
          <w:shd w:val="clear" w:color="auto" w:fill="FFFFFF"/>
          <w:lang w:val="ru-RU"/>
        </w:rPr>
        <w:t>словарями</w:t>
      </w:r>
      <w:r w:rsidR="002E7B18" w:rsidRPr="00D24EDD">
        <w:rPr>
          <w:sz w:val="28"/>
          <w:szCs w:val="28"/>
          <w:shd w:val="clear" w:color="auto" w:fill="FFFFFF"/>
          <w:lang w:val="ru-RU"/>
        </w:rPr>
        <w:t xml:space="preserve"> </w:t>
      </w:r>
      <w:r w:rsidR="00371198" w:rsidRPr="00D24EDD">
        <w:rPr>
          <w:sz w:val="28"/>
          <w:szCs w:val="28"/>
          <w:shd w:val="clear" w:color="auto" w:fill="FFFFFF"/>
          <w:lang w:val="ru-RU"/>
        </w:rPr>
        <w:t>и</w:t>
      </w:r>
      <w:r w:rsidR="002E7B18" w:rsidRPr="00D24EDD">
        <w:rPr>
          <w:sz w:val="28"/>
          <w:szCs w:val="28"/>
          <w:shd w:val="clear" w:color="auto" w:fill="FFFFFF"/>
          <w:lang w:val="ru-RU"/>
        </w:rPr>
        <w:t xml:space="preserve"> </w:t>
      </w:r>
      <w:r w:rsidR="00371198" w:rsidRPr="00D24EDD">
        <w:rPr>
          <w:sz w:val="28"/>
          <w:szCs w:val="28"/>
          <w:shd w:val="clear" w:color="auto" w:fill="FFFFFF"/>
          <w:lang w:val="ru-RU"/>
        </w:rPr>
        <w:t>программ</w:t>
      </w:r>
      <w:r w:rsidR="00714084">
        <w:rPr>
          <w:sz w:val="28"/>
          <w:szCs w:val="28"/>
          <w:shd w:val="clear" w:color="auto" w:fill="FFFFFF"/>
          <w:lang w:val="ru-RU"/>
        </w:rPr>
        <w:t xml:space="preserve">ами </w:t>
      </w:r>
      <w:r w:rsidR="00371198" w:rsidRPr="00D24EDD">
        <w:rPr>
          <w:sz w:val="28"/>
          <w:szCs w:val="28"/>
          <w:shd w:val="clear" w:color="auto" w:fill="FFFFFF"/>
          <w:lang w:val="ru-RU"/>
        </w:rPr>
        <w:t>автоматизированного</w:t>
      </w:r>
      <w:r w:rsidR="002E7B18" w:rsidRPr="00D24EDD">
        <w:rPr>
          <w:sz w:val="28"/>
          <w:szCs w:val="28"/>
          <w:shd w:val="clear" w:color="auto" w:fill="FFFFFF"/>
          <w:lang w:val="ru-RU"/>
        </w:rPr>
        <w:t xml:space="preserve"> </w:t>
      </w:r>
      <w:r w:rsidR="00371198" w:rsidRPr="00D24EDD">
        <w:rPr>
          <w:sz w:val="28"/>
          <w:szCs w:val="28"/>
          <w:shd w:val="clear" w:color="auto" w:fill="FFFFFF"/>
          <w:lang w:val="ru-RU"/>
        </w:rPr>
        <w:t>перевода:</w:t>
      </w:r>
    </w:p>
    <w:p w:rsidR="00714084" w:rsidRDefault="00371198" w:rsidP="008F67AD">
      <w:pPr>
        <w:pStyle w:val="afffe"/>
        <w:shd w:val="clear" w:color="auto" w:fill="FFFFFF"/>
        <w:spacing w:beforeAutospacing="0" w:after="0" w:afterAutospacing="0" w:line="240" w:lineRule="auto"/>
        <w:ind w:firstLine="709"/>
        <w:jc w:val="both"/>
        <w:rPr>
          <w:sz w:val="28"/>
          <w:szCs w:val="28"/>
          <w:shd w:val="clear" w:color="auto" w:fill="FFFFFF"/>
          <w:lang w:val="ru-RU"/>
        </w:rPr>
      </w:pP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для</w:t>
      </w:r>
      <w:r w:rsidR="002E7B18" w:rsidRPr="00D24EDD">
        <w:rPr>
          <w:sz w:val="28"/>
          <w:szCs w:val="28"/>
          <w:shd w:val="clear" w:color="auto" w:fill="FFFFFF"/>
          <w:lang w:val="ru-RU"/>
        </w:rPr>
        <w:t xml:space="preserve"> </w:t>
      </w:r>
      <w:r w:rsidRPr="00D24EDD">
        <w:rPr>
          <w:sz w:val="28"/>
          <w:szCs w:val="28"/>
          <w:shd w:val="clear" w:color="auto" w:fill="FFFFFF"/>
          <w:lang w:val="ru-RU"/>
        </w:rPr>
        <w:t>успешного</w:t>
      </w:r>
      <w:r w:rsidR="002E7B18" w:rsidRPr="00D24EDD">
        <w:rPr>
          <w:sz w:val="28"/>
          <w:szCs w:val="28"/>
          <w:shd w:val="clear" w:color="auto" w:fill="FFFFFF"/>
          <w:lang w:val="ru-RU"/>
        </w:rPr>
        <w:t xml:space="preserve"> </w:t>
      </w:r>
      <w:r w:rsidRPr="00D24EDD">
        <w:rPr>
          <w:sz w:val="28"/>
          <w:szCs w:val="28"/>
          <w:shd w:val="clear" w:color="auto" w:fill="FFFFFF"/>
          <w:lang w:val="ru-RU"/>
        </w:rPr>
        <w:t>усвоения</w:t>
      </w:r>
      <w:r w:rsidR="002E7B18" w:rsidRPr="00D24EDD">
        <w:rPr>
          <w:sz w:val="28"/>
          <w:szCs w:val="28"/>
          <w:shd w:val="clear" w:color="auto" w:fill="FFFFFF"/>
          <w:lang w:val="ru-RU"/>
        </w:rPr>
        <w:t xml:space="preserve"> </w:t>
      </w:r>
      <w:r w:rsidRPr="00D24EDD">
        <w:rPr>
          <w:sz w:val="28"/>
          <w:szCs w:val="28"/>
          <w:shd w:val="clear" w:color="auto" w:fill="FFFFFF"/>
          <w:lang w:val="ru-RU"/>
        </w:rPr>
        <w:t>программ</w:t>
      </w:r>
      <w:r w:rsidR="002E7B18" w:rsidRPr="00D24EDD">
        <w:rPr>
          <w:sz w:val="28"/>
          <w:szCs w:val="28"/>
          <w:shd w:val="clear" w:color="auto" w:fill="FFFFFF"/>
          <w:lang w:val="ru-RU"/>
        </w:rPr>
        <w:t xml:space="preserve"> </w:t>
      </w:r>
      <w:r w:rsidR="00714084">
        <w:rPr>
          <w:sz w:val="28"/>
          <w:szCs w:val="28"/>
          <w:shd w:val="clear" w:color="auto" w:fill="FFFFFF"/>
          <w:lang w:val="ru-RU"/>
        </w:rPr>
        <w:t xml:space="preserve">автоматизированного перевода </w:t>
      </w:r>
      <w:r w:rsidRPr="00D24EDD">
        <w:rPr>
          <w:sz w:val="28"/>
          <w:szCs w:val="28"/>
          <w:shd w:val="clear" w:color="auto" w:fill="FFFFFF"/>
          <w:lang w:val="ru-RU"/>
        </w:rPr>
        <w:t>необходимо</w:t>
      </w:r>
      <w:r w:rsidR="002E7B18" w:rsidRPr="00D24EDD">
        <w:rPr>
          <w:sz w:val="28"/>
          <w:szCs w:val="28"/>
          <w:shd w:val="clear" w:color="auto" w:fill="FFFFFF"/>
          <w:lang w:val="ru-RU"/>
        </w:rPr>
        <w:t xml:space="preserve"> </w:t>
      </w:r>
      <w:r w:rsidRPr="00D24EDD">
        <w:rPr>
          <w:sz w:val="28"/>
          <w:szCs w:val="28"/>
          <w:shd w:val="clear" w:color="auto" w:fill="FFFFFF"/>
          <w:lang w:val="ru-RU"/>
        </w:rPr>
        <w:t>следовать</w:t>
      </w:r>
      <w:r w:rsidR="002E7B18" w:rsidRPr="00D24EDD">
        <w:rPr>
          <w:sz w:val="28"/>
          <w:szCs w:val="28"/>
          <w:shd w:val="clear" w:color="auto" w:fill="FFFFFF"/>
          <w:lang w:val="ru-RU"/>
        </w:rPr>
        <w:t xml:space="preserve"> </w:t>
      </w:r>
      <w:r w:rsidRPr="00D24EDD">
        <w:rPr>
          <w:sz w:val="28"/>
          <w:szCs w:val="28"/>
          <w:shd w:val="clear" w:color="auto" w:fill="FFFFFF"/>
          <w:lang w:val="ru-RU"/>
        </w:rPr>
        <w:t>инструкции</w:t>
      </w:r>
      <w:r w:rsidR="002E7B18" w:rsidRPr="00D24EDD">
        <w:rPr>
          <w:sz w:val="28"/>
          <w:szCs w:val="28"/>
          <w:shd w:val="clear" w:color="auto" w:fill="FFFFFF"/>
          <w:lang w:val="ru-RU"/>
        </w:rPr>
        <w:t xml:space="preserve"> </w:t>
      </w:r>
      <w:r w:rsidRPr="00D24EDD">
        <w:rPr>
          <w:sz w:val="28"/>
          <w:szCs w:val="28"/>
          <w:shd w:val="clear" w:color="auto" w:fill="FFFFFF"/>
          <w:lang w:val="ru-RU"/>
        </w:rPr>
        <w:t>по</w:t>
      </w:r>
      <w:r w:rsidR="002E7B18" w:rsidRPr="00D24EDD">
        <w:rPr>
          <w:sz w:val="28"/>
          <w:szCs w:val="28"/>
          <w:shd w:val="clear" w:color="auto" w:fill="FFFFFF"/>
          <w:lang w:val="ru-RU"/>
        </w:rPr>
        <w:t xml:space="preserve"> </w:t>
      </w:r>
      <w:r w:rsidRPr="00D24EDD">
        <w:rPr>
          <w:sz w:val="28"/>
          <w:szCs w:val="28"/>
          <w:shd w:val="clear" w:color="auto" w:fill="FFFFFF"/>
          <w:lang w:val="ru-RU"/>
        </w:rPr>
        <w:t>работе</w:t>
      </w:r>
      <w:r w:rsidR="002E7B18" w:rsidRPr="00D24EDD">
        <w:rPr>
          <w:sz w:val="28"/>
          <w:szCs w:val="28"/>
          <w:shd w:val="clear" w:color="auto" w:fill="FFFFFF"/>
          <w:lang w:val="ru-RU"/>
        </w:rPr>
        <w:t xml:space="preserve"> </w:t>
      </w:r>
      <w:proofErr w:type="gramStart"/>
      <w:r w:rsidRPr="00D24EDD">
        <w:rPr>
          <w:sz w:val="28"/>
          <w:szCs w:val="28"/>
          <w:shd w:val="clear" w:color="auto" w:fill="FFFFFF"/>
          <w:lang w:val="ru-RU"/>
        </w:rPr>
        <w:t>с</w:t>
      </w:r>
      <w:proofErr w:type="gramEnd"/>
      <w:r w:rsidR="002E7B18" w:rsidRPr="00D24EDD">
        <w:rPr>
          <w:sz w:val="28"/>
          <w:szCs w:val="28"/>
          <w:shd w:val="clear" w:color="auto" w:fill="FFFFFF"/>
          <w:lang w:val="ru-RU"/>
        </w:rPr>
        <w:t xml:space="preserve"> </w:t>
      </w:r>
      <w:r w:rsidR="00714084">
        <w:rPr>
          <w:sz w:val="28"/>
          <w:szCs w:val="28"/>
          <w:shd w:val="clear" w:color="auto" w:fill="FFFFFF"/>
          <w:lang w:val="ru-RU"/>
        </w:rPr>
        <w:t>соответствующей;</w:t>
      </w:r>
    </w:p>
    <w:p w:rsidR="00371198" w:rsidRPr="00D24EDD" w:rsidRDefault="00371198" w:rsidP="008F67AD">
      <w:pPr>
        <w:pStyle w:val="afffe"/>
        <w:shd w:val="clear" w:color="auto" w:fill="FFFFFF"/>
        <w:spacing w:beforeAutospacing="0" w:after="0" w:afterAutospacing="0" w:line="240" w:lineRule="auto"/>
        <w:ind w:firstLine="709"/>
        <w:jc w:val="both"/>
        <w:rPr>
          <w:rFonts w:eastAsia="Georgia"/>
          <w:sz w:val="28"/>
          <w:szCs w:val="28"/>
          <w:shd w:val="clear" w:color="auto" w:fill="FFFFFF"/>
          <w:lang w:val="ru-RU"/>
        </w:rPr>
      </w:pPr>
      <w:r w:rsidRPr="00D24EDD">
        <w:rPr>
          <w:sz w:val="28"/>
          <w:szCs w:val="28"/>
          <w:shd w:val="clear" w:color="auto" w:fill="FFFFFF"/>
          <w:lang w:val="ru-RU"/>
        </w:rPr>
        <w:t>-</w:t>
      </w:r>
      <w:r w:rsidR="002E7B18" w:rsidRPr="00D24EDD">
        <w:rPr>
          <w:sz w:val="28"/>
          <w:szCs w:val="28"/>
          <w:shd w:val="clear" w:color="auto" w:fill="FFFFFF"/>
          <w:lang w:val="ru-RU"/>
        </w:rPr>
        <w:t xml:space="preserve"> </w:t>
      </w:r>
      <w:r w:rsidRPr="00D24EDD">
        <w:rPr>
          <w:sz w:val="28"/>
          <w:szCs w:val="28"/>
          <w:shd w:val="clear" w:color="auto" w:fill="FFFFFF"/>
          <w:lang w:val="ru-RU"/>
        </w:rPr>
        <w:t>для</w:t>
      </w:r>
      <w:r w:rsidR="002E7B18" w:rsidRPr="00D24EDD">
        <w:rPr>
          <w:sz w:val="28"/>
          <w:szCs w:val="28"/>
          <w:shd w:val="clear" w:color="auto" w:fill="FFFFFF"/>
          <w:lang w:val="ru-RU"/>
        </w:rPr>
        <w:t xml:space="preserve"> </w:t>
      </w:r>
      <w:r w:rsidRPr="00D24EDD">
        <w:rPr>
          <w:sz w:val="28"/>
          <w:szCs w:val="28"/>
          <w:shd w:val="clear" w:color="auto" w:fill="FFFFFF"/>
          <w:lang w:val="ru-RU"/>
        </w:rPr>
        <w:t>закрепления</w:t>
      </w:r>
      <w:r w:rsidR="002E7B18" w:rsidRPr="00D24EDD">
        <w:rPr>
          <w:sz w:val="28"/>
          <w:szCs w:val="28"/>
          <w:shd w:val="clear" w:color="auto" w:fill="FFFFFF"/>
          <w:lang w:val="ru-RU"/>
        </w:rPr>
        <w:t xml:space="preserve"> </w:t>
      </w:r>
      <w:r w:rsidRPr="00D24EDD">
        <w:rPr>
          <w:sz w:val="28"/>
          <w:szCs w:val="28"/>
          <w:shd w:val="clear" w:color="auto" w:fill="FFFFFF"/>
          <w:lang w:val="ru-RU"/>
        </w:rPr>
        <w:t>полученных</w:t>
      </w:r>
      <w:r w:rsidR="002E7B18" w:rsidRPr="00D24EDD">
        <w:rPr>
          <w:sz w:val="28"/>
          <w:szCs w:val="28"/>
          <w:shd w:val="clear" w:color="auto" w:fill="FFFFFF"/>
          <w:lang w:val="ru-RU"/>
        </w:rPr>
        <w:t xml:space="preserve"> </w:t>
      </w:r>
      <w:r w:rsidRPr="00D24EDD">
        <w:rPr>
          <w:sz w:val="28"/>
          <w:szCs w:val="28"/>
          <w:shd w:val="clear" w:color="auto" w:fill="FFFFFF"/>
          <w:lang w:val="ru-RU"/>
        </w:rPr>
        <w:t>навыков</w:t>
      </w:r>
      <w:r w:rsidR="002E7B18" w:rsidRPr="00D24EDD">
        <w:rPr>
          <w:sz w:val="28"/>
          <w:szCs w:val="28"/>
          <w:shd w:val="clear" w:color="auto" w:fill="FFFFFF"/>
          <w:lang w:val="ru-RU"/>
        </w:rPr>
        <w:t xml:space="preserve"> </w:t>
      </w:r>
      <w:r w:rsidRPr="00D24EDD">
        <w:rPr>
          <w:sz w:val="28"/>
          <w:szCs w:val="28"/>
          <w:shd w:val="clear" w:color="auto" w:fill="FFFFFF"/>
          <w:lang w:val="ru-RU"/>
        </w:rPr>
        <w:t>необходимо</w:t>
      </w:r>
      <w:r w:rsidR="002E7B18" w:rsidRPr="00D24EDD">
        <w:rPr>
          <w:sz w:val="28"/>
          <w:szCs w:val="28"/>
          <w:shd w:val="clear" w:color="auto" w:fill="FFFFFF"/>
          <w:lang w:val="ru-RU"/>
        </w:rPr>
        <w:t xml:space="preserve"> </w:t>
      </w:r>
      <w:r w:rsidRPr="00D24EDD">
        <w:rPr>
          <w:sz w:val="28"/>
          <w:szCs w:val="28"/>
          <w:shd w:val="clear" w:color="auto" w:fill="FFFFFF"/>
          <w:lang w:val="ru-RU"/>
        </w:rPr>
        <w:t>выполнять</w:t>
      </w:r>
      <w:r w:rsidR="002E7B18" w:rsidRPr="00D24EDD">
        <w:rPr>
          <w:sz w:val="28"/>
          <w:szCs w:val="28"/>
          <w:shd w:val="clear" w:color="auto" w:fill="FFFFFF"/>
          <w:lang w:val="ru-RU"/>
        </w:rPr>
        <w:t xml:space="preserve"> </w:t>
      </w:r>
      <w:r w:rsidR="00714084">
        <w:rPr>
          <w:sz w:val="28"/>
          <w:szCs w:val="28"/>
          <w:shd w:val="clear" w:color="auto" w:fill="FFFFFF"/>
          <w:lang w:val="ru-RU"/>
        </w:rPr>
        <w:t xml:space="preserve">последующие </w:t>
      </w:r>
      <w:r w:rsidRPr="00D24EDD">
        <w:rPr>
          <w:sz w:val="28"/>
          <w:szCs w:val="28"/>
          <w:shd w:val="clear" w:color="auto" w:fill="FFFFFF"/>
          <w:lang w:val="ru-RU"/>
        </w:rPr>
        <w:t>перевод</w:t>
      </w:r>
      <w:r w:rsidR="00714084">
        <w:rPr>
          <w:sz w:val="28"/>
          <w:szCs w:val="28"/>
          <w:shd w:val="clear" w:color="auto" w:fill="FFFFFF"/>
          <w:lang w:val="ru-RU"/>
        </w:rPr>
        <w:t>ы</w:t>
      </w:r>
      <w:r w:rsidR="00714084" w:rsidRPr="00714084">
        <w:rPr>
          <w:sz w:val="28"/>
          <w:szCs w:val="28"/>
          <w:shd w:val="clear" w:color="auto" w:fill="FFFFFF"/>
          <w:lang w:val="ru-RU"/>
        </w:rPr>
        <w:t xml:space="preserve"> </w:t>
      </w:r>
      <w:r w:rsidR="00714084" w:rsidRPr="00D24EDD">
        <w:rPr>
          <w:sz w:val="28"/>
          <w:szCs w:val="28"/>
          <w:shd w:val="clear" w:color="auto" w:fill="FFFFFF"/>
          <w:lang w:val="ru-RU"/>
        </w:rPr>
        <w:t>текстов</w:t>
      </w:r>
      <w:r w:rsidR="00714084">
        <w:rPr>
          <w:sz w:val="28"/>
          <w:szCs w:val="28"/>
          <w:shd w:val="clear" w:color="auto" w:fill="FFFFFF"/>
          <w:lang w:val="ru-RU"/>
        </w:rPr>
        <w:t>, в том числе по другим профильным дисциплинам,</w:t>
      </w:r>
      <w:r w:rsidR="002E7B18" w:rsidRPr="00D24EDD">
        <w:rPr>
          <w:sz w:val="28"/>
          <w:szCs w:val="28"/>
          <w:shd w:val="clear" w:color="auto" w:fill="FFFFFF"/>
          <w:lang w:val="ru-RU"/>
        </w:rPr>
        <w:t xml:space="preserve"> </w:t>
      </w:r>
      <w:r w:rsidRPr="00D24EDD">
        <w:rPr>
          <w:sz w:val="28"/>
          <w:szCs w:val="28"/>
          <w:shd w:val="clear" w:color="auto" w:fill="FFFFFF"/>
          <w:lang w:val="ru-RU"/>
        </w:rPr>
        <w:t>в</w:t>
      </w:r>
      <w:r w:rsidR="002E7B18" w:rsidRPr="00D24EDD">
        <w:rPr>
          <w:sz w:val="28"/>
          <w:szCs w:val="28"/>
          <w:shd w:val="clear" w:color="auto" w:fill="FFFFFF"/>
          <w:lang w:val="ru-RU"/>
        </w:rPr>
        <w:t xml:space="preserve"> </w:t>
      </w:r>
      <w:r w:rsidRPr="00D24EDD">
        <w:rPr>
          <w:sz w:val="28"/>
          <w:szCs w:val="28"/>
          <w:shd w:val="clear" w:color="auto" w:fill="FFFFFF"/>
          <w:lang w:val="ru-RU"/>
        </w:rPr>
        <w:t>программ</w:t>
      </w:r>
      <w:r w:rsidR="00714084">
        <w:rPr>
          <w:sz w:val="28"/>
          <w:szCs w:val="28"/>
          <w:shd w:val="clear" w:color="auto" w:fill="FFFFFF"/>
          <w:lang w:val="ru-RU"/>
        </w:rPr>
        <w:t>ах автоматизированного перевода</w:t>
      </w:r>
      <w:r w:rsidRPr="00D24EDD">
        <w:rPr>
          <w:sz w:val="28"/>
          <w:szCs w:val="28"/>
          <w:shd w:val="clear" w:color="auto" w:fill="FFFFFF"/>
          <w:lang w:val="ru-RU"/>
        </w:rPr>
        <w:t>.</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sidRPr="002468D4">
        <w:rPr>
          <w:sz w:val="28"/>
          <w:szCs w:val="28"/>
          <w:shd w:val="clear" w:color="auto" w:fill="FFFFFF"/>
          <w:lang w:val="ru-RU"/>
        </w:rPr>
        <w:t xml:space="preserve">При переводе текста с использованием Интернет-ресурсов встречаются типичные переводческие проблемы. При этом следует владеть </w:t>
      </w:r>
      <w:r>
        <w:rPr>
          <w:sz w:val="28"/>
          <w:szCs w:val="28"/>
          <w:shd w:val="clear" w:color="auto" w:fill="FFFFFF"/>
          <w:lang w:val="ru-RU"/>
        </w:rPr>
        <w:t>эффективными методиками поиска.</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1.</w:t>
      </w:r>
      <w:r w:rsidRPr="002468D4">
        <w:rPr>
          <w:sz w:val="28"/>
          <w:szCs w:val="28"/>
          <w:shd w:val="clear" w:color="auto" w:fill="FFFFFF"/>
          <w:lang w:val="ru-RU"/>
        </w:rPr>
        <w:t xml:space="preserve"> Если вы хотите проверить вариант перевода, необходимо набрать соответствующие словосочетания </w:t>
      </w:r>
      <w:r>
        <w:rPr>
          <w:sz w:val="28"/>
          <w:szCs w:val="28"/>
          <w:shd w:val="clear" w:color="auto" w:fill="FFFFFF"/>
          <w:lang w:val="ru-RU"/>
        </w:rPr>
        <w:t>в поисковике</w:t>
      </w:r>
      <w:r w:rsidRPr="002468D4">
        <w:rPr>
          <w:sz w:val="28"/>
          <w:szCs w:val="28"/>
          <w:shd w:val="clear" w:color="auto" w:fill="FFFFFF"/>
          <w:lang w:val="ru-RU"/>
        </w:rPr>
        <w:t xml:space="preserve"> Google (словосочетания заключаются в кавычки), этот же метод позволяет проверить написание имени собственного или уточнить название учреждения.</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2. </w:t>
      </w:r>
      <w:r w:rsidRPr="002468D4">
        <w:rPr>
          <w:sz w:val="28"/>
          <w:szCs w:val="28"/>
          <w:shd w:val="clear" w:color="auto" w:fill="FFFFFF"/>
          <w:lang w:val="ru-RU"/>
        </w:rPr>
        <w:t xml:space="preserve">Если у вас нет готового варианта перевода выражения, следует найти тексты соответствующей тематики по ключевым словам, где велика вероятность </w:t>
      </w:r>
      <w:proofErr w:type="gramStart"/>
      <w:r w:rsidRPr="002468D4">
        <w:rPr>
          <w:sz w:val="28"/>
          <w:szCs w:val="28"/>
          <w:shd w:val="clear" w:color="auto" w:fill="FFFFFF"/>
          <w:lang w:val="ru-RU"/>
        </w:rPr>
        <w:t>обнаружить</w:t>
      </w:r>
      <w:proofErr w:type="gramEnd"/>
      <w:r w:rsidRPr="002468D4">
        <w:rPr>
          <w:sz w:val="28"/>
          <w:szCs w:val="28"/>
          <w:shd w:val="clear" w:color="auto" w:fill="FFFFFF"/>
          <w:lang w:val="ru-RU"/>
        </w:rPr>
        <w:t xml:space="preserve"> нужный термин.</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3. </w:t>
      </w:r>
      <w:r w:rsidRPr="002468D4">
        <w:rPr>
          <w:sz w:val="28"/>
          <w:szCs w:val="28"/>
          <w:shd w:val="clear" w:color="auto" w:fill="FFFFFF"/>
          <w:lang w:val="ru-RU"/>
        </w:rPr>
        <w:t>Если вы переводите документ, то поиск по ключевым словам также позволяет быстро найти образец документа, который вам предстоит переводить, при этом особое внимание следует обращать на специализированные сайты.</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4. </w:t>
      </w:r>
      <w:r w:rsidRPr="002468D4">
        <w:rPr>
          <w:sz w:val="28"/>
          <w:szCs w:val="28"/>
          <w:shd w:val="clear" w:color="auto" w:fill="FFFFFF"/>
          <w:lang w:val="ru-RU"/>
        </w:rPr>
        <w:t>При переводе  используйте специализированные сайты и порталы, переводческие и лингвистические сайты, сайты переводческих агентств</w:t>
      </w:r>
      <w:r>
        <w:rPr>
          <w:sz w:val="28"/>
          <w:szCs w:val="28"/>
          <w:shd w:val="clear" w:color="auto" w:fill="FFFFFF"/>
          <w:lang w:val="ru-RU"/>
        </w:rPr>
        <w:t>,</w:t>
      </w:r>
      <w:r w:rsidRPr="002468D4">
        <w:rPr>
          <w:sz w:val="28"/>
          <w:szCs w:val="28"/>
          <w:shd w:val="clear" w:color="auto" w:fill="FFFFFF"/>
          <w:lang w:val="ru-RU"/>
        </w:rPr>
        <w:t xml:space="preserve"> например:</w:t>
      </w:r>
    </w:p>
    <w:p w:rsid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sidRPr="002468D4">
        <w:rPr>
          <w:sz w:val="28"/>
          <w:szCs w:val="28"/>
          <w:shd w:val="clear" w:color="auto" w:fill="FFFFFF"/>
          <w:lang w:val="ru-RU"/>
        </w:rPr>
        <w:lastRenderedPageBreak/>
        <w:t xml:space="preserve">- TenLinks.com – </w:t>
      </w:r>
      <w:hyperlink r:id="rId32" w:history="1">
        <w:r w:rsidRPr="002468D4">
          <w:rPr>
            <w:sz w:val="28"/>
            <w:szCs w:val="28"/>
            <w:shd w:val="clear" w:color="auto" w:fill="FFFFFF"/>
            <w:lang w:val="ru-RU"/>
          </w:rPr>
          <w:t>http://www.tenlinks.com/</w:t>
        </w:r>
      </w:hyperlink>
      <w:r w:rsidRPr="002468D4">
        <w:rPr>
          <w:sz w:val="28"/>
          <w:szCs w:val="28"/>
          <w:shd w:val="clear" w:color="auto" w:fill="FFFFFF"/>
          <w:lang w:val="ru-RU"/>
        </w:rPr>
        <w:t xml:space="preserve"> – каталог специализированных порталов по отраслям промышленнос</w:t>
      </w:r>
      <w:r>
        <w:rPr>
          <w:sz w:val="28"/>
          <w:szCs w:val="28"/>
          <w:shd w:val="clear" w:color="auto" w:fill="FFFFFF"/>
          <w:lang w:val="ru-RU"/>
        </w:rPr>
        <w:t>ти и отдельным видам технологий;</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w:t>
      </w:r>
      <w:r w:rsidRPr="002468D4">
        <w:rPr>
          <w:sz w:val="28"/>
          <w:szCs w:val="28"/>
          <w:shd w:val="clear" w:color="auto" w:fill="FFFFFF"/>
          <w:lang w:val="ru-RU"/>
        </w:rPr>
        <w:t xml:space="preserve">Aquarius – </w:t>
      </w:r>
      <w:hyperlink r:id="rId33" w:history="1">
        <w:r w:rsidRPr="002468D4">
          <w:rPr>
            <w:sz w:val="28"/>
            <w:szCs w:val="28"/>
            <w:shd w:val="clear" w:color="auto" w:fill="FFFFFF"/>
            <w:lang w:val="ru-RU"/>
          </w:rPr>
          <w:t>http://aquarius.net/</w:t>
        </w:r>
      </w:hyperlink>
      <w:r w:rsidRPr="002468D4">
        <w:rPr>
          <w:sz w:val="28"/>
          <w:szCs w:val="28"/>
          <w:shd w:val="clear" w:color="auto" w:fill="FFFFFF"/>
          <w:lang w:val="ru-RU"/>
        </w:rPr>
        <w:t xml:space="preserve"> – старейший переводческий портал, база данных переводчиков и агентств (бесплатная регистрация), новости, форумы, ссылки;</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w:t>
      </w:r>
      <w:r w:rsidRPr="002468D4">
        <w:rPr>
          <w:sz w:val="28"/>
          <w:szCs w:val="28"/>
          <w:shd w:val="clear" w:color="auto" w:fill="FFFFFF"/>
          <w:lang w:val="ru-RU"/>
        </w:rPr>
        <w:t xml:space="preserve">TransHub – </w:t>
      </w:r>
      <w:hyperlink r:id="rId34" w:history="1">
        <w:r w:rsidRPr="002468D4">
          <w:rPr>
            <w:sz w:val="28"/>
            <w:szCs w:val="28"/>
            <w:shd w:val="clear" w:color="auto" w:fill="FFFFFF"/>
            <w:lang w:val="ru-RU"/>
          </w:rPr>
          <w:t>http://transhub.cjb.net/</w:t>
        </w:r>
      </w:hyperlink>
      <w:r w:rsidRPr="002468D4">
        <w:rPr>
          <w:sz w:val="28"/>
          <w:szCs w:val="28"/>
          <w:shd w:val="clear" w:color="auto" w:fill="FFFFFF"/>
          <w:lang w:val="ru-RU"/>
        </w:rPr>
        <w:t xml:space="preserve"> – множество ссылок на переводческие ресурсы;</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w:t>
      </w:r>
      <w:r w:rsidRPr="002468D4">
        <w:rPr>
          <w:sz w:val="28"/>
          <w:szCs w:val="28"/>
          <w:shd w:val="clear" w:color="auto" w:fill="FFFFFF"/>
          <w:lang w:val="ru-RU"/>
        </w:rPr>
        <w:t xml:space="preserve"> Multilingual Spellcheckers for Word 97</w:t>
      </w:r>
      <w:r>
        <w:rPr>
          <w:sz w:val="28"/>
          <w:szCs w:val="28"/>
          <w:shd w:val="clear" w:color="auto" w:fill="FFFFFF"/>
          <w:lang w:val="ru-RU"/>
        </w:rPr>
        <w:t xml:space="preserve"> </w:t>
      </w:r>
      <w:r w:rsidRPr="002468D4">
        <w:rPr>
          <w:sz w:val="28"/>
          <w:szCs w:val="28"/>
          <w:shd w:val="clear" w:color="auto" w:fill="FFFFFF"/>
          <w:lang w:val="ru-RU"/>
        </w:rPr>
        <w:t>– файлы автоматической проверки орфографии для большинства европейских языков;</w:t>
      </w:r>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w:t>
      </w:r>
      <w:r w:rsidRPr="002468D4">
        <w:rPr>
          <w:sz w:val="28"/>
          <w:szCs w:val="28"/>
          <w:shd w:val="clear" w:color="auto" w:fill="FFFFFF"/>
          <w:lang w:val="ru-RU"/>
        </w:rPr>
        <w:t xml:space="preserve"> Lantra-L – универсальный переводческий список рассылки, дайджест, архив;</w:t>
      </w:r>
    </w:p>
    <w:p w:rsid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w:t>
      </w:r>
      <w:r w:rsidRPr="002468D4">
        <w:rPr>
          <w:sz w:val="28"/>
          <w:szCs w:val="28"/>
          <w:shd w:val="clear" w:color="auto" w:fill="FFFFFF"/>
          <w:lang w:val="ru-RU"/>
        </w:rPr>
        <w:t xml:space="preserve">Союз переводчиков России – </w:t>
      </w:r>
      <w:hyperlink r:id="rId35" w:history="1">
        <w:r w:rsidRPr="002468D4">
          <w:rPr>
            <w:sz w:val="28"/>
            <w:szCs w:val="28"/>
            <w:shd w:val="clear" w:color="auto" w:fill="FFFFFF"/>
            <w:lang w:val="ru-RU"/>
          </w:rPr>
          <w:t>http://utr.bizcom.ru/</w:t>
        </w:r>
      </w:hyperlink>
    </w:p>
    <w:p w:rsidR="002468D4" w:rsidRP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5. </w:t>
      </w:r>
      <w:r w:rsidRPr="002468D4">
        <w:rPr>
          <w:sz w:val="28"/>
          <w:szCs w:val="28"/>
          <w:shd w:val="clear" w:color="auto" w:fill="FFFFFF"/>
          <w:lang w:val="ru-RU"/>
        </w:rPr>
        <w:t>Оцените качество перевода с помощью онлайн-переводчиков по следующим критериям: затраты времени на выполнение перевода, необходимость специальной подготовки пользователя (компьютерные, языковые и т.п.), качество перевода (целостность текста, наличие ошибок, стилистическая однородность), необходимость постредактирования.</w:t>
      </w:r>
    </w:p>
    <w:p w:rsidR="002468D4" w:rsidRDefault="002468D4" w:rsidP="002468D4">
      <w:pPr>
        <w:pStyle w:val="afffe"/>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6. </w:t>
      </w:r>
      <w:r w:rsidRPr="002468D4">
        <w:rPr>
          <w:sz w:val="28"/>
          <w:szCs w:val="28"/>
          <w:shd w:val="clear" w:color="auto" w:fill="FFFFFF"/>
          <w:lang w:val="ru-RU"/>
        </w:rPr>
        <w:t>На этапе постредактирования текста выполните необходимые действия: лексические замены, удаление вариантов перевода, лексические замены переводов словосочетаний, исправление неверного согласования, исправление неверного управления, вставка дополнительных слов, вставка дополнительных словосочетаний, удаление лишних слов, изменение структуры предложения.</w:t>
      </w:r>
    </w:p>
    <w:p w:rsidR="00FF7D15" w:rsidRPr="00A81847" w:rsidRDefault="00A03C02" w:rsidP="00FF7D15">
      <w:pPr>
        <w:pStyle w:val="1"/>
        <w:numPr>
          <w:ilvl w:val="0"/>
          <w:numId w:val="0"/>
        </w:numPr>
        <w:ind w:firstLine="709"/>
        <w:rPr>
          <w:color w:val="000000"/>
          <w:spacing w:val="7"/>
        </w:rPr>
      </w:pPr>
      <w:bookmarkStart w:id="6" w:name="_Toc10759802"/>
      <w:bookmarkStart w:id="7" w:name="_Toc19188558"/>
      <w:r>
        <w:rPr>
          <w:color w:val="000000"/>
          <w:spacing w:val="7"/>
        </w:rPr>
        <w:t>4</w:t>
      </w:r>
      <w:r w:rsidRPr="00A81847">
        <w:rPr>
          <w:color w:val="000000"/>
          <w:spacing w:val="7"/>
        </w:rPr>
        <w:t xml:space="preserve"> </w:t>
      </w:r>
      <w:bookmarkStart w:id="8" w:name="_Toc6130227"/>
      <w:bookmarkStart w:id="9" w:name="_Toc19187548"/>
      <w:r w:rsidR="00FF7D15" w:rsidRPr="00A81847">
        <w:rPr>
          <w:color w:val="000000"/>
          <w:spacing w:val="7"/>
        </w:rPr>
        <w:t>Методические указания по выполнению индивидуального задания</w:t>
      </w:r>
      <w:bookmarkEnd w:id="7"/>
      <w:bookmarkEnd w:id="8"/>
      <w:bookmarkEnd w:id="9"/>
    </w:p>
    <w:p w:rsidR="00FF7D15" w:rsidRPr="00A81847" w:rsidRDefault="00FF7D15" w:rsidP="00FF7D15">
      <w:pPr>
        <w:shd w:val="clear" w:color="auto" w:fill="FFFFFF"/>
        <w:tabs>
          <w:tab w:val="left" w:pos="1627"/>
        </w:tabs>
        <w:spacing w:after="0"/>
        <w:ind w:firstLine="709"/>
        <w:jc w:val="both"/>
        <w:rPr>
          <w:color w:val="000000"/>
          <w:sz w:val="28"/>
          <w:szCs w:val="28"/>
        </w:rPr>
      </w:pPr>
    </w:p>
    <w:p w:rsidR="00FF7D15" w:rsidRPr="00FF7D15" w:rsidRDefault="00FF7D15"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Индивидуальное задание выполняется для систематизации, закрепления и расширения теоретических знаний и практических навыков, полученных в процессе обучения, а также формирования умений их применять при решении типовых заданий по дисциплине «Компьютерн</w:t>
      </w:r>
      <w:r w:rsidR="009538A0">
        <w:rPr>
          <w:sz w:val="28"/>
          <w:szCs w:val="28"/>
          <w:shd w:val="clear" w:color="auto" w:fill="FFFFFF"/>
          <w:lang w:val="ru-RU"/>
        </w:rPr>
        <w:t>ые технологии в переводе</w:t>
      </w:r>
      <w:r w:rsidRPr="00FF7D15">
        <w:rPr>
          <w:sz w:val="28"/>
          <w:szCs w:val="28"/>
          <w:shd w:val="clear" w:color="auto" w:fill="FFFFFF"/>
          <w:lang w:val="ru-RU"/>
        </w:rPr>
        <w:t>».</w:t>
      </w:r>
    </w:p>
    <w:p w:rsidR="00FF7D15" w:rsidRPr="00FF7D15" w:rsidRDefault="00FF7D15"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При выполнении индивидуальных заданий студентам целесообразно придерживаться следующих рекомендаций.</w:t>
      </w:r>
    </w:p>
    <w:p w:rsidR="00FF7D15" w:rsidRPr="00FF7D15" w:rsidRDefault="00FF7D15"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 xml:space="preserve">Готовиться к сдаче индивидуального задания целесообразно во время решения аналогичных заданий в течение всего семестра. </w:t>
      </w:r>
    </w:p>
    <w:p w:rsidR="00FF7D15" w:rsidRPr="00FF7D15" w:rsidRDefault="00FF7D15"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При выполнении индивидуального задания применять решения типовых вариантов, конспекты теоретического материалы, записи, выполненные на практических занятиях, основную и дополнительную литературу (Рабочая программа, пункты 5.1 и 5.2), специализированные сайты (Рабочая программа, пункт 5.4), информационные справочные системы современных информационных технологий (Рабочая программа, пункт 5.5), при необходимости осуществлять самостоятельный подбор учебников, методических рекомендаций.</w:t>
      </w:r>
    </w:p>
    <w:p w:rsidR="00FF7D15" w:rsidRPr="00FF7D15" w:rsidRDefault="00FF7D15"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При выполнении индивидуального задания следует обязательно записывать все пояснения, которые необходимы по ходу выполнения задания.</w:t>
      </w:r>
    </w:p>
    <w:p w:rsidR="00FF7D15" w:rsidRPr="00FF7D15" w:rsidRDefault="00FF7D15"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Если выполнение индивидуальное задание вызывает трудности, то допускаются консультации у преподавателя на практических занятиях.</w:t>
      </w:r>
    </w:p>
    <w:p w:rsidR="00FF7D15" w:rsidRPr="00FF7D15" w:rsidRDefault="00FF7D15"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На защите индивидуального задания студент должен быть готов дать объяснения по методам его выполнения.</w:t>
      </w:r>
    </w:p>
    <w:p w:rsidR="00FF7D15" w:rsidRPr="00FF7D15" w:rsidRDefault="00FF7D15"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lastRenderedPageBreak/>
        <w:t>Можно применять следующий алгоритм выполнения индивидуального задания:</w:t>
      </w:r>
    </w:p>
    <w:p w:rsidR="00FF7D15" w:rsidRPr="00FF7D15" w:rsidRDefault="00FF7D15" w:rsidP="00FF7D15">
      <w:pPr>
        <w:pStyle w:val="afffe"/>
        <w:numPr>
          <w:ilvl w:val="0"/>
          <w:numId w:val="24"/>
        </w:numPr>
        <w:shd w:val="clear" w:color="auto" w:fill="FFFFFF"/>
        <w:spacing w:beforeAutospacing="0" w:after="0" w:afterAutospacing="0" w:line="240" w:lineRule="auto"/>
        <w:jc w:val="both"/>
        <w:rPr>
          <w:sz w:val="28"/>
          <w:szCs w:val="28"/>
          <w:shd w:val="clear" w:color="auto" w:fill="FFFFFF"/>
          <w:lang w:val="ru-RU"/>
        </w:rPr>
      </w:pPr>
      <w:r w:rsidRPr="00FF7D15">
        <w:rPr>
          <w:sz w:val="28"/>
          <w:szCs w:val="28"/>
          <w:shd w:val="clear" w:color="auto" w:fill="FFFFFF"/>
          <w:lang w:val="ru-RU"/>
        </w:rPr>
        <w:t>сформировать понимание проблемной ситуации (знакомство с общей формулировкой задания, определение для себя новых, незнакомых понятий и действий);</w:t>
      </w:r>
    </w:p>
    <w:p w:rsidR="00FF7D15" w:rsidRPr="00FF7D15" w:rsidRDefault="00FF7D15" w:rsidP="00FF7D15">
      <w:pPr>
        <w:pStyle w:val="afffe"/>
        <w:numPr>
          <w:ilvl w:val="0"/>
          <w:numId w:val="24"/>
        </w:numPr>
        <w:shd w:val="clear" w:color="auto" w:fill="FFFFFF"/>
        <w:spacing w:beforeAutospacing="0" w:after="0" w:afterAutospacing="0" w:line="240" w:lineRule="auto"/>
        <w:jc w:val="both"/>
        <w:rPr>
          <w:sz w:val="28"/>
          <w:szCs w:val="28"/>
          <w:shd w:val="clear" w:color="auto" w:fill="FFFFFF"/>
          <w:lang w:val="ru-RU"/>
        </w:rPr>
      </w:pPr>
      <w:r w:rsidRPr="00FF7D15">
        <w:rPr>
          <w:sz w:val="28"/>
          <w:szCs w:val="28"/>
          <w:shd w:val="clear" w:color="auto" w:fill="FFFFFF"/>
          <w:lang w:val="ru-RU"/>
        </w:rPr>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rsidR="00FF7D15" w:rsidRPr="00FF7D15" w:rsidRDefault="00FF7D15" w:rsidP="00FF7D15">
      <w:pPr>
        <w:pStyle w:val="afffe"/>
        <w:numPr>
          <w:ilvl w:val="0"/>
          <w:numId w:val="24"/>
        </w:numPr>
        <w:shd w:val="clear" w:color="auto" w:fill="FFFFFF"/>
        <w:spacing w:beforeAutospacing="0" w:after="0" w:afterAutospacing="0" w:line="240" w:lineRule="auto"/>
        <w:jc w:val="both"/>
        <w:rPr>
          <w:sz w:val="28"/>
          <w:szCs w:val="28"/>
          <w:shd w:val="clear" w:color="auto" w:fill="FFFFFF"/>
          <w:lang w:val="ru-RU"/>
        </w:rPr>
      </w:pPr>
      <w:r w:rsidRPr="00FF7D15">
        <w:rPr>
          <w:sz w:val="28"/>
          <w:szCs w:val="28"/>
          <w:shd w:val="clear" w:color="auto" w:fill="FFFFFF"/>
          <w:lang w:val="ru-RU"/>
        </w:rPr>
        <w:t>спланировать самостоятельную деятельность по реализации задания (в письменном или печатном виде сформировать общий график работы, возможно, обсудить его с преподавателем).</w:t>
      </w:r>
    </w:p>
    <w:p w:rsidR="00A03C02" w:rsidRPr="00A81847" w:rsidRDefault="00FF7D15" w:rsidP="00A03C02">
      <w:pPr>
        <w:pStyle w:val="1"/>
        <w:numPr>
          <w:ilvl w:val="0"/>
          <w:numId w:val="0"/>
        </w:numPr>
        <w:ind w:firstLine="709"/>
        <w:rPr>
          <w:color w:val="000000"/>
          <w:spacing w:val="7"/>
        </w:rPr>
      </w:pPr>
      <w:bookmarkStart w:id="10" w:name="_Toc19188559"/>
      <w:r>
        <w:rPr>
          <w:color w:val="000000"/>
          <w:spacing w:val="7"/>
        </w:rPr>
        <w:t xml:space="preserve">5 </w:t>
      </w:r>
      <w:r w:rsidR="00A03C02" w:rsidRPr="00A81847">
        <w:rPr>
          <w:color w:val="000000"/>
          <w:spacing w:val="7"/>
        </w:rPr>
        <w:t>Методические указания по промежуточной аттестации</w:t>
      </w:r>
      <w:bookmarkEnd w:id="6"/>
      <w:bookmarkEnd w:id="10"/>
    </w:p>
    <w:p w:rsidR="00A03C02" w:rsidRPr="00A81847" w:rsidRDefault="00A03C02" w:rsidP="00A03C02">
      <w:pPr>
        <w:keepNext/>
        <w:spacing w:after="0"/>
        <w:ind w:firstLine="709"/>
        <w:jc w:val="both"/>
        <w:rPr>
          <w:b/>
          <w:sz w:val="28"/>
          <w:szCs w:val="28"/>
        </w:rPr>
      </w:pP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Итоговой формой контроля знаний, умений и навыков по дисциплине является зачет.</w:t>
      </w: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При подготовке к зачету студентам следует придерживаться следующих рекомендаций:</w:t>
      </w: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1) готовиться к сдаче теоретической части зачета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2) при подготовке к сдаче практической части зачета целесообразно использовать тщательно разобранные решения индивидуальных заданий;</w:t>
      </w: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3) если подготовка к зачету вызывает трудности, то допускаются консультации у преподавателя на практических занятиях;</w:t>
      </w: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4) при посещении не менее 80% всех занятий и выполнении всех запланированных заданий, студент может быть освобожден от сдачи зачета.</w:t>
      </w: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 xml:space="preserve">На подготовку ответа на зачете дается 60 минут. Сначала необходимо выполнить практическое задание, т.к. теоретический вопрос считается выученным заранее. При условии завершения практической части билета до </w:t>
      </w:r>
      <w:proofErr w:type="gramStart"/>
      <w:r w:rsidRPr="00FF7D15">
        <w:rPr>
          <w:sz w:val="28"/>
          <w:szCs w:val="28"/>
          <w:shd w:val="clear" w:color="auto" w:fill="FFFFFF"/>
          <w:lang w:val="ru-RU"/>
        </w:rPr>
        <w:t>окончания</w:t>
      </w:r>
      <w:proofErr w:type="gramEnd"/>
      <w:r w:rsidRPr="00FF7D15">
        <w:rPr>
          <w:sz w:val="28"/>
          <w:szCs w:val="28"/>
          <w:shd w:val="clear" w:color="auto" w:fill="FFFFFF"/>
          <w:lang w:val="ru-RU"/>
        </w:rPr>
        <w:t xml:space="preserve"> отведенного на подготовку времени, можно записать краткий конспект ответа на теоретический вопрос.</w:t>
      </w: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Результаты сдачи зачета оцениваются в формате «зачтено» и «незачтено».</w:t>
      </w:r>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proofErr w:type="gramStart"/>
      <w:r w:rsidRPr="00FF7D15">
        <w:rPr>
          <w:sz w:val="28"/>
          <w:szCs w:val="28"/>
          <w:shd w:val="clear" w:color="auto" w:fill="FFFFFF"/>
          <w:lang w:val="ru-RU"/>
        </w:rPr>
        <w:t>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и при выполнении практических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roofErr w:type="gramEnd"/>
    </w:p>
    <w:p w:rsidR="00A03C02" w:rsidRPr="00FF7D15" w:rsidRDefault="00A03C02" w:rsidP="00FF7D15">
      <w:pPr>
        <w:pStyle w:val="afffe"/>
        <w:shd w:val="clear" w:color="auto" w:fill="FFFFFF"/>
        <w:spacing w:beforeAutospacing="0" w:after="0" w:afterAutospacing="0" w:line="240" w:lineRule="auto"/>
        <w:ind w:firstLine="709"/>
        <w:jc w:val="both"/>
        <w:rPr>
          <w:sz w:val="28"/>
          <w:szCs w:val="28"/>
          <w:shd w:val="clear" w:color="auto" w:fill="FFFFFF"/>
          <w:lang w:val="ru-RU"/>
        </w:rPr>
      </w:pPr>
      <w:r w:rsidRPr="00FF7D15">
        <w:rPr>
          <w:sz w:val="28"/>
          <w:szCs w:val="28"/>
          <w:shd w:val="clear" w:color="auto" w:fill="FFFFFF"/>
          <w:lang w:val="ru-RU"/>
        </w:rPr>
        <w:t xml:space="preserve">«Незачтено»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w:t>
      </w:r>
    </w:p>
    <w:sectPr w:rsidR="00A03C02" w:rsidRPr="00FF7D15">
      <w:footerReference w:type="default" r:id="rId36"/>
      <w:pgSz w:w="11906" w:h="16838"/>
      <w:pgMar w:top="510" w:right="496" w:bottom="510" w:left="1510" w:header="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86B" w:rsidRDefault="0001486B">
      <w:pPr>
        <w:spacing w:after="0" w:line="240" w:lineRule="auto"/>
      </w:pPr>
      <w:r>
        <w:separator/>
      </w:r>
    </w:p>
  </w:endnote>
  <w:endnote w:type="continuationSeparator" w:id="0">
    <w:p w:rsidR="0001486B" w:rsidRDefault="00014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198" w:rsidRDefault="00371198">
    <w:pPr>
      <w:pStyle w:val="ReportMain0"/>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976355">
      <w:rPr>
        <w:noProof/>
        <w:sz w:val="20"/>
      </w:rPr>
      <w:t>2</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86B" w:rsidRDefault="0001486B">
      <w:pPr>
        <w:spacing w:after="0" w:line="240" w:lineRule="auto"/>
      </w:pPr>
      <w:r>
        <w:separator/>
      </w:r>
    </w:p>
  </w:footnote>
  <w:footnote w:type="continuationSeparator" w:id="0">
    <w:p w:rsidR="0001486B" w:rsidRDefault="000148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14F235"/>
    <w:multiLevelType w:val="multilevel"/>
    <w:tmpl w:val="8214F235"/>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00"/>
        </w:tabs>
        <w:ind w:left="2880" w:hanging="360"/>
      </w:pPr>
      <w:rPr>
        <w:sz w:val="24"/>
        <w:szCs w:val="24"/>
      </w:rPr>
    </w:lvl>
    <w:lvl w:ilvl="4">
      <w:start w:val="1"/>
      <w:numFmt w:val="decimal"/>
      <w:lvlText w:val="%5."/>
      <w:lvlJc w:val="left"/>
      <w:pPr>
        <w:tabs>
          <w:tab w:val="num" w:pos="3220"/>
        </w:tabs>
        <w:ind w:left="3600" w:hanging="360"/>
      </w:pPr>
      <w:rPr>
        <w:sz w:val="24"/>
        <w:szCs w:val="24"/>
      </w:rPr>
    </w:lvl>
    <w:lvl w:ilvl="5">
      <w:start w:val="1"/>
      <w:numFmt w:val="decimal"/>
      <w:lvlText w:val="%6."/>
      <w:lvlJc w:val="left"/>
      <w:pPr>
        <w:tabs>
          <w:tab w:val="num" w:pos="3940"/>
        </w:tabs>
        <w:ind w:left="4320" w:hanging="360"/>
      </w:pPr>
      <w:rPr>
        <w:sz w:val="24"/>
        <w:szCs w:val="24"/>
      </w:rPr>
    </w:lvl>
    <w:lvl w:ilvl="6">
      <w:start w:val="1"/>
      <w:numFmt w:val="decimal"/>
      <w:lvlText w:val="%7."/>
      <w:lvlJc w:val="left"/>
      <w:pPr>
        <w:tabs>
          <w:tab w:val="num" w:pos="4660"/>
        </w:tabs>
        <w:ind w:left="5040" w:hanging="360"/>
      </w:pPr>
      <w:rPr>
        <w:sz w:val="24"/>
        <w:szCs w:val="24"/>
      </w:rPr>
    </w:lvl>
    <w:lvl w:ilvl="7">
      <w:start w:val="1"/>
      <w:numFmt w:val="decimal"/>
      <w:lvlText w:val="%8."/>
      <w:lvlJc w:val="left"/>
      <w:pPr>
        <w:tabs>
          <w:tab w:val="num" w:pos="5380"/>
        </w:tabs>
        <w:ind w:left="5760" w:hanging="360"/>
      </w:pPr>
      <w:rPr>
        <w:sz w:val="24"/>
        <w:szCs w:val="24"/>
      </w:rPr>
    </w:lvl>
    <w:lvl w:ilvl="8">
      <w:start w:val="1"/>
      <w:numFmt w:val="decimal"/>
      <w:lvlText w:val="%9."/>
      <w:lvlJc w:val="left"/>
      <w:pPr>
        <w:tabs>
          <w:tab w:val="num" w:pos="6100"/>
        </w:tabs>
        <w:ind w:left="6480" w:hanging="360"/>
      </w:pPr>
      <w:rPr>
        <w:sz w:val="24"/>
        <w:szCs w:val="24"/>
      </w:rPr>
    </w:lvl>
  </w:abstractNum>
  <w:abstractNum w:abstractNumId="1">
    <w:nsid w:val="ADDC9CA6"/>
    <w:multiLevelType w:val="singleLevel"/>
    <w:tmpl w:val="04190011"/>
    <w:lvl w:ilvl="0">
      <w:start w:val="1"/>
      <w:numFmt w:val="decimal"/>
      <w:lvlText w:val="%1)"/>
      <w:lvlJc w:val="left"/>
      <w:pPr>
        <w:ind w:left="360" w:hanging="360"/>
      </w:pPr>
    </w:lvl>
  </w:abstractNum>
  <w:abstractNum w:abstractNumId="2">
    <w:nsid w:val="C7E4DE8A"/>
    <w:multiLevelType w:val="singleLevel"/>
    <w:tmpl w:val="C7E4DE8A"/>
    <w:lvl w:ilvl="0">
      <w:start w:val="1"/>
      <w:numFmt w:val="decimal"/>
      <w:suff w:val="space"/>
      <w:lvlText w:val="%1."/>
      <w:lvlJc w:val="left"/>
    </w:lvl>
  </w:abstractNum>
  <w:abstractNum w:abstractNumId="3">
    <w:nsid w:val="CB18B961"/>
    <w:multiLevelType w:val="singleLevel"/>
    <w:tmpl w:val="CB18B961"/>
    <w:lvl w:ilvl="0">
      <w:start w:val="1"/>
      <w:numFmt w:val="decimal"/>
      <w:suff w:val="space"/>
      <w:lvlText w:val="%1."/>
      <w:lvlJc w:val="left"/>
    </w:lvl>
  </w:abstractNum>
  <w:abstractNum w:abstractNumId="4">
    <w:nsid w:val="D3C00C32"/>
    <w:multiLevelType w:val="multilevel"/>
    <w:tmpl w:val="B92C71BA"/>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00"/>
        </w:tabs>
        <w:ind w:left="2880" w:hanging="360"/>
      </w:pPr>
      <w:rPr>
        <w:sz w:val="24"/>
        <w:szCs w:val="24"/>
      </w:rPr>
    </w:lvl>
    <w:lvl w:ilvl="4">
      <w:start w:val="1"/>
      <w:numFmt w:val="decimal"/>
      <w:lvlText w:val="%5."/>
      <w:lvlJc w:val="left"/>
      <w:pPr>
        <w:tabs>
          <w:tab w:val="num" w:pos="3220"/>
        </w:tabs>
        <w:ind w:left="3600" w:hanging="360"/>
      </w:pPr>
      <w:rPr>
        <w:sz w:val="24"/>
        <w:szCs w:val="24"/>
      </w:rPr>
    </w:lvl>
    <w:lvl w:ilvl="5">
      <w:start w:val="1"/>
      <w:numFmt w:val="decimal"/>
      <w:lvlText w:val="%6."/>
      <w:lvlJc w:val="left"/>
      <w:pPr>
        <w:tabs>
          <w:tab w:val="num" w:pos="3940"/>
        </w:tabs>
        <w:ind w:left="4320" w:hanging="360"/>
      </w:pPr>
      <w:rPr>
        <w:sz w:val="24"/>
        <w:szCs w:val="24"/>
      </w:rPr>
    </w:lvl>
    <w:lvl w:ilvl="6">
      <w:start w:val="1"/>
      <w:numFmt w:val="decimal"/>
      <w:lvlText w:val="%7."/>
      <w:lvlJc w:val="left"/>
      <w:pPr>
        <w:tabs>
          <w:tab w:val="num" w:pos="4660"/>
        </w:tabs>
        <w:ind w:left="5040" w:hanging="360"/>
      </w:pPr>
      <w:rPr>
        <w:sz w:val="24"/>
        <w:szCs w:val="24"/>
      </w:rPr>
    </w:lvl>
    <w:lvl w:ilvl="7">
      <w:start w:val="1"/>
      <w:numFmt w:val="decimal"/>
      <w:lvlText w:val="%8."/>
      <w:lvlJc w:val="left"/>
      <w:pPr>
        <w:tabs>
          <w:tab w:val="num" w:pos="5380"/>
        </w:tabs>
        <w:ind w:left="5760" w:hanging="360"/>
      </w:pPr>
      <w:rPr>
        <w:sz w:val="24"/>
        <w:szCs w:val="24"/>
      </w:rPr>
    </w:lvl>
    <w:lvl w:ilvl="8">
      <w:start w:val="1"/>
      <w:numFmt w:val="decimal"/>
      <w:lvlText w:val="%9."/>
      <w:lvlJc w:val="left"/>
      <w:pPr>
        <w:tabs>
          <w:tab w:val="num" w:pos="6100"/>
        </w:tabs>
        <w:ind w:left="6480" w:hanging="360"/>
      </w:pPr>
      <w:rPr>
        <w:sz w:val="24"/>
        <w:szCs w:val="24"/>
      </w:rPr>
    </w:lvl>
  </w:abstractNum>
  <w:abstractNum w:abstractNumId="5">
    <w:nsid w:val="D95B7422"/>
    <w:multiLevelType w:val="singleLevel"/>
    <w:tmpl w:val="D95B7422"/>
    <w:lvl w:ilvl="0">
      <w:start w:val="1"/>
      <w:numFmt w:val="decimal"/>
      <w:suff w:val="space"/>
      <w:lvlText w:val="%1."/>
      <w:lvlJc w:val="left"/>
    </w:lvl>
  </w:abstractNum>
  <w:abstractNum w:abstractNumId="6">
    <w:nsid w:val="FFFFFF7C"/>
    <w:multiLevelType w:val="singleLevel"/>
    <w:tmpl w:val="FFFFFF7C"/>
    <w:lvl w:ilvl="0">
      <w:start w:val="1"/>
      <w:numFmt w:val="decimal"/>
      <w:lvlText w:val="%1."/>
      <w:lvlJc w:val="left"/>
      <w:pPr>
        <w:tabs>
          <w:tab w:val="num" w:pos="1492"/>
        </w:tabs>
        <w:ind w:left="1492" w:hanging="360"/>
      </w:pPr>
    </w:lvl>
  </w:abstractNum>
  <w:abstractNum w:abstractNumId="7">
    <w:nsid w:val="FFFFFF7D"/>
    <w:multiLevelType w:val="singleLevel"/>
    <w:tmpl w:val="FFFFFF7D"/>
    <w:lvl w:ilvl="0">
      <w:start w:val="1"/>
      <w:numFmt w:val="decimal"/>
      <w:lvlText w:val="%1."/>
      <w:lvlJc w:val="left"/>
      <w:pPr>
        <w:tabs>
          <w:tab w:val="num" w:pos="1209"/>
        </w:tabs>
        <w:ind w:left="1209" w:hanging="360"/>
      </w:pPr>
    </w:lvl>
  </w:abstractNum>
  <w:abstractNum w:abstractNumId="8">
    <w:nsid w:val="FFFFFF7E"/>
    <w:multiLevelType w:val="singleLevel"/>
    <w:tmpl w:val="FFFFFF7E"/>
    <w:lvl w:ilvl="0">
      <w:start w:val="1"/>
      <w:numFmt w:val="decimal"/>
      <w:lvlText w:val="%1."/>
      <w:lvlJc w:val="left"/>
      <w:pPr>
        <w:tabs>
          <w:tab w:val="num" w:pos="926"/>
        </w:tabs>
        <w:ind w:left="926" w:hanging="360"/>
      </w:pPr>
    </w:lvl>
  </w:abstractNum>
  <w:abstractNum w:abstractNumId="9">
    <w:nsid w:val="FFFFFF7F"/>
    <w:multiLevelType w:val="singleLevel"/>
    <w:tmpl w:val="FFFFFF7F"/>
    <w:lvl w:ilvl="0">
      <w:start w:val="1"/>
      <w:numFmt w:val="decimal"/>
      <w:lvlText w:val="%1."/>
      <w:lvlJc w:val="left"/>
      <w:pPr>
        <w:tabs>
          <w:tab w:val="num" w:pos="643"/>
        </w:tabs>
        <w:ind w:left="643" w:hanging="360"/>
      </w:pPr>
    </w:lvl>
  </w:abstractNum>
  <w:abstractNum w:abstractNumId="10">
    <w:nsid w:val="FFFFFF80"/>
    <w:multiLevelType w:val="singleLevel"/>
    <w:tmpl w:val="FFFFFF80"/>
    <w:lvl w:ilvl="0">
      <w:start w:val="1"/>
      <w:numFmt w:val="bullet"/>
      <w:lvlText w:val=""/>
      <w:lvlJc w:val="left"/>
      <w:pPr>
        <w:tabs>
          <w:tab w:val="num" w:pos="1492"/>
        </w:tabs>
        <w:ind w:left="1492" w:hanging="360"/>
      </w:pPr>
      <w:rPr>
        <w:rFonts w:ascii="Symbol" w:hAnsi="Symbol" w:hint="default"/>
      </w:rPr>
    </w:lvl>
  </w:abstractNum>
  <w:abstractNum w:abstractNumId="11">
    <w:nsid w:val="FFFFFF81"/>
    <w:multiLevelType w:val="singleLevel"/>
    <w:tmpl w:val="FFFFFF81"/>
    <w:lvl w:ilvl="0">
      <w:start w:val="1"/>
      <w:numFmt w:val="bullet"/>
      <w:lvlText w:val=""/>
      <w:lvlJc w:val="left"/>
      <w:pPr>
        <w:tabs>
          <w:tab w:val="num" w:pos="1209"/>
        </w:tabs>
        <w:ind w:left="1209" w:hanging="360"/>
      </w:pPr>
      <w:rPr>
        <w:rFonts w:ascii="Symbol" w:hAnsi="Symbol" w:hint="default"/>
      </w:rPr>
    </w:lvl>
  </w:abstractNum>
  <w:abstractNum w:abstractNumId="12">
    <w:nsid w:val="FFFFFF82"/>
    <w:multiLevelType w:val="singleLevel"/>
    <w:tmpl w:val="FFFFFF82"/>
    <w:lvl w:ilvl="0">
      <w:start w:val="1"/>
      <w:numFmt w:val="bullet"/>
      <w:lvlText w:val=""/>
      <w:lvlJc w:val="left"/>
      <w:pPr>
        <w:tabs>
          <w:tab w:val="num" w:pos="926"/>
        </w:tabs>
        <w:ind w:left="926" w:hanging="360"/>
      </w:pPr>
      <w:rPr>
        <w:rFonts w:ascii="Symbol" w:hAnsi="Symbol" w:hint="default"/>
      </w:rPr>
    </w:lvl>
  </w:abstractNum>
  <w:abstractNum w:abstractNumId="13">
    <w:nsid w:val="FFFFFF83"/>
    <w:multiLevelType w:val="singleLevel"/>
    <w:tmpl w:val="FFFFFF83"/>
    <w:lvl w:ilvl="0">
      <w:start w:val="1"/>
      <w:numFmt w:val="bullet"/>
      <w:lvlText w:val=""/>
      <w:lvlJc w:val="left"/>
      <w:pPr>
        <w:tabs>
          <w:tab w:val="num" w:pos="643"/>
        </w:tabs>
        <w:ind w:left="643" w:hanging="360"/>
      </w:pPr>
      <w:rPr>
        <w:rFonts w:ascii="Symbol" w:hAnsi="Symbol" w:hint="default"/>
      </w:rPr>
    </w:lvl>
  </w:abstractNum>
  <w:abstractNum w:abstractNumId="14">
    <w:nsid w:val="FFFFFF88"/>
    <w:multiLevelType w:val="singleLevel"/>
    <w:tmpl w:val="FFFFFF88"/>
    <w:lvl w:ilvl="0">
      <w:start w:val="1"/>
      <w:numFmt w:val="decimal"/>
      <w:lvlText w:val="%1."/>
      <w:lvlJc w:val="left"/>
      <w:pPr>
        <w:tabs>
          <w:tab w:val="num" w:pos="360"/>
        </w:tabs>
        <w:ind w:left="360" w:hanging="360"/>
      </w:pPr>
    </w:lvl>
  </w:abstractNum>
  <w:abstractNum w:abstractNumId="15">
    <w:nsid w:val="FFFFFF89"/>
    <w:multiLevelType w:val="singleLevel"/>
    <w:tmpl w:val="FFFFFF89"/>
    <w:lvl w:ilvl="0">
      <w:start w:val="1"/>
      <w:numFmt w:val="bullet"/>
      <w:lvlText w:val=""/>
      <w:lvlJc w:val="left"/>
      <w:pPr>
        <w:tabs>
          <w:tab w:val="num" w:pos="360"/>
        </w:tabs>
        <w:ind w:left="360" w:hanging="360"/>
      </w:pPr>
      <w:rPr>
        <w:rFonts w:ascii="Symbol" w:hAnsi="Symbol" w:hint="default"/>
      </w:rPr>
    </w:lvl>
  </w:abstractNum>
  <w:abstractNum w:abstractNumId="16">
    <w:nsid w:val="05AB1958"/>
    <w:multiLevelType w:val="multilevel"/>
    <w:tmpl w:val="48F6969E"/>
    <w:lvl w:ilvl="0">
      <w:start w:val="1"/>
      <w:numFmt w:val="upperRoman"/>
      <w:pStyle w:val="1"/>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39DB5D80"/>
    <w:multiLevelType w:val="multilevel"/>
    <w:tmpl w:val="39DB5D80"/>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00"/>
        </w:tabs>
        <w:ind w:left="2880" w:hanging="360"/>
      </w:pPr>
      <w:rPr>
        <w:sz w:val="24"/>
        <w:szCs w:val="24"/>
      </w:rPr>
    </w:lvl>
    <w:lvl w:ilvl="4">
      <w:start w:val="1"/>
      <w:numFmt w:val="decimal"/>
      <w:lvlText w:val="%5."/>
      <w:lvlJc w:val="left"/>
      <w:pPr>
        <w:tabs>
          <w:tab w:val="num" w:pos="3220"/>
        </w:tabs>
        <w:ind w:left="3600" w:hanging="360"/>
      </w:pPr>
      <w:rPr>
        <w:sz w:val="24"/>
        <w:szCs w:val="24"/>
      </w:rPr>
    </w:lvl>
    <w:lvl w:ilvl="5">
      <w:start w:val="1"/>
      <w:numFmt w:val="decimal"/>
      <w:lvlText w:val="%6."/>
      <w:lvlJc w:val="left"/>
      <w:pPr>
        <w:tabs>
          <w:tab w:val="num" w:pos="3940"/>
        </w:tabs>
        <w:ind w:left="4320" w:hanging="360"/>
      </w:pPr>
      <w:rPr>
        <w:sz w:val="24"/>
        <w:szCs w:val="24"/>
      </w:rPr>
    </w:lvl>
    <w:lvl w:ilvl="6">
      <w:start w:val="1"/>
      <w:numFmt w:val="decimal"/>
      <w:lvlText w:val="%7."/>
      <w:lvlJc w:val="left"/>
      <w:pPr>
        <w:tabs>
          <w:tab w:val="num" w:pos="4660"/>
        </w:tabs>
        <w:ind w:left="5040" w:hanging="360"/>
      </w:pPr>
      <w:rPr>
        <w:sz w:val="24"/>
        <w:szCs w:val="24"/>
      </w:rPr>
    </w:lvl>
    <w:lvl w:ilvl="7">
      <w:start w:val="1"/>
      <w:numFmt w:val="decimal"/>
      <w:lvlText w:val="%8."/>
      <w:lvlJc w:val="left"/>
      <w:pPr>
        <w:tabs>
          <w:tab w:val="num" w:pos="5380"/>
        </w:tabs>
        <w:ind w:left="5760" w:hanging="360"/>
      </w:pPr>
      <w:rPr>
        <w:sz w:val="24"/>
        <w:szCs w:val="24"/>
      </w:rPr>
    </w:lvl>
    <w:lvl w:ilvl="8">
      <w:start w:val="1"/>
      <w:numFmt w:val="decimal"/>
      <w:lvlText w:val="%9."/>
      <w:lvlJc w:val="left"/>
      <w:pPr>
        <w:tabs>
          <w:tab w:val="num" w:pos="6100"/>
        </w:tabs>
        <w:ind w:left="6480" w:hanging="360"/>
      </w:pPr>
      <w:rPr>
        <w:sz w:val="24"/>
        <w:szCs w:val="24"/>
      </w:rPr>
    </w:lvl>
  </w:abstractNum>
  <w:abstractNum w:abstractNumId="18">
    <w:nsid w:val="45F17574"/>
    <w:multiLevelType w:val="hybridMultilevel"/>
    <w:tmpl w:val="62C245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6D65E9A5"/>
    <w:multiLevelType w:val="multilevel"/>
    <w:tmpl w:val="6D65E9A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16"/>
  </w:num>
  <w:num w:numId="2">
    <w:abstractNumId w:val="10"/>
  </w:num>
  <w:num w:numId="3">
    <w:abstractNumId w:val="11"/>
  </w:num>
  <w:num w:numId="4">
    <w:abstractNumId w:val="13"/>
  </w:num>
  <w:num w:numId="5">
    <w:abstractNumId w:val="7"/>
  </w:num>
  <w:num w:numId="6">
    <w:abstractNumId w:val="12"/>
  </w:num>
  <w:num w:numId="7">
    <w:abstractNumId w:val="15"/>
  </w:num>
  <w:num w:numId="8">
    <w:abstractNumId w:val="14"/>
  </w:num>
  <w:num w:numId="9">
    <w:abstractNumId w:val="6"/>
  </w:num>
  <w:num w:numId="10">
    <w:abstractNumId w:val="8"/>
  </w:num>
  <w:num w:numId="11">
    <w:abstractNumId w:val="9"/>
  </w:num>
  <w:num w:numId="12">
    <w:abstractNumId w:val="0"/>
  </w:num>
  <w:num w:numId="13">
    <w:abstractNumId w:val="2"/>
  </w:num>
  <w:num w:numId="14">
    <w:abstractNumId w:val="1"/>
  </w:num>
  <w:num w:numId="15">
    <w:abstractNumId w:val="5"/>
  </w:num>
  <w:num w:numId="16">
    <w:abstractNumId w:val="3"/>
  </w:num>
  <w:num w:numId="17">
    <w:abstractNumId w:val="4"/>
  </w:num>
  <w:num w:numId="18">
    <w:abstractNumId w:val="20"/>
  </w:num>
  <w:num w:numId="19">
    <w:abstractNumId w:val="17"/>
  </w:num>
  <w:num w:numId="20">
    <w:abstractNumId w:val="16"/>
  </w:num>
  <w:num w:numId="21">
    <w:abstractNumId w:val="16"/>
  </w:num>
  <w:num w:numId="22">
    <w:abstractNumId w:val="16"/>
  </w:num>
  <w:num w:numId="23">
    <w:abstractNumId w:val="1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84C"/>
    <w:rsid w:val="000007A5"/>
    <w:rsid w:val="00001535"/>
    <w:rsid w:val="0000186F"/>
    <w:rsid w:val="000077D2"/>
    <w:rsid w:val="0001486B"/>
    <w:rsid w:val="00046CCF"/>
    <w:rsid w:val="0008648B"/>
    <w:rsid w:val="000C1B9D"/>
    <w:rsid w:val="000C1CD8"/>
    <w:rsid w:val="000F4B4C"/>
    <w:rsid w:val="00106C3E"/>
    <w:rsid w:val="00112E68"/>
    <w:rsid w:val="00117F27"/>
    <w:rsid w:val="00134C76"/>
    <w:rsid w:val="00177A87"/>
    <w:rsid w:val="00183200"/>
    <w:rsid w:val="001D2698"/>
    <w:rsid w:val="001F10B7"/>
    <w:rsid w:val="002462AB"/>
    <w:rsid w:val="002468D4"/>
    <w:rsid w:val="00253FC5"/>
    <w:rsid w:val="0027194A"/>
    <w:rsid w:val="00271B48"/>
    <w:rsid w:val="002E0DCD"/>
    <w:rsid w:val="002E205D"/>
    <w:rsid w:val="002E7B18"/>
    <w:rsid w:val="003159CD"/>
    <w:rsid w:val="003322CA"/>
    <w:rsid w:val="00371198"/>
    <w:rsid w:val="003A550D"/>
    <w:rsid w:val="003C101E"/>
    <w:rsid w:val="00401F10"/>
    <w:rsid w:val="0040485A"/>
    <w:rsid w:val="00404D92"/>
    <w:rsid w:val="00456A2A"/>
    <w:rsid w:val="004635F3"/>
    <w:rsid w:val="004E224E"/>
    <w:rsid w:val="004F0032"/>
    <w:rsid w:val="00504782"/>
    <w:rsid w:val="00523AF2"/>
    <w:rsid w:val="0053177D"/>
    <w:rsid w:val="005C4546"/>
    <w:rsid w:val="005D225F"/>
    <w:rsid w:val="005D6596"/>
    <w:rsid w:val="00605566"/>
    <w:rsid w:val="0066642B"/>
    <w:rsid w:val="00673161"/>
    <w:rsid w:val="00714084"/>
    <w:rsid w:val="00782D8D"/>
    <w:rsid w:val="00792B1C"/>
    <w:rsid w:val="007A5998"/>
    <w:rsid w:val="007C0C13"/>
    <w:rsid w:val="007D6D89"/>
    <w:rsid w:val="00804073"/>
    <w:rsid w:val="008050A2"/>
    <w:rsid w:val="00810BFA"/>
    <w:rsid w:val="00816C9B"/>
    <w:rsid w:val="00863E3B"/>
    <w:rsid w:val="00891753"/>
    <w:rsid w:val="008B1E47"/>
    <w:rsid w:val="008E3E25"/>
    <w:rsid w:val="008F67AD"/>
    <w:rsid w:val="0090179A"/>
    <w:rsid w:val="009166D7"/>
    <w:rsid w:val="009538A0"/>
    <w:rsid w:val="00955A13"/>
    <w:rsid w:val="00976355"/>
    <w:rsid w:val="00997732"/>
    <w:rsid w:val="009A5749"/>
    <w:rsid w:val="009A688B"/>
    <w:rsid w:val="009B09C0"/>
    <w:rsid w:val="00A03C02"/>
    <w:rsid w:val="00A54EA3"/>
    <w:rsid w:val="00A90369"/>
    <w:rsid w:val="00AA6A9F"/>
    <w:rsid w:val="00AC4B2E"/>
    <w:rsid w:val="00AD2AD2"/>
    <w:rsid w:val="00AF4FEF"/>
    <w:rsid w:val="00B15DAB"/>
    <w:rsid w:val="00B263D5"/>
    <w:rsid w:val="00B32C1E"/>
    <w:rsid w:val="00B3662D"/>
    <w:rsid w:val="00B77B26"/>
    <w:rsid w:val="00BD533F"/>
    <w:rsid w:val="00C10BA9"/>
    <w:rsid w:val="00C37C5D"/>
    <w:rsid w:val="00C41527"/>
    <w:rsid w:val="00CB6CA6"/>
    <w:rsid w:val="00CF2BA8"/>
    <w:rsid w:val="00CF48D1"/>
    <w:rsid w:val="00D21DBE"/>
    <w:rsid w:val="00D24EDD"/>
    <w:rsid w:val="00D42DE6"/>
    <w:rsid w:val="00D70939"/>
    <w:rsid w:val="00DA143F"/>
    <w:rsid w:val="00DA3FC5"/>
    <w:rsid w:val="00DA4E75"/>
    <w:rsid w:val="00E25324"/>
    <w:rsid w:val="00E46549"/>
    <w:rsid w:val="00E47172"/>
    <w:rsid w:val="00E50995"/>
    <w:rsid w:val="00E663F1"/>
    <w:rsid w:val="00E82D81"/>
    <w:rsid w:val="00EA4D84"/>
    <w:rsid w:val="00EB7470"/>
    <w:rsid w:val="00EC7A17"/>
    <w:rsid w:val="00EE384C"/>
    <w:rsid w:val="00F213A1"/>
    <w:rsid w:val="00F42208"/>
    <w:rsid w:val="00F42297"/>
    <w:rsid w:val="00F9343F"/>
    <w:rsid w:val="00FF7D15"/>
    <w:rsid w:val="0602558E"/>
    <w:rsid w:val="21FC7F2F"/>
    <w:rsid w:val="2A2C5186"/>
    <w:rsid w:val="33CA74DF"/>
    <w:rsid w:val="44864ED6"/>
    <w:rsid w:val="46237E9D"/>
    <w:rsid w:val="48F738A5"/>
    <w:rsid w:val="57CA26C0"/>
    <w:rsid w:val="584228A9"/>
    <w:rsid w:val="5AC857A3"/>
    <w:rsid w:val="6A9A7807"/>
    <w:rsid w:val="6C9432F8"/>
    <w:rsid w:val="6F2D4D52"/>
    <w:rsid w:val="7373419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zh-CN" w:bidi="ar-SA"/>
      </w:rPr>
    </w:rPrDefault>
    <w:pPrDefault/>
  </w:docDefaults>
  <w:latentStyles w:defLockedState="0" w:defUIPriority="99" w:defSemiHidden="1" w:defUnhideWhenUsed="1" w:defQFormat="1"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semiHidden="0" w:uiPriority="39"/>
    <w:lsdException w:name="toc 2" w:semiHidden="0"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semiHidden="0" w:uiPriority="35" w:unhideWhenUsed="0"/>
    <w:lsdException w:name="Title" w:semiHidden="0" w:uiPriority="10" w:unhideWhenUsed="0"/>
    <w:lsdException w:name="Default Paragraph Font" w:uiPriority="1"/>
    <w:lsdException w:name="Body Text Indent" w:semiHidden="0"/>
    <w:lsdException w:name="Subtitle" w:semiHidden="0" w:uiPriority="11" w:unhideWhenUsed="0"/>
    <w:lsdException w:name="Hyperlink" w:semiHidden="0"/>
    <w:lsdException w:name="Strong" w:semiHidden="0" w:uiPriority="22" w:unhideWhenUsed="0"/>
    <w:lsdException w:name="Emphasis" w:semiHidden="0" w:uiPriority="20" w:unhideWhenUsed="0"/>
    <w:lsdException w:name="Plain Text" w:semiHidden="0" w:uiPriority="0"/>
    <w:lsdException w:name="HTML Top of Form" w:qFormat="0"/>
    <w:lsdException w:name="HTML Bottom of Form" w:qFormat="0"/>
    <w:lsdException w:name="No List" w:qFormat="0"/>
    <w:lsdException w:name="Outline List 1" w:qFormat="0"/>
    <w:lsdException w:name="Outline List 2" w:qFormat="0"/>
    <w:lsdException w:name="Outline List 3" w:qFormat="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qFormat="0"/>
    <w:lsdException w:name="Light Grid" w:semiHidden="0" w:uiPriority="62" w:unhideWhenUsed="0"/>
    <w:lsdException w:name="Medium Shading 1" w:semiHidden="0" w:uiPriority="63" w:unhideWhenUsed="0" w:qFormat="0"/>
    <w:lsdException w:name="Medium Shading 2" w:semiHidden="0" w:uiPriority="64" w:unhideWhenUsed="0" w:qFormat="0"/>
    <w:lsdException w:name="Medium List 1" w:semiHidden="0" w:uiPriority="65" w:unhideWhenUsed="0" w:qFormat="0"/>
    <w:lsdException w:name="Medium List 2" w:semiHidden="0" w:uiPriority="66" w:unhideWhenUsed="0"/>
    <w:lsdException w:name="Medium Grid 1" w:semiHidden="0" w:uiPriority="67" w:unhideWhenUsed="0" w:qFormat="0"/>
    <w:lsdException w:name="Medium Grid 2" w:semiHidden="0" w:uiPriority="68" w:unhideWhenUsed="0" w:qFormat="0"/>
    <w:lsdException w:name="Medium Grid 3" w:semiHidden="0" w:uiPriority="69" w:unhideWhenUsed="0"/>
    <w:lsdException w:name="Dark List" w:semiHidden="0" w:uiPriority="70" w:unhideWhenUsed="0" w:qFormat="0"/>
    <w:lsdException w:name="Colorful Shading" w:semiHidden="0" w:uiPriority="71" w:unhideWhenUsed="0" w:qFormat="0"/>
    <w:lsdException w:name="Colorful List" w:semiHidden="0" w:uiPriority="72" w:unhideWhenUsed="0" w:qFormat="0"/>
    <w:lsdException w:name="Colorful Grid" w:semiHidden="0" w:uiPriority="73" w:unhideWhenUsed="0"/>
    <w:lsdException w:name="Light Shading Accent 1" w:semiHidden="0" w:uiPriority="60" w:unhideWhenUsed="0"/>
    <w:lsdException w:name="Light List Accent 1" w:semiHidden="0" w:uiPriority="61" w:unhideWhenUsed="0" w:qFormat="0"/>
    <w:lsdException w:name="Light Grid Accent 1" w:semiHidden="0" w:uiPriority="62" w:unhideWhenUsed="0"/>
    <w:lsdException w:name="Medium Shading 1 Accent 1" w:semiHidden="0" w:uiPriority="63" w:unhideWhenUsed="0"/>
    <w:lsdException w:name="Medium Shading 2 Accent 1" w:semiHidden="0" w:uiPriority="64" w:unhideWhenUsed="0" w:qFormat="0"/>
    <w:lsdException w:name="Medium List 1 Accent 1" w:semiHidden="0" w:uiPriority="65" w:unhideWhenUsed="0" w:qFormat="0"/>
    <w:lsdException w:name="Revision" w:qFormat="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qFormat="0"/>
    <w:lsdException w:name="Medium Grid 2 Accent 1" w:semiHidden="0" w:uiPriority="68" w:unhideWhenUsed="0"/>
    <w:lsdException w:name="Medium Grid 3 Accent 1" w:semiHidden="0" w:uiPriority="69" w:unhideWhenUsed="0" w:qFormat="0"/>
    <w:lsdException w:name="Dark List Accent 1" w:semiHidden="0" w:uiPriority="70" w:unhideWhenUsed="0" w:qFormat="0"/>
    <w:lsdException w:name="Colorful Shading Accent 1" w:semiHidden="0" w:uiPriority="71" w:unhideWhenUsed="0" w:qFormat="0"/>
    <w:lsdException w:name="Colorful List Accent 1" w:semiHidden="0" w:uiPriority="72" w:unhideWhenUsed="0"/>
    <w:lsdException w:name="Colorful Grid Accent 1" w:semiHidden="0" w:uiPriority="73" w:unhideWhenUsed="0" w:qFormat="0"/>
    <w:lsdException w:name="Light Shading Accent 2" w:semiHidden="0" w:uiPriority="60" w:unhideWhenUsed="0" w:qFormat="0"/>
    <w:lsdException w:name="Light List Accent 2" w:semiHidden="0" w:uiPriority="61" w:unhideWhenUsed="0" w:qFormat="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qFormat="0"/>
    <w:lsdException w:name="Medium List 2 Accent 2" w:semiHidden="0" w:uiPriority="66" w:unhideWhenUsed="0"/>
    <w:lsdException w:name="Medium Grid 1 Accent 2" w:semiHidden="0" w:uiPriority="67" w:unhideWhenUsed="0" w:qFormat="0"/>
    <w:lsdException w:name="Medium Grid 2 Accent 2" w:semiHidden="0" w:uiPriority="68" w:unhideWhenUsed="0"/>
    <w:lsdException w:name="Medium Grid 3 Accent 2" w:semiHidden="0" w:uiPriority="69" w:unhideWhenUsed="0" w:qFormat="0"/>
    <w:lsdException w:name="Dark List Accent 2" w:semiHidden="0" w:uiPriority="70" w:unhideWhenUsed="0" w:qFormat="0"/>
    <w:lsdException w:name="Colorful Shading Accent 2" w:semiHidden="0" w:uiPriority="71" w:unhideWhenUsed="0" w:qFormat="0"/>
    <w:lsdException w:name="Colorful List Accent 2" w:semiHidden="0" w:uiPriority="72" w:unhideWhenUsed="0" w:qFormat="0"/>
    <w:lsdException w:name="Colorful Grid Accent 2" w:semiHidden="0" w:uiPriority="73" w:unhideWhenUsed="0" w:qFormat="0"/>
    <w:lsdException w:name="Light Shading Accent 3" w:semiHidden="0" w:uiPriority="60" w:unhideWhenUsed="0" w:qFormat="0"/>
    <w:lsdException w:name="Light List Accent 3" w:semiHidden="0" w:uiPriority="61" w:unhideWhenUsed="0" w:qFormat="0"/>
    <w:lsdException w:name="Light Grid Accent 3" w:semiHidden="0" w:uiPriority="62" w:unhideWhenUsed="0"/>
    <w:lsdException w:name="Medium Shading 1 Accent 3" w:semiHidden="0" w:uiPriority="63" w:unhideWhenUsed="0"/>
    <w:lsdException w:name="Medium Shading 2 Accent 3" w:semiHidden="0" w:uiPriority="64" w:unhideWhenUsed="0" w:qFormat="0"/>
    <w:lsdException w:name="Medium List 1 Accent 3" w:semiHidden="0" w:uiPriority="65" w:unhideWhenUsed="0" w:qFormat="0"/>
    <w:lsdException w:name="Medium List 2 Accent 3" w:semiHidden="0" w:uiPriority="66" w:unhideWhenUsed="0"/>
    <w:lsdException w:name="Medium Grid 1 Accent 3" w:semiHidden="0" w:uiPriority="67" w:unhideWhenUsed="0" w:qFormat="0"/>
    <w:lsdException w:name="Medium Grid 2 Accent 3" w:semiHidden="0" w:uiPriority="68" w:unhideWhenUsed="0" w:qFormat="0"/>
    <w:lsdException w:name="Medium Grid 3 Accent 3" w:semiHidden="0" w:uiPriority="69" w:unhideWhenUsed="0" w:qFormat="0"/>
    <w:lsdException w:name="Dark List Accent 3" w:semiHidden="0" w:uiPriority="70" w:unhideWhenUsed="0" w:qFormat="0"/>
    <w:lsdException w:name="Colorful Shading Accent 3" w:semiHidden="0" w:uiPriority="71" w:unhideWhenUsed="0" w:qFormat="0"/>
    <w:lsdException w:name="Colorful List Accent 3" w:semiHidden="0" w:uiPriority="72" w:unhideWhenUsed="0" w:qFormat="0"/>
    <w:lsdException w:name="Colorful Grid Accent 3" w:semiHidden="0" w:uiPriority="73" w:unhideWhenUsed="0" w:qFormat="0"/>
    <w:lsdException w:name="Light Shading Accent 4" w:semiHidden="0" w:uiPriority="60" w:unhideWhenUsed="0"/>
    <w:lsdException w:name="Light List Accent 4" w:semiHidden="0" w:uiPriority="61" w:unhideWhenUsed="0"/>
    <w:lsdException w:name="Light Grid Accent 4" w:semiHidden="0" w:uiPriority="62" w:unhideWhenUsed="0" w:qFormat="0"/>
    <w:lsdException w:name="Medium Shading 1 Accent 4" w:semiHidden="0" w:uiPriority="63" w:unhideWhenUsed="0"/>
    <w:lsdException w:name="Medium Shading 2 Accent 4" w:semiHidden="0" w:uiPriority="64" w:unhideWhenUsed="0" w:qFormat="0"/>
    <w:lsdException w:name="Medium List 1 Accent 4" w:semiHidden="0" w:uiPriority="65" w:unhideWhenUsed="0" w:qFormat="0"/>
    <w:lsdException w:name="Medium List 2 Accent 4" w:semiHidden="0" w:uiPriority="66" w:unhideWhenUsed="0"/>
    <w:lsdException w:name="Medium Grid 1 Accent 4" w:semiHidden="0" w:uiPriority="67" w:unhideWhenUsed="0" w:qFormat="0"/>
    <w:lsdException w:name="Medium Grid 2 Accent 4" w:semiHidden="0" w:uiPriority="68" w:unhideWhenUsed="0" w:qFormat="0"/>
    <w:lsdException w:name="Medium Grid 3 Accent 4" w:semiHidden="0" w:uiPriority="69" w:unhideWhenUsed="0" w:qFormat="0"/>
    <w:lsdException w:name="Dark List Accent 4" w:semiHidden="0" w:uiPriority="70" w:unhideWhenUsed="0" w:qFormat="0"/>
    <w:lsdException w:name="Colorful Shading Accent 4" w:semiHidden="0" w:uiPriority="71" w:unhideWhenUsed="0" w:qFormat="0"/>
    <w:lsdException w:name="Colorful List Accent 4" w:semiHidden="0" w:uiPriority="72" w:unhideWhenUsed="0" w:qFormat="0"/>
    <w:lsdException w:name="Colorful Grid Accent 4" w:semiHidden="0" w:uiPriority="73" w:unhideWhenUsed="0" w:qFormat="0"/>
    <w:lsdException w:name="Light Shading Accent 5" w:semiHidden="0" w:uiPriority="60" w:unhideWhenUsed="0" w:qFormat="0"/>
    <w:lsdException w:name="Light List Accent 5" w:semiHidden="0" w:uiPriority="61" w:unhideWhenUsed="0" w:qFormat="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qFormat="0"/>
    <w:lsdException w:name="Medium List 2 Accent 5" w:semiHidden="0" w:uiPriority="66" w:unhideWhenUsed="0" w:qFormat="0"/>
    <w:lsdException w:name="Medium Grid 1 Accent 5" w:semiHidden="0" w:uiPriority="67" w:unhideWhenUsed="0" w:qFormat="0"/>
    <w:lsdException w:name="Medium Grid 2 Accent 5" w:semiHidden="0" w:uiPriority="68" w:unhideWhenUsed="0"/>
    <w:lsdException w:name="Medium Grid 3 Accent 5" w:semiHidden="0" w:uiPriority="69" w:unhideWhenUsed="0" w:qFormat="0"/>
    <w:lsdException w:name="Dark List Accent 5" w:semiHidden="0" w:uiPriority="70" w:unhideWhenUsed="0" w:qFormat="0"/>
    <w:lsdException w:name="Colorful Shading Accent 5" w:semiHidden="0" w:uiPriority="71" w:unhideWhenUsed="0" w:qFormat="0"/>
    <w:lsdException w:name="Colorful List Accent 5" w:semiHidden="0" w:uiPriority="72" w:unhideWhenUsed="0" w:qFormat="0"/>
    <w:lsdException w:name="Colorful Grid Accent 5" w:semiHidden="0" w:uiPriority="73" w:unhideWhenUsed="0" w:qFormat="0"/>
    <w:lsdException w:name="Light Shading Accent 6" w:semiHidden="0" w:uiPriority="60" w:unhideWhenUsed="0" w:qFormat="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qFormat="0"/>
    <w:lsdException w:name="Medium List 1 Accent 6" w:semiHidden="0" w:uiPriority="65" w:unhideWhenUsed="0"/>
    <w:lsdException w:name="Medium List 2 Accent 6" w:semiHidden="0" w:uiPriority="66" w:unhideWhenUsed="0" w:qFormat="0"/>
    <w:lsdException w:name="Medium Grid 1 Accent 6" w:semiHidden="0" w:uiPriority="67" w:unhideWhenUsed="0" w:qFormat="0"/>
    <w:lsdException w:name="Medium Grid 2 Accent 6" w:semiHidden="0" w:uiPriority="68" w:unhideWhenUsed="0" w:qFormat="0"/>
    <w:lsdException w:name="Medium Grid 3 Accent 6" w:semiHidden="0" w:uiPriority="69" w:unhideWhenUsed="0"/>
    <w:lsdException w:name="Dark List Accent 6" w:semiHidden="0" w:uiPriority="70" w:unhideWhenUsed="0" w:qFormat="0"/>
    <w:lsdException w:name="Colorful Shading Accent 6" w:semiHidden="0" w:uiPriority="71" w:unhideWhenUsed="0"/>
    <w:lsdException w:name="Colorful List Accent 6" w:semiHidden="0" w:uiPriority="72" w:unhideWhenUsed="0"/>
    <w:lsdException w:name="Colorful Grid Accent 6" w:semiHidden="0" w:uiPriority="73" w:unhideWhenUsed="0" w:qFormat="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qFormat="0"/>
    <w:lsdException w:name="TOC Heading" w:uiPriority="39"/>
  </w:latentStyles>
  <w:style w:type="paragraph" w:default="1" w:styleId="a">
    <w:name w:val="Normal"/>
    <w:qFormat/>
    <w:pPr>
      <w:spacing w:after="200" w:line="276" w:lineRule="auto"/>
    </w:pPr>
    <w:rPr>
      <w:rFonts w:eastAsia="Calibri"/>
      <w:sz w:val="22"/>
      <w:szCs w:val="22"/>
      <w:lang w:eastAsia="en-US"/>
    </w:rPr>
  </w:style>
  <w:style w:type="paragraph" w:styleId="1">
    <w:name w:val="heading 1"/>
    <w:basedOn w:val="a"/>
    <w:next w:val="a"/>
    <w:link w:val="10"/>
    <w:uiPriority w:val="9"/>
    <w:qFormat/>
    <w:pPr>
      <w:keepNext/>
      <w:keepLines/>
      <w:numPr>
        <w:numId w:val="1"/>
      </w:numPr>
      <w:spacing w:before="480" w:after="0"/>
      <w:outlineLvl w:val="0"/>
    </w:pPr>
    <w:rPr>
      <w:rFonts w:eastAsia="SimSun"/>
      <w:b/>
      <w:bCs/>
      <w:color w:val="366091"/>
      <w:sz w:val="28"/>
      <w:szCs w:val="28"/>
    </w:rPr>
  </w:style>
  <w:style w:type="paragraph" w:styleId="2">
    <w:name w:val="heading 2"/>
    <w:basedOn w:val="a"/>
    <w:next w:val="a"/>
    <w:link w:val="20"/>
    <w:uiPriority w:val="9"/>
    <w:qFormat/>
    <w:pPr>
      <w:keepNext/>
      <w:keepLines/>
      <w:numPr>
        <w:ilvl w:val="1"/>
        <w:numId w:val="1"/>
      </w:numPr>
      <w:spacing w:before="200" w:after="0"/>
      <w:outlineLvl w:val="1"/>
    </w:pPr>
    <w:rPr>
      <w:rFonts w:eastAsia="SimSun"/>
      <w:b/>
      <w:bCs/>
      <w:color w:val="4F81BD"/>
      <w:sz w:val="26"/>
      <w:szCs w:val="26"/>
    </w:rPr>
  </w:style>
  <w:style w:type="paragraph" w:styleId="3">
    <w:name w:val="heading 3"/>
    <w:basedOn w:val="a"/>
    <w:next w:val="a"/>
    <w:link w:val="30"/>
    <w:uiPriority w:val="9"/>
    <w:qFormat/>
    <w:pPr>
      <w:keepNext/>
      <w:keepLines/>
      <w:numPr>
        <w:ilvl w:val="2"/>
        <w:numId w:val="1"/>
      </w:numPr>
      <w:spacing w:before="200" w:after="0"/>
      <w:outlineLvl w:val="2"/>
    </w:pPr>
    <w:rPr>
      <w:rFonts w:eastAsia="SimSun"/>
      <w:b/>
      <w:bCs/>
      <w:color w:val="4F81BD"/>
    </w:rPr>
  </w:style>
  <w:style w:type="paragraph" w:styleId="4">
    <w:name w:val="heading 4"/>
    <w:basedOn w:val="a"/>
    <w:next w:val="a"/>
    <w:link w:val="40"/>
    <w:uiPriority w:val="9"/>
    <w:qFormat/>
    <w:pPr>
      <w:keepNext/>
      <w:keepLines/>
      <w:numPr>
        <w:ilvl w:val="3"/>
        <w:numId w:val="1"/>
      </w:numPr>
      <w:spacing w:before="200" w:after="0"/>
      <w:outlineLvl w:val="3"/>
    </w:pPr>
    <w:rPr>
      <w:rFonts w:eastAsia="SimSun"/>
      <w:b/>
      <w:bCs/>
      <w:i/>
      <w:iCs/>
      <w:color w:val="4F81BD"/>
    </w:rPr>
  </w:style>
  <w:style w:type="paragraph" w:styleId="5">
    <w:name w:val="heading 5"/>
    <w:basedOn w:val="a"/>
    <w:next w:val="a"/>
    <w:link w:val="50"/>
    <w:uiPriority w:val="9"/>
    <w:qFormat/>
    <w:pPr>
      <w:keepNext/>
      <w:keepLines/>
      <w:numPr>
        <w:ilvl w:val="4"/>
        <w:numId w:val="1"/>
      </w:numPr>
      <w:spacing w:before="200" w:after="0"/>
      <w:outlineLvl w:val="4"/>
    </w:pPr>
    <w:rPr>
      <w:rFonts w:eastAsia="SimSun"/>
      <w:color w:val="244061"/>
    </w:rPr>
  </w:style>
  <w:style w:type="paragraph" w:styleId="6">
    <w:name w:val="heading 6"/>
    <w:basedOn w:val="a"/>
    <w:next w:val="a"/>
    <w:link w:val="60"/>
    <w:uiPriority w:val="9"/>
    <w:qFormat/>
    <w:pPr>
      <w:keepNext/>
      <w:keepLines/>
      <w:numPr>
        <w:ilvl w:val="5"/>
        <w:numId w:val="1"/>
      </w:numPr>
      <w:spacing w:before="200" w:after="0"/>
      <w:outlineLvl w:val="5"/>
    </w:pPr>
    <w:rPr>
      <w:rFonts w:eastAsia="SimSun"/>
      <w:i/>
      <w:iCs/>
      <w:color w:val="244061"/>
    </w:rPr>
  </w:style>
  <w:style w:type="paragraph" w:styleId="7">
    <w:name w:val="heading 7"/>
    <w:basedOn w:val="a"/>
    <w:next w:val="a"/>
    <w:link w:val="70"/>
    <w:uiPriority w:val="9"/>
    <w:qFormat/>
    <w:pPr>
      <w:keepNext/>
      <w:keepLines/>
      <w:numPr>
        <w:ilvl w:val="6"/>
        <w:numId w:val="1"/>
      </w:numPr>
      <w:spacing w:before="200" w:after="0"/>
      <w:outlineLvl w:val="6"/>
    </w:pPr>
    <w:rPr>
      <w:rFonts w:eastAsia="SimSun"/>
      <w:i/>
      <w:iCs/>
      <w:color w:val="3F3F3F"/>
    </w:rPr>
  </w:style>
  <w:style w:type="paragraph" w:styleId="8">
    <w:name w:val="heading 8"/>
    <w:basedOn w:val="a"/>
    <w:next w:val="a"/>
    <w:link w:val="80"/>
    <w:uiPriority w:val="9"/>
    <w:qFormat/>
    <w:pPr>
      <w:keepNext/>
      <w:keepLines/>
      <w:numPr>
        <w:ilvl w:val="7"/>
        <w:numId w:val="1"/>
      </w:numPr>
      <w:spacing w:before="200" w:after="0"/>
      <w:outlineLvl w:val="7"/>
    </w:pPr>
    <w:rPr>
      <w:rFonts w:eastAsia="SimSun"/>
      <w:color w:val="3F3F3F"/>
      <w:sz w:val="20"/>
      <w:szCs w:val="20"/>
    </w:rPr>
  </w:style>
  <w:style w:type="paragraph" w:styleId="9">
    <w:name w:val="heading 9"/>
    <w:basedOn w:val="a"/>
    <w:next w:val="a"/>
    <w:link w:val="90"/>
    <w:uiPriority w:val="9"/>
    <w:qFormat/>
    <w:pPr>
      <w:keepNext/>
      <w:keepLines/>
      <w:numPr>
        <w:ilvl w:val="8"/>
        <w:numId w:val="1"/>
      </w:numPr>
      <w:spacing w:before="200" w:after="0"/>
      <w:outlineLvl w:val="8"/>
    </w:pPr>
    <w:rPr>
      <w:rFonts w:eastAsia="SimSun"/>
      <w:i/>
      <w:iCs/>
      <w:color w:val="3F3F3F"/>
      <w:sz w:val="20"/>
      <w:szCs w:val="20"/>
    </w:rPr>
  </w:style>
  <w:style w:type="character" w:default="1" w:styleId="a0">
    <w:name w:val="Default Paragraph Font"/>
    <w:uiPriority w:val="1"/>
    <w:unhideWhenUsed/>
    <w:qFormat/>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qFormat/>
    <w:rPr>
      <w:rFonts w:ascii="Times New Roman" w:hAnsi="Times New Roman" w:cs="Times New Roman"/>
      <w:color w:val="0000FF"/>
      <w:u w:val="single"/>
    </w:rPr>
  </w:style>
  <w:style w:type="character" w:styleId="HTML">
    <w:name w:val="HTML Code"/>
    <w:uiPriority w:val="99"/>
    <w:unhideWhenUsed/>
    <w:qFormat/>
    <w:rPr>
      <w:rFonts w:ascii="Times New Roman" w:hAnsi="Times New Roman" w:cs="Times New Roman"/>
      <w:sz w:val="20"/>
      <w:szCs w:val="20"/>
    </w:rPr>
  </w:style>
  <w:style w:type="character" w:styleId="a4">
    <w:name w:val="line number"/>
    <w:uiPriority w:val="99"/>
    <w:unhideWhenUsed/>
    <w:qFormat/>
    <w:rPr>
      <w:rFonts w:ascii="Times New Roman" w:hAnsi="Times New Roman" w:cs="Times New Roman"/>
    </w:rPr>
  </w:style>
  <w:style w:type="character" w:styleId="HTML0">
    <w:name w:val="HTML Variable"/>
    <w:uiPriority w:val="99"/>
    <w:unhideWhenUsed/>
    <w:qFormat/>
    <w:rPr>
      <w:rFonts w:ascii="Times New Roman" w:hAnsi="Times New Roman" w:cs="Times New Roman"/>
      <w:i/>
      <w:iCs/>
    </w:rPr>
  </w:style>
  <w:style w:type="character" w:styleId="HTML1">
    <w:name w:val="HTML Acronym"/>
    <w:uiPriority w:val="99"/>
    <w:unhideWhenUsed/>
    <w:qFormat/>
    <w:rPr>
      <w:rFonts w:ascii="Times New Roman" w:hAnsi="Times New Roman" w:cs="Times New Roman"/>
    </w:rPr>
  </w:style>
  <w:style w:type="character" w:styleId="HTML2">
    <w:name w:val="HTML Definition"/>
    <w:uiPriority w:val="99"/>
    <w:unhideWhenUsed/>
    <w:qFormat/>
    <w:rPr>
      <w:rFonts w:ascii="Times New Roman" w:hAnsi="Times New Roman" w:cs="Times New Roman"/>
      <w:i/>
      <w:iCs/>
    </w:rPr>
  </w:style>
  <w:style w:type="character" w:styleId="a5">
    <w:name w:val="page number"/>
    <w:uiPriority w:val="99"/>
    <w:unhideWhenUsed/>
    <w:qFormat/>
    <w:rPr>
      <w:rFonts w:ascii="Times New Roman" w:hAnsi="Times New Roman" w:cs="Times New Roman"/>
    </w:rPr>
  </w:style>
  <w:style w:type="character" w:styleId="a6">
    <w:name w:val="annotation reference"/>
    <w:uiPriority w:val="99"/>
    <w:unhideWhenUsed/>
    <w:qFormat/>
    <w:rPr>
      <w:rFonts w:ascii="Times New Roman" w:hAnsi="Times New Roman" w:cs="Times New Roman"/>
      <w:sz w:val="16"/>
      <w:szCs w:val="16"/>
    </w:rPr>
  </w:style>
  <w:style w:type="character" w:styleId="a7">
    <w:name w:val="Emphasis"/>
    <w:uiPriority w:val="20"/>
    <w:qFormat/>
    <w:rPr>
      <w:rFonts w:ascii="Times New Roman" w:hAnsi="Times New Roman" w:cs="Times New Roman"/>
      <w:i/>
      <w:iCs/>
    </w:rPr>
  </w:style>
  <w:style w:type="character" w:styleId="HTML3">
    <w:name w:val="HTML Sample"/>
    <w:uiPriority w:val="99"/>
    <w:unhideWhenUsed/>
    <w:qFormat/>
    <w:rPr>
      <w:rFonts w:ascii="Times New Roman" w:hAnsi="Times New Roman" w:cs="Times New Roman"/>
      <w:sz w:val="24"/>
      <w:szCs w:val="24"/>
    </w:rPr>
  </w:style>
  <w:style w:type="character" w:styleId="a8">
    <w:name w:val="FollowedHyperlink"/>
    <w:uiPriority w:val="99"/>
    <w:unhideWhenUsed/>
    <w:qFormat/>
    <w:rPr>
      <w:rFonts w:ascii="Times New Roman" w:hAnsi="Times New Roman" w:cs="Times New Roman"/>
      <w:color w:val="800080"/>
      <w:u w:val="single"/>
    </w:rPr>
  </w:style>
  <w:style w:type="character" w:styleId="HTML4">
    <w:name w:val="HTML Cite"/>
    <w:uiPriority w:val="99"/>
    <w:unhideWhenUsed/>
    <w:qFormat/>
    <w:rPr>
      <w:rFonts w:ascii="Times New Roman" w:hAnsi="Times New Roman" w:cs="Times New Roman"/>
      <w:i/>
      <w:iCs/>
    </w:rPr>
  </w:style>
  <w:style w:type="character" w:styleId="a9">
    <w:name w:val="endnote reference"/>
    <w:uiPriority w:val="99"/>
    <w:unhideWhenUsed/>
    <w:qFormat/>
    <w:rPr>
      <w:rFonts w:ascii="Times New Roman" w:hAnsi="Times New Roman" w:cs="Times New Roman"/>
      <w:vertAlign w:val="superscript"/>
    </w:rPr>
  </w:style>
  <w:style w:type="character" w:styleId="HTML5">
    <w:name w:val="HTML Keyboard"/>
    <w:uiPriority w:val="99"/>
    <w:unhideWhenUsed/>
    <w:qFormat/>
    <w:rPr>
      <w:rFonts w:ascii="Times New Roman" w:hAnsi="Times New Roman" w:cs="Times New Roman"/>
      <w:sz w:val="20"/>
      <w:szCs w:val="20"/>
    </w:rPr>
  </w:style>
  <w:style w:type="character" w:styleId="HTML6">
    <w:name w:val="HTML Typewriter"/>
    <w:uiPriority w:val="99"/>
    <w:unhideWhenUsed/>
    <w:qFormat/>
    <w:rPr>
      <w:rFonts w:ascii="Consolas" w:hAnsi="Consolas" w:cs="Times New Roman"/>
      <w:sz w:val="20"/>
      <w:szCs w:val="20"/>
    </w:rPr>
  </w:style>
  <w:style w:type="character" w:styleId="aa">
    <w:name w:val="footnote reference"/>
    <w:uiPriority w:val="99"/>
    <w:unhideWhenUsed/>
    <w:qFormat/>
    <w:rPr>
      <w:rFonts w:ascii="Times New Roman" w:hAnsi="Times New Roman" w:cs="Times New Roman"/>
      <w:vertAlign w:val="superscript"/>
    </w:rPr>
  </w:style>
  <w:style w:type="character" w:styleId="ab">
    <w:name w:val="Strong"/>
    <w:uiPriority w:val="22"/>
    <w:qFormat/>
    <w:rPr>
      <w:rFonts w:ascii="Times New Roman" w:hAnsi="Times New Roman" w:cs="Times New Roman"/>
      <w:b/>
      <w:bCs/>
    </w:rPr>
  </w:style>
  <w:style w:type="character" w:customStyle="1" w:styleId="fontstyle01">
    <w:name w:val="fontstyle01"/>
    <w:rPr>
      <w:rFonts w:ascii="Times New Roman" w:hAnsi="Times New Roman" w:cs="Times New Roman" w:hint="default"/>
      <w:color w:val="000000"/>
      <w:sz w:val="28"/>
      <w:szCs w:val="28"/>
    </w:rPr>
  </w:style>
  <w:style w:type="character" w:customStyle="1" w:styleId="ReportMain">
    <w:name w:val="Report_Main Знак"/>
    <w:link w:val="ReportMain0"/>
    <w:qFormat/>
    <w:rPr>
      <w:rFonts w:ascii="Times New Roman" w:hAnsi="Times New Roman" w:cs="Times New Roman"/>
      <w:sz w:val="24"/>
    </w:rPr>
  </w:style>
  <w:style w:type="character" w:customStyle="1" w:styleId="ReportHead">
    <w:name w:val="Report_Head Знак"/>
    <w:link w:val="ReportHead0"/>
    <w:qFormat/>
    <w:rPr>
      <w:rFonts w:ascii="Times New Roman" w:hAnsi="Times New Roman" w:cs="Times New Roman"/>
      <w:sz w:val="28"/>
    </w:rPr>
  </w:style>
  <w:style w:type="character" w:customStyle="1" w:styleId="HTML7">
    <w:name w:val="Адрес HTML Знак"/>
    <w:link w:val="HTML8"/>
    <w:uiPriority w:val="99"/>
    <w:semiHidden/>
    <w:qFormat/>
    <w:rPr>
      <w:rFonts w:ascii="Times New Roman" w:hAnsi="Times New Roman" w:cs="Times New Roman"/>
      <w:i/>
      <w:iCs/>
    </w:rPr>
  </w:style>
  <w:style w:type="character" w:customStyle="1" w:styleId="ac">
    <w:name w:val="Верхний колонтитул Знак"/>
    <w:link w:val="ad"/>
    <w:uiPriority w:val="99"/>
    <w:qFormat/>
    <w:rPr>
      <w:rFonts w:ascii="Times New Roman" w:hAnsi="Times New Roman" w:cs="Times New Roman"/>
    </w:rPr>
  </w:style>
  <w:style w:type="character" w:customStyle="1" w:styleId="ae">
    <w:name w:val="Тема примечания Знак"/>
    <w:link w:val="af"/>
    <w:uiPriority w:val="99"/>
    <w:semiHidden/>
    <w:qFormat/>
    <w:rPr>
      <w:rFonts w:ascii="Times New Roman" w:hAnsi="Times New Roman" w:cs="Times New Roman"/>
      <w:b/>
      <w:bCs/>
      <w:sz w:val="20"/>
      <w:szCs w:val="20"/>
    </w:rPr>
  </w:style>
  <w:style w:type="character" w:customStyle="1" w:styleId="af0">
    <w:name w:val="Выделенная цитата Знак"/>
    <w:link w:val="af1"/>
    <w:uiPriority w:val="30"/>
    <w:qFormat/>
    <w:rPr>
      <w:rFonts w:ascii="Times New Roman" w:hAnsi="Times New Roman" w:cs="Times New Roman"/>
      <w:b/>
      <w:bCs/>
      <w:i/>
      <w:iCs/>
      <w:color w:val="4F81BD"/>
    </w:rPr>
  </w:style>
  <w:style w:type="character" w:customStyle="1" w:styleId="af2">
    <w:name w:val="Текст концевой сноски Знак"/>
    <w:link w:val="af3"/>
    <w:uiPriority w:val="99"/>
    <w:semiHidden/>
    <w:qFormat/>
    <w:rPr>
      <w:rFonts w:ascii="Times New Roman" w:hAnsi="Times New Roman" w:cs="Times New Roman"/>
      <w:sz w:val="20"/>
      <w:szCs w:val="20"/>
    </w:rPr>
  </w:style>
  <w:style w:type="character" w:customStyle="1" w:styleId="af4">
    <w:name w:val="Дата Знак"/>
    <w:link w:val="af5"/>
    <w:uiPriority w:val="99"/>
    <w:semiHidden/>
    <w:qFormat/>
    <w:rPr>
      <w:rFonts w:ascii="Times New Roman" w:hAnsi="Times New Roman" w:cs="Times New Roman"/>
    </w:rPr>
  </w:style>
  <w:style w:type="character" w:customStyle="1" w:styleId="af6">
    <w:name w:val="Текст макроса Знак"/>
    <w:link w:val="af7"/>
    <w:uiPriority w:val="99"/>
    <w:semiHidden/>
    <w:qFormat/>
    <w:rPr>
      <w:rFonts w:ascii="Times New Roman" w:hAnsi="Times New Roman" w:cs="Times New Roman"/>
      <w:sz w:val="20"/>
      <w:szCs w:val="20"/>
    </w:rPr>
  </w:style>
  <w:style w:type="character" w:customStyle="1" w:styleId="10">
    <w:name w:val="Заголовок 1 Знак"/>
    <w:link w:val="1"/>
    <w:uiPriority w:val="9"/>
    <w:qFormat/>
    <w:rPr>
      <w:b/>
      <w:bCs/>
      <w:color w:val="366091"/>
      <w:sz w:val="28"/>
      <w:szCs w:val="28"/>
      <w:lang w:eastAsia="en-US"/>
    </w:rPr>
  </w:style>
  <w:style w:type="character" w:customStyle="1" w:styleId="af8">
    <w:name w:val="Текст выноски Знак"/>
    <w:link w:val="af9"/>
    <w:uiPriority w:val="99"/>
    <w:semiHidden/>
    <w:qFormat/>
    <w:rPr>
      <w:rFonts w:ascii="Times New Roman" w:hAnsi="Times New Roman" w:cs="Times New Roman"/>
      <w:sz w:val="16"/>
      <w:szCs w:val="16"/>
    </w:rPr>
  </w:style>
  <w:style w:type="character" w:customStyle="1" w:styleId="20">
    <w:name w:val="Заголовок 2 Знак"/>
    <w:link w:val="2"/>
    <w:uiPriority w:val="9"/>
    <w:semiHidden/>
    <w:qFormat/>
    <w:rPr>
      <w:rFonts w:ascii="Times New Roman" w:eastAsia="SimSun" w:hAnsi="Times New Roman" w:cs="Times New Roman"/>
      <w:b/>
      <w:bCs/>
      <w:color w:val="4F81BD"/>
      <w:sz w:val="26"/>
      <w:szCs w:val="26"/>
    </w:rPr>
  </w:style>
  <w:style w:type="character" w:customStyle="1" w:styleId="afa">
    <w:name w:val="Текст Знак"/>
    <w:link w:val="afb"/>
    <w:qFormat/>
    <w:rPr>
      <w:rFonts w:ascii="Times New Roman" w:hAnsi="Times New Roman" w:cs="Times New Roman"/>
      <w:sz w:val="21"/>
      <w:szCs w:val="21"/>
    </w:rPr>
  </w:style>
  <w:style w:type="character" w:customStyle="1" w:styleId="30">
    <w:name w:val="Заголовок 3 Знак"/>
    <w:link w:val="3"/>
    <w:uiPriority w:val="9"/>
    <w:semiHidden/>
    <w:qFormat/>
    <w:rPr>
      <w:rFonts w:ascii="Times New Roman" w:eastAsia="SimSun" w:hAnsi="Times New Roman" w:cs="Times New Roman"/>
      <w:b/>
      <w:bCs/>
      <w:color w:val="4F81BD"/>
    </w:rPr>
  </w:style>
  <w:style w:type="character" w:customStyle="1" w:styleId="afc">
    <w:name w:val="Схема документа Знак"/>
    <w:link w:val="afd"/>
    <w:uiPriority w:val="99"/>
    <w:semiHidden/>
    <w:qFormat/>
    <w:rPr>
      <w:rFonts w:ascii="Times New Roman" w:hAnsi="Times New Roman" w:cs="Times New Roman"/>
      <w:sz w:val="16"/>
      <w:szCs w:val="16"/>
    </w:rPr>
  </w:style>
  <w:style w:type="character" w:customStyle="1" w:styleId="40">
    <w:name w:val="Заголовок 4 Знак"/>
    <w:link w:val="4"/>
    <w:uiPriority w:val="9"/>
    <w:semiHidden/>
    <w:qFormat/>
    <w:rPr>
      <w:rFonts w:ascii="Times New Roman" w:eastAsia="SimSun" w:hAnsi="Times New Roman" w:cs="Times New Roman"/>
      <w:b/>
      <w:bCs/>
      <w:i/>
      <w:iCs/>
      <w:color w:val="4F81BD"/>
    </w:rPr>
  </w:style>
  <w:style w:type="character" w:customStyle="1" w:styleId="50">
    <w:name w:val="Заголовок 5 Знак"/>
    <w:link w:val="5"/>
    <w:uiPriority w:val="9"/>
    <w:semiHidden/>
    <w:qFormat/>
    <w:rPr>
      <w:rFonts w:ascii="Times New Roman" w:eastAsia="SimSun" w:hAnsi="Times New Roman" w:cs="Times New Roman"/>
      <w:color w:val="244061"/>
    </w:rPr>
  </w:style>
  <w:style w:type="character" w:customStyle="1" w:styleId="60">
    <w:name w:val="Заголовок 6 Знак"/>
    <w:link w:val="6"/>
    <w:uiPriority w:val="9"/>
    <w:semiHidden/>
    <w:qFormat/>
    <w:rPr>
      <w:rFonts w:ascii="Times New Roman" w:eastAsia="SimSun" w:hAnsi="Times New Roman" w:cs="Times New Roman"/>
      <w:i/>
      <w:iCs/>
      <w:color w:val="244061"/>
    </w:rPr>
  </w:style>
  <w:style w:type="character" w:customStyle="1" w:styleId="70">
    <w:name w:val="Заголовок 7 Знак"/>
    <w:link w:val="7"/>
    <w:uiPriority w:val="9"/>
    <w:semiHidden/>
    <w:qFormat/>
    <w:rPr>
      <w:rFonts w:ascii="Times New Roman" w:eastAsia="SimSun" w:hAnsi="Times New Roman" w:cs="Times New Roman"/>
      <w:i/>
      <w:iCs/>
      <w:color w:val="3F3F3F"/>
    </w:rPr>
  </w:style>
  <w:style w:type="character" w:customStyle="1" w:styleId="80">
    <w:name w:val="Заголовок 8 Знак"/>
    <w:link w:val="8"/>
    <w:uiPriority w:val="9"/>
    <w:semiHidden/>
    <w:qFormat/>
    <w:rPr>
      <w:rFonts w:ascii="Times New Roman" w:eastAsia="SimSun" w:hAnsi="Times New Roman" w:cs="Times New Roman"/>
      <w:color w:val="3F3F3F"/>
      <w:sz w:val="20"/>
      <w:szCs w:val="20"/>
    </w:rPr>
  </w:style>
  <w:style w:type="character" w:customStyle="1" w:styleId="90">
    <w:name w:val="Заголовок 9 Знак"/>
    <w:link w:val="9"/>
    <w:uiPriority w:val="9"/>
    <w:semiHidden/>
    <w:qFormat/>
    <w:rPr>
      <w:rFonts w:ascii="Times New Roman" w:eastAsia="SimSun" w:hAnsi="Times New Roman" w:cs="Times New Roman"/>
      <w:i/>
      <w:iCs/>
      <w:color w:val="3F3F3F"/>
      <w:sz w:val="20"/>
      <w:szCs w:val="20"/>
    </w:rPr>
  </w:style>
  <w:style w:type="character" w:customStyle="1" w:styleId="afe">
    <w:name w:val="Заголовок записки Знак"/>
    <w:link w:val="aff"/>
    <w:uiPriority w:val="99"/>
    <w:semiHidden/>
    <w:qFormat/>
    <w:rPr>
      <w:rFonts w:ascii="Times New Roman" w:hAnsi="Times New Roman" w:cs="Times New Roman"/>
    </w:rPr>
  </w:style>
  <w:style w:type="character" w:styleId="aff0">
    <w:name w:val="Placeholder Text"/>
    <w:uiPriority w:val="99"/>
    <w:semiHidden/>
    <w:qFormat/>
    <w:rPr>
      <w:rFonts w:ascii="Times New Roman" w:hAnsi="Times New Roman" w:cs="Times New Roman"/>
      <w:color w:val="808080"/>
    </w:rPr>
  </w:style>
  <w:style w:type="character" w:customStyle="1" w:styleId="aff1">
    <w:name w:val="Шапка Знак"/>
    <w:link w:val="aff2"/>
    <w:uiPriority w:val="99"/>
    <w:semiHidden/>
    <w:rPr>
      <w:rFonts w:ascii="Times New Roman" w:eastAsia="SimSun" w:hAnsi="Times New Roman" w:cs="Times New Roman"/>
      <w:sz w:val="24"/>
      <w:szCs w:val="24"/>
      <w:shd w:val="pct20" w:color="auto" w:fill="auto"/>
    </w:rPr>
  </w:style>
  <w:style w:type="character" w:customStyle="1" w:styleId="aff3">
    <w:name w:val="Основной текст Знак"/>
    <w:link w:val="aff4"/>
    <w:uiPriority w:val="99"/>
    <w:semiHidden/>
    <w:qFormat/>
    <w:rPr>
      <w:rFonts w:ascii="Times New Roman" w:hAnsi="Times New Roman" w:cs="Times New Roman"/>
    </w:rPr>
  </w:style>
  <w:style w:type="character" w:customStyle="1" w:styleId="aff5">
    <w:name w:val="Красная строка Знак"/>
    <w:link w:val="aff6"/>
    <w:uiPriority w:val="99"/>
    <w:semiHidden/>
    <w:qFormat/>
    <w:rPr>
      <w:rFonts w:ascii="Times New Roman" w:hAnsi="Times New Roman" w:cs="Times New Roman"/>
    </w:rPr>
  </w:style>
  <w:style w:type="character" w:customStyle="1" w:styleId="aff7">
    <w:name w:val="Основной текст с отступом Знак"/>
    <w:link w:val="aff8"/>
    <w:uiPriority w:val="99"/>
    <w:qFormat/>
    <w:rPr>
      <w:rFonts w:ascii="Times New Roman" w:hAnsi="Times New Roman" w:cs="Times New Roman"/>
    </w:rPr>
  </w:style>
  <w:style w:type="character" w:customStyle="1" w:styleId="21">
    <w:name w:val="Красная строка 2 Знак"/>
    <w:link w:val="22"/>
    <w:uiPriority w:val="99"/>
    <w:semiHidden/>
    <w:qFormat/>
    <w:rPr>
      <w:rFonts w:ascii="Times New Roman" w:hAnsi="Times New Roman" w:cs="Times New Roman"/>
    </w:rPr>
  </w:style>
  <w:style w:type="character" w:customStyle="1" w:styleId="aff9">
    <w:name w:val="Электронная подпись Знак"/>
    <w:link w:val="affa"/>
    <w:uiPriority w:val="99"/>
    <w:semiHidden/>
    <w:rPr>
      <w:rFonts w:ascii="Times New Roman" w:hAnsi="Times New Roman" w:cs="Times New Roman"/>
    </w:rPr>
  </w:style>
  <w:style w:type="character" w:customStyle="1" w:styleId="23">
    <w:name w:val="Цитата 2 Знак"/>
    <w:link w:val="24"/>
    <w:uiPriority w:val="29"/>
    <w:rPr>
      <w:rFonts w:ascii="Times New Roman" w:hAnsi="Times New Roman" w:cs="Times New Roman"/>
      <w:i/>
      <w:iCs/>
      <w:color w:val="000000"/>
    </w:rPr>
  </w:style>
  <w:style w:type="character" w:customStyle="1" w:styleId="affb">
    <w:name w:val="Название Знак"/>
    <w:link w:val="affc"/>
    <w:uiPriority w:val="10"/>
    <w:rPr>
      <w:rFonts w:ascii="Times New Roman" w:eastAsia="SimSun" w:hAnsi="Times New Roman" w:cs="Times New Roman"/>
      <w:color w:val="17365D"/>
      <w:spacing w:val="5"/>
      <w:kern w:val="28"/>
      <w:sz w:val="52"/>
      <w:szCs w:val="52"/>
    </w:rPr>
  </w:style>
  <w:style w:type="character" w:customStyle="1" w:styleId="11">
    <w:name w:val="Название книги1"/>
    <w:uiPriority w:val="33"/>
    <w:qFormat/>
    <w:rPr>
      <w:rFonts w:ascii="Times New Roman" w:hAnsi="Times New Roman" w:cs="Times New Roman"/>
      <w:b/>
      <w:bCs/>
      <w:smallCaps/>
      <w:spacing w:val="5"/>
    </w:rPr>
  </w:style>
  <w:style w:type="character" w:customStyle="1" w:styleId="affd">
    <w:name w:val="Нижний колонтитул Знак"/>
    <w:link w:val="affe"/>
    <w:uiPriority w:val="99"/>
    <w:qFormat/>
    <w:rPr>
      <w:rFonts w:ascii="Times New Roman" w:hAnsi="Times New Roman" w:cs="Times New Roman"/>
    </w:rPr>
  </w:style>
  <w:style w:type="character" w:customStyle="1" w:styleId="25">
    <w:name w:val="Основной текст 2 Знак"/>
    <w:link w:val="26"/>
    <w:uiPriority w:val="99"/>
    <w:semiHidden/>
    <w:qFormat/>
    <w:rPr>
      <w:rFonts w:ascii="Times New Roman" w:hAnsi="Times New Roman" w:cs="Times New Roman"/>
    </w:rPr>
  </w:style>
  <w:style w:type="character" w:customStyle="1" w:styleId="31">
    <w:name w:val="Основной текст 3 Знак"/>
    <w:link w:val="32"/>
    <w:uiPriority w:val="99"/>
    <w:semiHidden/>
    <w:qFormat/>
    <w:rPr>
      <w:rFonts w:ascii="Times New Roman" w:hAnsi="Times New Roman" w:cs="Times New Roman"/>
      <w:sz w:val="16"/>
      <w:szCs w:val="16"/>
    </w:rPr>
  </w:style>
  <w:style w:type="character" w:customStyle="1" w:styleId="27">
    <w:name w:val="Основной текст с отступом 2 Знак"/>
    <w:link w:val="28"/>
    <w:uiPriority w:val="99"/>
    <w:semiHidden/>
    <w:rPr>
      <w:rFonts w:ascii="Times New Roman" w:hAnsi="Times New Roman" w:cs="Times New Roman"/>
    </w:rPr>
  </w:style>
  <w:style w:type="character" w:customStyle="1" w:styleId="33">
    <w:name w:val="Основной текст с отступом 3 Знак"/>
    <w:link w:val="34"/>
    <w:uiPriority w:val="99"/>
    <w:semiHidden/>
    <w:rPr>
      <w:rFonts w:ascii="Times New Roman" w:hAnsi="Times New Roman" w:cs="Times New Roman"/>
      <w:sz w:val="16"/>
      <w:szCs w:val="16"/>
    </w:rPr>
  </w:style>
  <w:style w:type="character" w:customStyle="1" w:styleId="afff">
    <w:name w:val="Подзаголовок Знак"/>
    <w:link w:val="afff0"/>
    <w:uiPriority w:val="11"/>
    <w:qFormat/>
    <w:rPr>
      <w:rFonts w:ascii="Times New Roman" w:eastAsia="SimSun" w:hAnsi="Times New Roman" w:cs="Times New Roman"/>
      <w:i/>
      <w:iCs/>
      <w:color w:val="4F81BD"/>
      <w:spacing w:val="15"/>
      <w:sz w:val="24"/>
      <w:szCs w:val="24"/>
    </w:rPr>
  </w:style>
  <w:style w:type="character" w:customStyle="1" w:styleId="ucoz-forum-post">
    <w:name w:val="ucoz-forum-post"/>
  </w:style>
  <w:style w:type="character" w:customStyle="1" w:styleId="afff1">
    <w:name w:val="Подпись Знак"/>
    <w:link w:val="afff2"/>
    <w:uiPriority w:val="99"/>
    <w:semiHidden/>
    <w:rPr>
      <w:rFonts w:ascii="Times New Roman" w:hAnsi="Times New Roman" w:cs="Times New Roman"/>
    </w:rPr>
  </w:style>
  <w:style w:type="character" w:customStyle="1" w:styleId="afff3">
    <w:name w:val="Приветствие Знак"/>
    <w:link w:val="afff4"/>
    <w:uiPriority w:val="99"/>
    <w:semiHidden/>
    <w:rPr>
      <w:rFonts w:ascii="Times New Roman" w:hAnsi="Times New Roman" w:cs="Times New Roman"/>
    </w:rPr>
  </w:style>
  <w:style w:type="character" w:customStyle="1" w:styleId="afff5">
    <w:name w:val="Прощание Знак"/>
    <w:link w:val="afff6"/>
    <w:uiPriority w:val="99"/>
    <w:semiHidden/>
    <w:qFormat/>
    <w:rPr>
      <w:rFonts w:ascii="Times New Roman" w:hAnsi="Times New Roman" w:cs="Times New Roman"/>
    </w:rPr>
  </w:style>
  <w:style w:type="character" w:customStyle="1" w:styleId="12">
    <w:name w:val="Сильная ссылка1"/>
    <w:uiPriority w:val="32"/>
    <w:qFormat/>
    <w:rPr>
      <w:rFonts w:ascii="Times New Roman" w:hAnsi="Times New Roman" w:cs="Times New Roman"/>
      <w:b/>
      <w:bCs/>
      <w:smallCaps/>
      <w:color w:val="C0504D"/>
      <w:spacing w:val="5"/>
      <w:u w:val="single"/>
    </w:rPr>
  </w:style>
  <w:style w:type="character" w:customStyle="1" w:styleId="13">
    <w:name w:val="Сильное выделение1"/>
    <w:uiPriority w:val="21"/>
    <w:qFormat/>
    <w:rPr>
      <w:rFonts w:ascii="Times New Roman" w:hAnsi="Times New Roman" w:cs="Times New Roman"/>
      <w:b/>
      <w:bCs/>
      <w:i/>
      <w:iCs/>
      <w:color w:val="4F81BD"/>
    </w:rPr>
  </w:style>
  <w:style w:type="character" w:customStyle="1" w:styleId="14">
    <w:name w:val="Слабая ссылка1"/>
    <w:uiPriority w:val="31"/>
    <w:qFormat/>
    <w:rPr>
      <w:rFonts w:ascii="Times New Roman" w:hAnsi="Times New Roman" w:cs="Times New Roman"/>
      <w:smallCaps/>
      <w:color w:val="C0504D"/>
      <w:u w:val="single"/>
    </w:rPr>
  </w:style>
  <w:style w:type="character" w:customStyle="1" w:styleId="15">
    <w:name w:val="Слабое выделение1"/>
    <w:uiPriority w:val="19"/>
    <w:qFormat/>
    <w:rPr>
      <w:rFonts w:ascii="Times New Roman" w:hAnsi="Times New Roman" w:cs="Times New Roman"/>
      <w:i/>
      <w:iCs/>
      <w:color w:val="7F7F7F"/>
    </w:rPr>
  </w:style>
  <w:style w:type="character" w:customStyle="1" w:styleId="HTML9">
    <w:name w:val="Стандартный HTML Знак"/>
    <w:link w:val="HTMLa"/>
    <w:uiPriority w:val="99"/>
    <w:semiHidden/>
    <w:qFormat/>
    <w:rPr>
      <w:rFonts w:ascii="Times New Roman" w:hAnsi="Times New Roman" w:cs="Times New Roman"/>
      <w:sz w:val="20"/>
      <w:szCs w:val="20"/>
    </w:rPr>
  </w:style>
  <w:style w:type="character" w:customStyle="1" w:styleId="afff7">
    <w:name w:val="Текст примечания Знак"/>
    <w:link w:val="afff8"/>
    <w:uiPriority w:val="99"/>
    <w:semiHidden/>
    <w:rPr>
      <w:rFonts w:ascii="Times New Roman" w:hAnsi="Times New Roman" w:cs="Times New Roman"/>
      <w:sz w:val="20"/>
      <w:szCs w:val="20"/>
    </w:rPr>
  </w:style>
  <w:style w:type="character" w:customStyle="1" w:styleId="afff9">
    <w:name w:val="Текст сноски Знак"/>
    <w:link w:val="afffa"/>
    <w:uiPriority w:val="99"/>
    <w:semiHidden/>
    <w:rPr>
      <w:rFonts w:ascii="Times New Roman" w:hAnsi="Times New Roman" w:cs="Times New Roman"/>
      <w:sz w:val="20"/>
      <w:szCs w:val="20"/>
    </w:rPr>
  </w:style>
  <w:style w:type="character" w:customStyle="1" w:styleId="apple-converted-space">
    <w:name w:val="apple-converted-space"/>
    <w:qFormat/>
  </w:style>
  <w:style w:type="paragraph" w:styleId="aff6">
    <w:name w:val="Body Text First Indent"/>
    <w:basedOn w:val="aff4"/>
    <w:link w:val="aff5"/>
    <w:uiPriority w:val="99"/>
    <w:unhideWhenUsed/>
    <w:qFormat/>
    <w:pPr>
      <w:spacing w:after="200"/>
      <w:ind w:firstLine="360"/>
    </w:pPr>
  </w:style>
  <w:style w:type="paragraph" w:styleId="aff">
    <w:name w:val="Note Heading"/>
    <w:basedOn w:val="a"/>
    <w:next w:val="a"/>
    <w:link w:val="afe"/>
    <w:uiPriority w:val="99"/>
    <w:unhideWhenUsed/>
    <w:qFormat/>
    <w:pPr>
      <w:spacing w:after="0" w:line="240" w:lineRule="auto"/>
    </w:pPr>
  </w:style>
  <w:style w:type="paragraph" w:styleId="af7">
    <w:name w:val="macro"/>
    <w:link w:val="af6"/>
    <w:uiPriority w:val="99"/>
    <w:unhideWhenUsed/>
    <w:qFormat/>
    <w:pPr>
      <w:tabs>
        <w:tab w:val="left" w:pos="480"/>
        <w:tab w:val="left" w:pos="960"/>
        <w:tab w:val="left" w:pos="1440"/>
        <w:tab w:val="left" w:pos="1920"/>
        <w:tab w:val="left" w:pos="2400"/>
        <w:tab w:val="left" w:pos="2880"/>
        <w:tab w:val="left" w:pos="3360"/>
        <w:tab w:val="left" w:pos="3840"/>
        <w:tab w:val="left" w:pos="4320"/>
      </w:tabs>
      <w:spacing w:line="276" w:lineRule="auto"/>
    </w:pPr>
    <w:rPr>
      <w:rFonts w:eastAsia="Calibri"/>
      <w:lang w:eastAsia="en-US"/>
    </w:rPr>
  </w:style>
  <w:style w:type="paragraph" w:styleId="af5">
    <w:name w:val="Date"/>
    <w:basedOn w:val="a"/>
    <w:next w:val="a"/>
    <w:link w:val="af4"/>
    <w:uiPriority w:val="99"/>
    <w:unhideWhenUsed/>
    <w:qFormat/>
  </w:style>
  <w:style w:type="paragraph" w:styleId="29">
    <w:name w:val="toc 2"/>
    <w:basedOn w:val="a"/>
    <w:next w:val="a"/>
    <w:uiPriority w:val="39"/>
    <w:unhideWhenUsed/>
    <w:qFormat/>
    <w:pPr>
      <w:spacing w:after="100"/>
      <w:ind w:left="220"/>
    </w:pPr>
  </w:style>
  <w:style w:type="paragraph" w:styleId="61">
    <w:name w:val="toc 6"/>
    <w:basedOn w:val="a"/>
    <w:next w:val="a"/>
    <w:uiPriority w:val="39"/>
    <w:unhideWhenUsed/>
    <w:qFormat/>
    <w:pPr>
      <w:spacing w:after="100"/>
      <w:ind w:left="1100"/>
    </w:pPr>
  </w:style>
  <w:style w:type="paragraph" w:styleId="22">
    <w:name w:val="Body Text First Indent 2"/>
    <w:basedOn w:val="aff8"/>
    <w:link w:val="21"/>
    <w:uiPriority w:val="99"/>
    <w:unhideWhenUsed/>
    <w:qFormat/>
    <w:pPr>
      <w:spacing w:after="200"/>
      <w:ind w:left="360" w:firstLine="360"/>
    </w:pPr>
  </w:style>
  <w:style w:type="paragraph" w:styleId="41">
    <w:name w:val="toc 4"/>
    <w:basedOn w:val="a"/>
    <w:next w:val="a"/>
    <w:uiPriority w:val="39"/>
    <w:unhideWhenUsed/>
    <w:qFormat/>
    <w:pPr>
      <w:spacing w:after="100"/>
      <w:ind w:left="660"/>
    </w:pPr>
  </w:style>
  <w:style w:type="paragraph" w:styleId="afffb">
    <w:name w:val="table of figures"/>
    <w:basedOn w:val="a"/>
    <w:next w:val="a"/>
    <w:uiPriority w:val="99"/>
    <w:unhideWhenUsed/>
    <w:qFormat/>
    <w:pPr>
      <w:spacing w:after="0"/>
    </w:pPr>
  </w:style>
  <w:style w:type="paragraph" w:styleId="16">
    <w:name w:val="toc 1"/>
    <w:basedOn w:val="a"/>
    <w:next w:val="a"/>
    <w:uiPriority w:val="39"/>
    <w:unhideWhenUsed/>
    <w:qFormat/>
    <w:pPr>
      <w:spacing w:after="100"/>
    </w:pPr>
  </w:style>
  <w:style w:type="paragraph" w:styleId="51">
    <w:name w:val="List Bullet 5"/>
    <w:basedOn w:val="a"/>
    <w:uiPriority w:val="99"/>
    <w:unhideWhenUsed/>
    <w:qFormat/>
    <w:pPr>
      <w:numPr>
        <w:numId w:val="2"/>
      </w:numPr>
      <w:tabs>
        <w:tab w:val="left" w:pos="1492"/>
      </w:tabs>
      <w:contextualSpacing/>
    </w:pPr>
  </w:style>
  <w:style w:type="paragraph" w:styleId="52">
    <w:name w:val="toc 5"/>
    <w:basedOn w:val="a"/>
    <w:next w:val="a"/>
    <w:uiPriority w:val="39"/>
    <w:unhideWhenUsed/>
    <w:qFormat/>
    <w:pPr>
      <w:spacing w:after="100"/>
      <w:ind w:left="880"/>
    </w:pPr>
  </w:style>
  <w:style w:type="paragraph" w:styleId="35">
    <w:name w:val="toc 3"/>
    <w:basedOn w:val="a"/>
    <w:next w:val="a"/>
    <w:uiPriority w:val="39"/>
    <w:unhideWhenUsed/>
    <w:qFormat/>
    <w:pPr>
      <w:spacing w:after="100"/>
      <w:ind w:left="440"/>
    </w:pPr>
  </w:style>
  <w:style w:type="paragraph" w:styleId="afffc">
    <w:name w:val="table of authorities"/>
    <w:basedOn w:val="a"/>
    <w:next w:val="a"/>
    <w:uiPriority w:val="99"/>
    <w:unhideWhenUsed/>
    <w:qFormat/>
    <w:pPr>
      <w:spacing w:after="0"/>
      <w:ind w:left="220" w:hanging="220"/>
    </w:pPr>
  </w:style>
  <w:style w:type="paragraph" w:styleId="26">
    <w:name w:val="Body Text 2"/>
    <w:basedOn w:val="a"/>
    <w:link w:val="25"/>
    <w:uiPriority w:val="99"/>
    <w:unhideWhenUsed/>
    <w:qFormat/>
    <w:pPr>
      <w:spacing w:after="120" w:line="480" w:lineRule="auto"/>
    </w:pPr>
  </w:style>
  <w:style w:type="paragraph" w:styleId="42">
    <w:name w:val="index 4"/>
    <w:basedOn w:val="a"/>
    <w:next w:val="a"/>
    <w:uiPriority w:val="99"/>
    <w:unhideWhenUsed/>
    <w:qFormat/>
    <w:pPr>
      <w:spacing w:after="0" w:line="240" w:lineRule="auto"/>
      <w:ind w:left="880" w:hanging="220"/>
    </w:pPr>
  </w:style>
  <w:style w:type="paragraph" w:styleId="43">
    <w:name w:val="List Bullet 4"/>
    <w:basedOn w:val="a"/>
    <w:uiPriority w:val="99"/>
    <w:unhideWhenUsed/>
    <w:qFormat/>
    <w:pPr>
      <w:numPr>
        <w:numId w:val="3"/>
      </w:numPr>
      <w:tabs>
        <w:tab w:val="left" w:pos="1209"/>
      </w:tabs>
      <w:contextualSpacing/>
    </w:pPr>
  </w:style>
  <w:style w:type="paragraph" w:styleId="afffd">
    <w:name w:val="toa heading"/>
    <w:basedOn w:val="a"/>
    <w:next w:val="a"/>
    <w:uiPriority w:val="99"/>
    <w:unhideWhenUsed/>
    <w:qFormat/>
    <w:pPr>
      <w:spacing w:before="120"/>
    </w:pPr>
    <w:rPr>
      <w:rFonts w:eastAsia="SimSun"/>
      <w:b/>
      <w:bCs/>
      <w:sz w:val="24"/>
      <w:szCs w:val="24"/>
    </w:rPr>
  </w:style>
  <w:style w:type="paragraph" w:styleId="afff6">
    <w:name w:val="Closing"/>
    <w:basedOn w:val="a"/>
    <w:link w:val="afff5"/>
    <w:uiPriority w:val="99"/>
    <w:unhideWhenUsed/>
    <w:qFormat/>
    <w:pPr>
      <w:spacing w:after="0" w:line="240" w:lineRule="auto"/>
      <w:ind w:left="4252"/>
    </w:pPr>
  </w:style>
  <w:style w:type="paragraph" w:styleId="71">
    <w:name w:val="toc 7"/>
    <w:basedOn w:val="a"/>
    <w:next w:val="a"/>
    <w:uiPriority w:val="39"/>
    <w:unhideWhenUsed/>
    <w:qFormat/>
    <w:pPr>
      <w:spacing w:after="100"/>
      <w:ind w:left="1320"/>
    </w:pPr>
  </w:style>
  <w:style w:type="paragraph" w:styleId="afff0">
    <w:name w:val="Subtitle"/>
    <w:basedOn w:val="a"/>
    <w:next w:val="a"/>
    <w:link w:val="afff"/>
    <w:uiPriority w:val="11"/>
    <w:qFormat/>
    <w:rPr>
      <w:rFonts w:eastAsia="SimSun"/>
      <w:i/>
      <w:iCs/>
      <w:color w:val="4F81BD"/>
      <w:spacing w:val="15"/>
      <w:sz w:val="24"/>
      <w:szCs w:val="24"/>
    </w:rPr>
  </w:style>
  <w:style w:type="paragraph" w:styleId="81">
    <w:name w:val="toc 8"/>
    <w:basedOn w:val="a"/>
    <w:next w:val="a"/>
    <w:uiPriority w:val="39"/>
    <w:unhideWhenUsed/>
    <w:qFormat/>
    <w:pPr>
      <w:spacing w:after="100"/>
      <w:ind w:left="1540"/>
    </w:pPr>
  </w:style>
  <w:style w:type="paragraph" w:styleId="afffe">
    <w:name w:val="Normal (Web)"/>
    <w:basedOn w:val="a"/>
    <w:uiPriority w:val="99"/>
    <w:unhideWhenUsed/>
    <w:qFormat/>
    <w:pPr>
      <w:spacing w:beforeAutospacing="1" w:after="100" w:afterAutospacing="1"/>
    </w:pPr>
    <w:rPr>
      <w:rFonts w:eastAsia="SimSun"/>
      <w:sz w:val="24"/>
      <w:szCs w:val="24"/>
      <w:lang w:val="en-US" w:eastAsia="zh-CN"/>
    </w:rPr>
  </w:style>
  <w:style w:type="paragraph" w:styleId="afd">
    <w:name w:val="Document Map"/>
    <w:basedOn w:val="a"/>
    <w:link w:val="afc"/>
    <w:uiPriority w:val="99"/>
    <w:unhideWhenUsed/>
    <w:qFormat/>
    <w:pPr>
      <w:spacing w:after="0" w:line="240" w:lineRule="auto"/>
    </w:pPr>
    <w:rPr>
      <w:sz w:val="16"/>
      <w:szCs w:val="16"/>
    </w:rPr>
  </w:style>
  <w:style w:type="paragraph" w:styleId="affff">
    <w:name w:val="Block Text"/>
    <w:basedOn w:val="a"/>
    <w:uiPriority w:val="99"/>
    <w:unhideWhenUsed/>
    <w:qFormat/>
    <w:pPr>
      <w:pBdr>
        <w:top w:val="single" w:sz="2" w:space="10" w:color="4F81BD"/>
        <w:left w:val="single" w:sz="2" w:space="10" w:color="4F81BD"/>
        <w:bottom w:val="single" w:sz="2" w:space="10" w:color="4F81BD"/>
        <w:right w:val="single" w:sz="2" w:space="10" w:color="4F81BD"/>
      </w:pBdr>
      <w:ind w:left="1152" w:right="1152"/>
    </w:pPr>
    <w:rPr>
      <w:rFonts w:eastAsia="SimSun"/>
      <w:i/>
      <w:iCs/>
      <w:color w:val="4F81BD"/>
    </w:rPr>
  </w:style>
  <w:style w:type="paragraph" w:styleId="afb">
    <w:name w:val="Plain Text"/>
    <w:basedOn w:val="a"/>
    <w:link w:val="afa"/>
    <w:unhideWhenUsed/>
    <w:qFormat/>
    <w:pPr>
      <w:spacing w:after="0" w:line="240" w:lineRule="auto"/>
    </w:pPr>
    <w:rPr>
      <w:sz w:val="21"/>
      <w:szCs w:val="21"/>
    </w:rPr>
  </w:style>
  <w:style w:type="paragraph" w:styleId="2a">
    <w:name w:val="List Continue 2"/>
    <w:basedOn w:val="a"/>
    <w:uiPriority w:val="99"/>
    <w:unhideWhenUsed/>
    <w:qFormat/>
    <w:pPr>
      <w:spacing w:after="120"/>
      <w:ind w:left="566"/>
      <w:contextualSpacing/>
    </w:pPr>
  </w:style>
  <w:style w:type="paragraph" w:styleId="affff0">
    <w:name w:val="List Continue"/>
    <w:basedOn w:val="a"/>
    <w:uiPriority w:val="99"/>
    <w:unhideWhenUsed/>
    <w:qFormat/>
    <w:pPr>
      <w:spacing w:after="120"/>
      <w:ind w:left="283"/>
      <w:contextualSpacing/>
    </w:pPr>
  </w:style>
  <w:style w:type="paragraph" w:styleId="HTMLa">
    <w:name w:val="HTML Preformatted"/>
    <w:basedOn w:val="a"/>
    <w:link w:val="HTML9"/>
    <w:uiPriority w:val="99"/>
    <w:unhideWhenUsed/>
    <w:qFormat/>
    <w:pPr>
      <w:spacing w:after="0" w:line="240" w:lineRule="auto"/>
    </w:pPr>
    <w:rPr>
      <w:sz w:val="20"/>
      <w:szCs w:val="20"/>
    </w:rPr>
  </w:style>
  <w:style w:type="paragraph" w:styleId="2b">
    <w:name w:val="envelope return"/>
    <w:basedOn w:val="a"/>
    <w:uiPriority w:val="99"/>
    <w:unhideWhenUsed/>
    <w:qFormat/>
    <w:pPr>
      <w:spacing w:after="0" w:line="240" w:lineRule="auto"/>
    </w:pPr>
    <w:rPr>
      <w:rFonts w:eastAsia="SimSun"/>
      <w:sz w:val="20"/>
      <w:szCs w:val="20"/>
    </w:rPr>
  </w:style>
  <w:style w:type="paragraph" w:styleId="82">
    <w:name w:val="index 8"/>
    <w:basedOn w:val="a"/>
    <w:next w:val="a"/>
    <w:uiPriority w:val="99"/>
    <w:unhideWhenUsed/>
    <w:qFormat/>
    <w:pPr>
      <w:spacing w:after="0" w:line="240" w:lineRule="auto"/>
      <w:ind w:left="1760" w:hanging="220"/>
    </w:pPr>
  </w:style>
  <w:style w:type="paragraph" w:styleId="2c">
    <w:name w:val="List Bullet 2"/>
    <w:basedOn w:val="a"/>
    <w:uiPriority w:val="99"/>
    <w:unhideWhenUsed/>
    <w:qFormat/>
    <w:pPr>
      <w:numPr>
        <w:numId w:val="4"/>
      </w:numPr>
      <w:tabs>
        <w:tab w:val="left" w:pos="643"/>
      </w:tabs>
      <w:contextualSpacing/>
    </w:pPr>
  </w:style>
  <w:style w:type="paragraph" w:styleId="2d">
    <w:name w:val="List 2"/>
    <w:basedOn w:val="a"/>
    <w:uiPriority w:val="99"/>
    <w:unhideWhenUsed/>
    <w:qFormat/>
    <w:pPr>
      <w:ind w:left="566" w:hanging="283"/>
      <w:contextualSpacing/>
    </w:pPr>
  </w:style>
  <w:style w:type="paragraph" w:styleId="aff8">
    <w:name w:val="Body Text Indent"/>
    <w:basedOn w:val="a"/>
    <w:link w:val="aff7"/>
    <w:uiPriority w:val="99"/>
    <w:unhideWhenUsed/>
    <w:qFormat/>
    <w:pPr>
      <w:spacing w:after="120"/>
      <w:ind w:left="283"/>
    </w:pPr>
  </w:style>
  <w:style w:type="paragraph" w:styleId="affa">
    <w:name w:val="E-mail Signature"/>
    <w:basedOn w:val="a"/>
    <w:link w:val="aff9"/>
    <w:uiPriority w:val="99"/>
    <w:unhideWhenUsed/>
    <w:qFormat/>
    <w:pPr>
      <w:spacing w:after="0" w:line="240" w:lineRule="auto"/>
    </w:pPr>
  </w:style>
  <w:style w:type="paragraph" w:styleId="affc">
    <w:name w:val="Title"/>
    <w:basedOn w:val="a"/>
    <w:next w:val="a"/>
    <w:link w:val="affb"/>
    <w:uiPriority w:val="10"/>
    <w:qFormat/>
    <w:pPr>
      <w:pBdr>
        <w:bottom w:val="single" w:sz="8" w:space="4" w:color="4F81BD"/>
      </w:pBdr>
      <w:spacing w:after="300" w:line="240" w:lineRule="auto"/>
      <w:contextualSpacing/>
    </w:pPr>
    <w:rPr>
      <w:rFonts w:eastAsia="SimSun"/>
      <w:color w:val="17365D"/>
      <w:spacing w:val="5"/>
      <w:kern w:val="28"/>
      <w:sz w:val="52"/>
      <w:szCs w:val="52"/>
    </w:rPr>
  </w:style>
  <w:style w:type="paragraph" w:styleId="af3">
    <w:name w:val="endnote text"/>
    <w:basedOn w:val="a"/>
    <w:link w:val="af2"/>
    <w:uiPriority w:val="99"/>
    <w:unhideWhenUsed/>
    <w:qFormat/>
    <w:pPr>
      <w:spacing w:after="0" w:line="240" w:lineRule="auto"/>
    </w:pPr>
    <w:rPr>
      <w:sz w:val="20"/>
      <w:szCs w:val="20"/>
    </w:rPr>
  </w:style>
  <w:style w:type="paragraph" w:styleId="44">
    <w:name w:val="List Number 4"/>
    <w:basedOn w:val="a"/>
    <w:uiPriority w:val="99"/>
    <w:unhideWhenUsed/>
    <w:qFormat/>
    <w:pPr>
      <w:numPr>
        <w:numId w:val="5"/>
      </w:numPr>
      <w:tabs>
        <w:tab w:val="left" w:pos="1209"/>
      </w:tabs>
      <w:contextualSpacing/>
    </w:pPr>
  </w:style>
  <w:style w:type="paragraph" w:styleId="45">
    <w:name w:val="List Continue 4"/>
    <w:basedOn w:val="a"/>
    <w:uiPriority w:val="99"/>
    <w:unhideWhenUsed/>
    <w:qFormat/>
    <w:pPr>
      <w:spacing w:after="120"/>
      <w:ind w:left="1132"/>
      <w:contextualSpacing/>
    </w:pPr>
  </w:style>
  <w:style w:type="paragraph" w:styleId="af9">
    <w:name w:val="Balloon Text"/>
    <w:basedOn w:val="a"/>
    <w:link w:val="af8"/>
    <w:uiPriority w:val="99"/>
    <w:unhideWhenUsed/>
    <w:qFormat/>
    <w:pPr>
      <w:spacing w:after="0" w:line="240" w:lineRule="auto"/>
    </w:pPr>
    <w:rPr>
      <w:sz w:val="16"/>
      <w:szCs w:val="16"/>
    </w:rPr>
  </w:style>
  <w:style w:type="paragraph" w:styleId="53">
    <w:name w:val="index 5"/>
    <w:basedOn w:val="a"/>
    <w:next w:val="a"/>
    <w:uiPriority w:val="99"/>
    <w:unhideWhenUsed/>
    <w:qFormat/>
    <w:pPr>
      <w:spacing w:after="0" w:line="240" w:lineRule="auto"/>
      <w:ind w:left="1100" w:hanging="220"/>
    </w:pPr>
  </w:style>
  <w:style w:type="paragraph" w:styleId="afff4">
    <w:name w:val="Salutation"/>
    <w:basedOn w:val="a"/>
    <w:next w:val="a"/>
    <w:link w:val="afff3"/>
    <w:uiPriority w:val="99"/>
    <w:unhideWhenUsed/>
    <w:qFormat/>
  </w:style>
  <w:style w:type="paragraph" w:styleId="HTML8">
    <w:name w:val="HTML Address"/>
    <w:basedOn w:val="a"/>
    <w:link w:val="HTML7"/>
    <w:uiPriority w:val="99"/>
    <w:unhideWhenUsed/>
    <w:qFormat/>
    <w:pPr>
      <w:spacing w:after="0" w:line="240" w:lineRule="auto"/>
    </w:pPr>
    <w:rPr>
      <w:i/>
      <w:iCs/>
    </w:rPr>
  </w:style>
  <w:style w:type="paragraph" w:styleId="af">
    <w:name w:val="annotation subject"/>
    <w:basedOn w:val="afff8"/>
    <w:next w:val="afff8"/>
    <w:link w:val="ae"/>
    <w:uiPriority w:val="99"/>
    <w:unhideWhenUsed/>
    <w:qFormat/>
    <w:rPr>
      <w:b/>
      <w:bCs/>
    </w:rPr>
  </w:style>
  <w:style w:type="paragraph" w:styleId="afff8">
    <w:name w:val="annotation text"/>
    <w:basedOn w:val="a"/>
    <w:link w:val="afff7"/>
    <w:uiPriority w:val="99"/>
    <w:unhideWhenUsed/>
    <w:qFormat/>
    <w:pPr>
      <w:spacing w:line="240" w:lineRule="auto"/>
    </w:pPr>
    <w:rPr>
      <w:sz w:val="20"/>
      <w:szCs w:val="20"/>
    </w:rPr>
  </w:style>
  <w:style w:type="paragraph" w:styleId="aff4">
    <w:name w:val="Body Text"/>
    <w:basedOn w:val="a"/>
    <w:link w:val="aff3"/>
    <w:uiPriority w:val="99"/>
    <w:unhideWhenUsed/>
    <w:qFormat/>
    <w:pPr>
      <w:spacing w:after="120"/>
    </w:pPr>
  </w:style>
  <w:style w:type="paragraph" w:styleId="36">
    <w:name w:val="List Bullet 3"/>
    <w:basedOn w:val="a"/>
    <w:uiPriority w:val="99"/>
    <w:unhideWhenUsed/>
    <w:qFormat/>
    <w:pPr>
      <w:numPr>
        <w:numId w:val="6"/>
      </w:numPr>
      <w:tabs>
        <w:tab w:val="left" w:pos="926"/>
      </w:tabs>
      <w:contextualSpacing/>
    </w:pPr>
  </w:style>
  <w:style w:type="paragraph" w:styleId="37">
    <w:name w:val="List 3"/>
    <w:basedOn w:val="a"/>
    <w:uiPriority w:val="99"/>
    <w:unhideWhenUsed/>
    <w:qFormat/>
    <w:pPr>
      <w:ind w:left="849" w:hanging="283"/>
      <w:contextualSpacing/>
    </w:pPr>
  </w:style>
  <w:style w:type="paragraph" w:styleId="62">
    <w:name w:val="index 6"/>
    <w:basedOn w:val="a"/>
    <w:next w:val="a"/>
    <w:uiPriority w:val="99"/>
    <w:unhideWhenUsed/>
    <w:qFormat/>
    <w:pPr>
      <w:spacing w:after="0" w:line="240" w:lineRule="auto"/>
      <w:ind w:left="1320" w:hanging="220"/>
    </w:pPr>
  </w:style>
  <w:style w:type="paragraph" w:styleId="affff1">
    <w:name w:val="List Bullet"/>
    <w:basedOn w:val="a"/>
    <w:uiPriority w:val="99"/>
    <w:unhideWhenUsed/>
    <w:qFormat/>
    <w:pPr>
      <w:numPr>
        <w:numId w:val="7"/>
      </w:numPr>
      <w:tabs>
        <w:tab w:val="left" w:pos="360"/>
      </w:tabs>
      <w:contextualSpacing/>
    </w:pPr>
  </w:style>
  <w:style w:type="paragraph" w:styleId="54">
    <w:name w:val="List Continue 5"/>
    <w:basedOn w:val="a"/>
    <w:uiPriority w:val="99"/>
    <w:unhideWhenUsed/>
    <w:qFormat/>
    <w:pPr>
      <w:spacing w:after="120"/>
      <w:ind w:left="1415"/>
      <w:contextualSpacing/>
    </w:pPr>
  </w:style>
  <w:style w:type="paragraph" w:styleId="ad">
    <w:name w:val="header"/>
    <w:basedOn w:val="a"/>
    <w:link w:val="ac"/>
    <w:uiPriority w:val="99"/>
    <w:unhideWhenUsed/>
    <w:qFormat/>
    <w:pPr>
      <w:tabs>
        <w:tab w:val="center" w:pos="4677"/>
        <w:tab w:val="right" w:pos="9355"/>
      </w:tabs>
      <w:spacing w:after="0" w:line="240" w:lineRule="auto"/>
    </w:pPr>
  </w:style>
  <w:style w:type="paragraph" w:styleId="38">
    <w:name w:val="List Continue 3"/>
    <w:basedOn w:val="a"/>
    <w:uiPriority w:val="99"/>
    <w:unhideWhenUsed/>
    <w:qFormat/>
    <w:pPr>
      <w:spacing w:after="120"/>
      <w:ind w:left="849"/>
      <w:contextualSpacing/>
    </w:pPr>
  </w:style>
  <w:style w:type="paragraph" w:styleId="55">
    <w:name w:val="List 5"/>
    <w:basedOn w:val="a"/>
    <w:uiPriority w:val="99"/>
    <w:unhideWhenUsed/>
    <w:qFormat/>
    <w:pPr>
      <w:ind w:left="1415" w:hanging="283"/>
      <w:contextualSpacing/>
    </w:pPr>
  </w:style>
  <w:style w:type="paragraph" w:styleId="72">
    <w:name w:val="index 7"/>
    <w:basedOn w:val="a"/>
    <w:next w:val="a"/>
    <w:uiPriority w:val="99"/>
    <w:unhideWhenUsed/>
    <w:qFormat/>
    <w:pPr>
      <w:spacing w:after="0" w:line="240" w:lineRule="auto"/>
      <w:ind w:left="1540" w:hanging="220"/>
    </w:pPr>
  </w:style>
  <w:style w:type="paragraph" w:styleId="2e">
    <w:name w:val="index 2"/>
    <w:basedOn w:val="a"/>
    <w:next w:val="a"/>
    <w:uiPriority w:val="99"/>
    <w:unhideWhenUsed/>
    <w:qFormat/>
    <w:pPr>
      <w:spacing w:after="0" w:line="240" w:lineRule="auto"/>
      <w:ind w:left="440" w:hanging="220"/>
    </w:pPr>
  </w:style>
  <w:style w:type="paragraph" w:styleId="17">
    <w:name w:val="index 1"/>
    <w:basedOn w:val="a"/>
    <w:next w:val="a"/>
    <w:uiPriority w:val="99"/>
    <w:unhideWhenUsed/>
    <w:qFormat/>
    <w:pPr>
      <w:spacing w:after="0" w:line="240" w:lineRule="auto"/>
      <w:ind w:left="220" w:hanging="220"/>
    </w:pPr>
  </w:style>
  <w:style w:type="paragraph" w:styleId="affe">
    <w:name w:val="footer"/>
    <w:basedOn w:val="a"/>
    <w:link w:val="affd"/>
    <w:uiPriority w:val="99"/>
    <w:unhideWhenUsed/>
    <w:qFormat/>
    <w:pPr>
      <w:tabs>
        <w:tab w:val="center" w:pos="4677"/>
        <w:tab w:val="right" w:pos="9355"/>
      </w:tabs>
      <w:spacing w:after="0" w:line="240" w:lineRule="auto"/>
    </w:pPr>
  </w:style>
  <w:style w:type="paragraph" w:styleId="affff2">
    <w:name w:val="caption"/>
    <w:basedOn w:val="a"/>
    <w:next w:val="a"/>
    <w:uiPriority w:val="35"/>
    <w:qFormat/>
    <w:pPr>
      <w:spacing w:line="240" w:lineRule="auto"/>
    </w:pPr>
    <w:rPr>
      <w:b/>
      <w:bCs/>
      <w:color w:val="4F81BD"/>
      <w:sz w:val="18"/>
      <w:szCs w:val="18"/>
    </w:rPr>
  </w:style>
  <w:style w:type="paragraph" w:styleId="affff3">
    <w:name w:val="List Number"/>
    <w:basedOn w:val="a"/>
    <w:uiPriority w:val="99"/>
    <w:unhideWhenUsed/>
    <w:qFormat/>
    <w:pPr>
      <w:numPr>
        <w:numId w:val="8"/>
      </w:numPr>
      <w:tabs>
        <w:tab w:val="left" w:pos="360"/>
      </w:tabs>
      <w:contextualSpacing/>
    </w:pPr>
  </w:style>
  <w:style w:type="paragraph" w:styleId="affff4">
    <w:name w:val="index heading"/>
    <w:basedOn w:val="a"/>
    <w:next w:val="17"/>
    <w:uiPriority w:val="99"/>
    <w:unhideWhenUsed/>
    <w:qFormat/>
    <w:rPr>
      <w:rFonts w:eastAsia="SimSun"/>
      <w:b/>
      <w:bCs/>
    </w:rPr>
  </w:style>
  <w:style w:type="paragraph" w:styleId="aff2">
    <w:name w:val="Message Header"/>
    <w:basedOn w:val="a"/>
    <w:link w:val="aff1"/>
    <w:uiPriority w:val="99"/>
    <w:unhideWhenUsed/>
    <w:qFormat/>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SimSun"/>
      <w:sz w:val="24"/>
      <w:szCs w:val="24"/>
    </w:rPr>
  </w:style>
  <w:style w:type="paragraph" w:styleId="34">
    <w:name w:val="Body Text Indent 3"/>
    <w:basedOn w:val="a"/>
    <w:link w:val="33"/>
    <w:uiPriority w:val="99"/>
    <w:unhideWhenUsed/>
    <w:qFormat/>
    <w:pPr>
      <w:spacing w:after="120"/>
      <w:ind w:left="283"/>
    </w:pPr>
    <w:rPr>
      <w:sz w:val="16"/>
      <w:szCs w:val="16"/>
    </w:rPr>
  </w:style>
  <w:style w:type="paragraph" w:styleId="91">
    <w:name w:val="index 9"/>
    <w:basedOn w:val="a"/>
    <w:next w:val="a"/>
    <w:uiPriority w:val="99"/>
    <w:unhideWhenUsed/>
    <w:qFormat/>
    <w:pPr>
      <w:spacing w:after="0" w:line="240" w:lineRule="auto"/>
      <w:ind w:left="1980" w:hanging="220"/>
    </w:pPr>
  </w:style>
  <w:style w:type="paragraph" w:styleId="46">
    <w:name w:val="List 4"/>
    <w:basedOn w:val="a"/>
    <w:uiPriority w:val="99"/>
    <w:unhideWhenUsed/>
    <w:qFormat/>
    <w:pPr>
      <w:ind w:left="1132" w:hanging="283"/>
      <w:contextualSpacing/>
    </w:pPr>
  </w:style>
  <w:style w:type="paragraph" w:styleId="affff5">
    <w:name w:val="Normal Indent"/>
    <w:basedOn w:val="a"/>
    <w:uiPriority w:val="99"/>
    <w:unhideWhenUsed/>
    <w:qFormat/>
    <w:pPr>
      <w:ind w:left="708"/>
    </w:pPr>
  </w:style>
  <w:style w:type="paragraph" w:styleId="affff6">
    <w:name w:val="envelope address"/>
    <w:basedOn w:val="a"/>
    <w:uiPriority w:val="99"/>
    <w:unhideWhenUsed/>
    <w:qFormat/>
    <w:pPr>
      <w:framePr w:w="7920" w:h="1980" w:hRule="exact" w:hSpace="180" w:wrap="around" w:hAnchor="page" w:xAlign="center" w:yAlign="bottom"/>
      <w:spacing w:after="0" w:line="240" w:lineRule="auto"/>
      <w:ind w:left="2880"/>
    </w:pPr>
    <w:rPr>
      <w:rFonts w:eastAsia="SimSun"/>
      <w:sz w:val="24"/>
      <w:szCs w:val="24"/>
    </w:rPr>
  </w:style>
  <w:style w:type="paragraph" w:styleId="56">
    <w:name w:val="List Number 5"/>
    <w:basedOn w:val="a"/>
    <w:uiPriority w:val="99"/>
    <w:unhideWhenUsed/>
    <w:qFormat/>
    <w:pPr>
      <w:numPr>
        <w:numId w:val="9"/>
      </w:numPr>
      <w:tabs>
        <w:tab w:val="left" w:pos="1492"/>
      </w:tabs>
      <w:contextualSpacing/>
    </w:pPr>
  </w:style>
  <w:style w:type="paragraph" w:styleId="92">
    <w:name w:val="toc 9"/>
    <w:basedOn w:val="a"/>
    <w:next w:val="a"/>
    <w:uiPriority w:val="39"/>
    <w:unhideWhenUsed/>
    <w:qFormat/>
    <w:pPr>
      <w:spacing w:after="100"/>
      <w:ind w:left="1760"/>
    </w:pPr>
  </w:style>
  <w:style w:type="paragraph" w:styleId="39">
    <w:name w:val="index 3"/>
    <w:basedOn w:val="a"/>
    <w:next w:val="a"/>
    <w:uiPriority w:val="99"/>
    <w:unhideWhenUsed/>
    <w:qFormat/>
    <w:pPr>
      <w:spacing w:after="0" w:line="240" w:lineRule="auto"/>
      <w:ind w:left="660" w:hanging="220"/>
    </w:pPr>
  </w:style>
  <w:style w:type="paragraph" w:styleId="afff2">
    <w:name w:val="Signature"/>
    <w:basedOn w:val="a"/>
    <w:link w:val="afff1"/>
    <w:uiPriority w:val="99"/>
    <w:unhideWhenUsed/>
    <w:qFormat/>
    <w:pPr>
      <w:spacing w:after="0" w:line="240" w:lineRule="auto"/>
      <w:ind w:left="4252"/>
    </w:pPr>
  </w:style>
  <w:style w:type="paragraph" w:styleId="3a">
    <w:name w:val="List Number 3"/>
    <w:basedOn w:val="a"/>
    <w:uiPriority w:val="99"/>
    <w:unhideWhenUsed/>
    <w:qFormat/>
    <w:pPr>
      <w:numPr>
        <w:numId w:val="10"/>
      </w:numPr>
      <w:tabs>
        <w:tab w:val="left" w:pos="926"/>
      </w:tabs>
      <w:contextualSpacing/>
    </w:pPr>
  </w:style>
  <w:style w:type="paragraph" w:styleId="28">
    <w:name w:val="Body Text Indent 2"/>
    <w:basedOn w:val="a"/>
    <w:link w:val="27"/>
    <w:uiPriority w:val="99"/>
    <w:unhideWhenUsed/>
    <w:qFormat/>
    <w:pPr>
      <w:spacing w:after="120" w:line="480" w:lineRule="auto"/>
      <w:ind w:left="283"/>
    </w:pPr>
  </w:style>
  <w:style w:type="paragraph" w:styleId="afffa">
    <w:name w:val="footnote text"/>
    <w:basedOn w:val="a"/>
    <w:link w:val="afff9"/>
    <w:uiPriority w:val="99"/>
    <w:unhideWhenUsed/>
    <w:qFormat/>
    <w:pPr>
      <w:spacing w:after="0" w:line="240" w:lineRule="auto"/>
    </w:pPr>
    <w:rPr>
      <w:sz w:val="20"/>
      <w:szCs w:val="20"/>
    </w:rPr>
  </w:style>
  <w:style w:type="paragraph" w:styleId="2f">
    <w:name w:val="List Number 2"/>
    <w:basedOn w:val="a"/>
    <w:uiPriority w:val="99"/>
    <w:unhideWhenUsed/>
    <w:qFormat/>
    <w:pPr>
      <w:numPr>
        <w:numId w:val="11"/>
      </w:numPr>
      <w:tabs>
        <w:tab w:val="left" w:pos="643"/>
      </w:tabs>
      <w:contextualSpacing/>
    </w:pPr>
  </w:style>
  <w:style w:type="paragraph" w:styleId="affff7">
    <w:name w:val="List"/>
    <w:basedOn w:val="a"/>
    <w:uiPriority w:val="99"/>
    <w:unhideWhenUsed/>
    <w:qFormat/>
    <w:pPr>
      <w:ind w:left="283" w:hanging="283"/>
      <w:contextualSpacing/>
    </w:pPr>
  </w:style>
  <w:style w:type="paragraph" w:styleId="32">
    <w:name w:val="Body Text 3"/>
    <w:basedOn w:val="a"/>
    <w:link w:val="31"/>
    <w:uiPriority w:val="99"/>
    <w:unhideWhenUsed/>
    <w:qFormat/>
    <w:pPr>
      <w:spacing w:after="120"/>
    </w:pPr>
    <w:rPr>
      <w:sz w:val="16"/>
      <w:szCs w:val="16"/>
    </w:rPr>
  </w:style>
  <w:style w:type="paragraph" w:customStyle="1" w:styleId="ReportMain0">
    <w:name w:val="Report_Main"/>
    <w:basedOn w:val="a"/>
    <w:link w:val="ReportMain"/>
    <w:qFormat/>
    <w:pPr>
      <w:spacing w:after="0" w:line="240" w:lineRule="auto"/>
    </w:pPr>
    <w:rPr>
      <w:sz w:val="24"/>
    </w:rPr>
  </w:style>
  <w:style w:type="paragraph" w:customStyle="1" w:styleId="ReportHead0">
    <w:name w:val="Report_Head"/>
    <w:basedOn w:val="a"/>
    <w:link w:val="ReportHead"/>
    <w:qFormat/>
    <w:pPr>
      <w:spacing w:after="0" w:line="240" w:lineRule="auto"/>
      <w:jc w:val="center"/>
    </w:pPr>
    <w:rPr>
      <w:sz w:val="28"/>
    </w:rPr>
  </w:style>
  <w:style w:type="paragraph" w:styleId="affff8">
    <w:name w:val="List Paragraph"/>
    <w:basedOn w:val="a"/>
    <w:uiPriority w:val="34"/>
    <w:qFormat/>
    <w:pPr>
      <w:ind w:left="720"/>
      <w:contextualSpacing/>
    </w:pPr>
  </w:style>
  <w:style w:type="paragraph" w:styleId="affff9">
    <w:name w:val="No Spacing"/>
    <w:uiPriority w:val="1"/>
    <w:qFormat/>
    <w:rPr>
      <w:rFonts w:eastAsia="Calibri"/>
      <w:sz w:val="22"/>
      <w:szCs w:val="22"/>
      <w:lang w:eastAsia="en-US"/>
    </w:rPr>
  </w:style>
  <w:style w:type="paragraph" w:styleId="af1">
    <w:name w:val="Intense Quote"/>
    <w:basedOn w:val="a"/>
    <w:next w:val="a"/>
    <w:link w:val="af0"/>
    <w:uiPriority w:val="30"/>
    <w:qFormat/>
    <w:pPr>
      <w:pBdr>
        <w:bottom w:val="single" w:sz="4" w:space="4" w:color="4F81BD"/>
      </w:pBdr>
      <w:spacing w:before="200" w:after="280"/>
      <w:ind w:left="936" w:right="936"/>
    </w:pPr>
    <w:rPr>
      <w:b/>
      <w:bCs/>
      <w:i/>
      <w:iCs/>
      <w:color w:val="4F81BD"/>
    </w:rPr>
  </w:style>
  <w:style w:type="paragraph" w:customStyle="1" w:styleId="18">
    <w:name w:val="Заголовок оглавления1"/>
    <w:basedOn w:val="1"/>
    <w:next w:val="a"/>
    <w:uiPriority w:val="39"/>
    <w:unhideWhenUsed/>
    <w:qFormat/>
    <w:pPr>
      <w:outlineLvl w:val="9"/>
    </w:pPr>
  </w:style>
  <w:style w:type="paragraph" w:customStyle="1" w:styleId="Default">
    <w:name w:val="Default"/>
    <w:pPr>
      <w:autoSpaceDE w:val="0"/>
      <w:autoSpaceDN w:val="0"/>
      <w:adjustRightInd w:val="0"/>
    </w:pPr>
    <w:rPr>
      <w:rFonts w:eastAsia="Calibri"/>
      <w:color w:val="000000"/>
      <w:sz w:val="24"/>
      <w:szCs w:val="24"/>
      <w:lang w:eastAsia="ru-RU"/>
    </w:rPr>
  </w:style>
  <w:style w:type="paragraph" w:styleId="24">
    <w:name w:val="Quote"/>
    <w:basedOn w:val="a"/>
    <w:next w:val="a"/>
    <w:link w:val="23"/>
    <w:uiPriority w:val="29"/>
    <w:qFormat/>
    <w:rPr>
      <w:i/>
      <w:iCs/>
      <w:color w:val="000000"/>
    </w:rPr>
  </w:style>
  <w:style w:type="paragraph" w:customStyle="1" w:styleId="210">
    <w:name w:val="Основной текст 21"/>
    <w:basedOn w:val="a"/>
    <w:uiPriority w:val="99"/>
    <w:pPr>
      <w:spacing w:after="0" w:line="240" w:lineRule="auto"/>
      <w:ind w:firstLine="567"/>
    </w:pPr>
    <w:rPr>
      <w:rFonts w:eastAsia="Times New Roman"/>
      <w:sz w:val="24"/>
      <w:szCs w:val="20"/>
      <w:lang w:eastAsia="ru-RU"/>
    </w:rPr>
  </w:style>
  <w:style w:type="paragraph" w:customStyle="1" w:styleId="19">
    <w:name w:val="Список литературы1"/>
    <w:basedOn w:val="a"/>
    <w:next w:val="a"/>
    <w:uiPriority w:val="37"/>
    <w:unhideWhenUsed/>
  </w:style>
  <w:style w:type="table" w:styleId="2f0">
    <w:name w:val="Table Colorful 2"/>
    <w:basedOn w:val="a1"/>
    <w:uiPriority w:val="99"/>
    <w:unhideWhenUsed/>
    <w:qFormat/>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f1">
    <w:name w:val="Table Grid 2"/>
    <w:basedOn w:val="a1"/>
    <w:uiPriority w:val="99"/>
    <w:unhideWhenUsed/>
    <w:qFormat/>
    <w:tblPr>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1a">
    <w:name w:val="Table Subtle 1"/>
    <w:basedOn w:val="a1"/>
    <w:uiPriority w:val="99"/>
    <w:unhideWhenUsed/>
    <w:qFormat/>
    <w:tblPr>
      <w:tblCellMar>
        <w:top w:w="0" w:type="dxa"/>
        <w:left w:w="108" w:type="dxa"/>
        <w:bottom w:w="0" w:type="dxa"/>
        <w:right w:w="108" w:type="dxa"/>
      </w:tblCellMa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a">
    <w:name w:val="Table Theme"/>
    <w:basedOn w:val="a1"/>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1"/>
    <w:uiPriority w:val="99"/>
    <w:unhideWhenUsed/>
    <w:qFormat/>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63">
    <w:name w:val="Table Grid 6"/>
    <w:basedOn w:val="a1"/>
    <w:uiPriority w:val="99"/>
    <w:unhideWhenUsed/>
    <w:qFormat/>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styleId="1b">
    <w:name w:val="Table Simple 1"/>
    <w:basedOn w:val="a1"/>
    <w:uiPriority w:val="99"/>
    <w:unhideWhenUsed/>
    <w:qFormat/>
    <w:tblPr>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1c">
    <w:name w:val="Table Grid 1"/>
    <w:basedOn w:val="a1"/>
    <w:uiPriority w:val="99"/>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f2">
    <w:name w:val="Table 3D effects 2"/>
    <w:basedOn w:val="a1"/>
    <w:uiPriority w:val="99"/>
    <w:unhideWhenUsed/>
    <w:qFormat/>
    <w:tblPr>
      <w:tblCellMar>
        <w:top w:w="0" w:type="dxa"/>
        <w:left w:w="108" w:type="dxa"/>
        <w:bottom w:w="0" w:type="dxa"/>
        <w:right w:w="108" w:type="dxa"/>
      </w:tblCellMar>
    </w:tblPr>
    <w:tcPr>
      <w:shd w:val="solid" w:color="C0C0C0" w:fill="FFFFFF"/>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5">
    <w:name w:val="Table List 5"/>
    <w:basedOn w:val="a1"/>
    <w:uiPriority w:val="99"/>
    <w:unhideWhenUsed/>
    <w:qFormat/>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47">
    <w:name w:val="Table Classic 4"/>
    <w:basedOn w:val="a1"/>
    <w:uiPriority w:val="99"/>
    <w:unhideWhenUsed/>
    <w:qFormat/>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Classic 1"/>
    <w:basedOn w:val="a1"/>
    <w:uiPriority w:val="99"/>
    <w:unhideWhenUsed/>
    <w:qFormat/>
    <w:tblPr>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57">
    <w:name w:val="Table Grid 5"/>
    <w:basedOn w:val="a1"/>
    <w:uiPriority w:val="99"/>
    <w:unhideWhenUsed/>
    <w:qFormat/>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styleId="3b">
    <w:name w:val="Table 3D effects 3"/>
    <w:basedOn w:val="a1"/>
    <w:uiPriority w:val="99"/>
    <w:unhideWhenUsed/>
    <w:qFormat/>
    <w:tblPr>
      <w:tblCellMar>
        <w:top w:w="0" w:type="dxa"/>
        <w:left w:w="108" w:type="dxa"/>
        <w:bottom w:w="0" w:type="dxa"/>
        <w:right w:w="108" w:type="dxa"/>
      </w:tblCellMar>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3c">
    <w:name w:val="Table Columns 3"/>
    <w:basedOn w:val="a1"/>
    <w:uiPriority w:val="99"/>
    <w:unhideWhenUsed/>
    <w:qFormat/>
    <w:rPr>
      <w:b/>
      <w:bCs/>
    </w:rPr>
    <w:tblPr>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48">
    <w:name w:val="Table Columns 4"/>
    <w:basedOn w:val="a1"/>
    <w:uiPriority w:val="99"/>
    <w:unhideWhenUsed/>
    <w:qFormat/>
    <w:tblPr>
      <w:tblCellMar>
        <w:top w:w="0" w:type="dxa"/>
        <w:left w:w="108" w:type="dxa"/>
        <w:bottom w:w="0" w:type="dxa"/>
        <w:right w:w="108" w:type="dxa"/>
      </w:tblCellMa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d">
    <w:name w:val="Table Classic 3"/>
    <w:basedOn w:val="a1"/>
    <w:uiPriority w:val="99"/>
    <w:unhideWhenUsed/>
    <w:qFormat/>
    <w:rPr>
      <w:color w:val="00008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color w:val="00008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solid" w:color="FFFFFF" w:fill="FFFFFF"/>
      </w:tcPr>
    </w:tblStylePr>
    <w:tblStylePr w:type="firstCol">
      <w:rPr>
        <w:b/>
        <w:bCs/>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c">
    <w:name w:val="Table Professional"/>
    <w:basedOn w:val="a1"/>
    <w:uiPriority w:val="99"/>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styleId="affffd">
    <w:name w:val="Table Elegant"/>
    <w:basedOn w:val="a1"/>
    <w:uiPriority w:val="99"/>
    <w:unhideWhenUsed/>
    <w:qFormat/>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1e">
    <w:name w:val="Table Colorful 1"/>
    <w:basedOn w:val="a1"/>
    <w:uiPriority w:val="99"/>
    <w:unhideWhenUsed/>
    <w:qFormat/>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30">
    <w:name w:val="Table List 3"/>
    <w:basedOn w:val="a1"/>
    <w:uiPriority w:val="99"/>
    <w:unhideWhenUsed/>
    <w:qFormat/>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i/>
        <w:iCs/>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
    <w:name w:val="Table Web 2"/>
    <w:basedOn w:val="a1"/>
    <w:uiPriority w:val="99"/>
    <w:unhideWhenUsed/>
    <w:qFormat/>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7">
    <w:name w:val="Table List 7"/>
    <w:basedOn w:val="a1"/>
    <w:uiPriority w:val="99"/>
    <w:unhideWhenUsed/>
    <w:qFormat/>
    <w:tblPr>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one" w:sz="0" w:space="0" w:color="auto"/>
          <w:left w:val="single" w:sz="12" w:space="0" w:color="008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rPr>
        <w:b/>
        <w:bCs/>
      </w:rPr>
      <w:tblPr/>
      <w:tcPr>
        <w:tcBorders>
          <w:top w:val="single" w:sz="12"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style>
  <w:style w:type="table" w:styleId="affffe">
    <w:name w:val="Table Contemporary"/>
    <w:basedOn w:val="a1"/>
    <w:uiPriority w:val="99"/>
    <w:unhideWhenUsed/>
    <w:qFormat/>
    <w:tblPr>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styleId="-6">
    <w:name w:val="Table List 6"/>
    <w:basedOn w:val="a1"/>
    <w:uiPriority w:val="99"/>
    <w:unhideWhenUsed/>
    <w:qFormat/>
    <w:tblPr>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000000" w:fill="FFFFFF"/>
      </w:tcPr>
    </w:tblStylePr>
  </w:style>
  <w:style w:type="table" w:styleId="49">
    <w:name w:val="Table Grid 4"/>
    <w:basedOn w:val="a1"/>
    <w:uiPriority w:val="99"/>
    <w:unhideWhenUsed/>
    <w:qFormat/>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1f">
    <w:name w:val="Table Columns 1"/>
    <w:basedOn w:val="a1"/>
    <w:uiPriority w:val="99"/>
    <w:unhideWhenUsed/>
    <w:qFormat/>
    <w:rPr>
      <w:b/>
      <w:bCs/>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one" w:sz="0" w:space="0" w:color="auto"/>
          <w:left w:val="doub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8">
    <w:name w:val="Table List 8"/>
    <w:basedOn w:val="a1"/>
    <w:uiPriority w:val="99"/>
    <w:unhideWhenUsed/>
    <w:qFormat/>
    <w:tblPr>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FFFF00" w:fill="FFFFFF"/>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style>
  <w:style w:type="table" w:styleId="3e">
    <w:name w:val="Table Grid 3"/>
    <w:basedOn w:val="a1"/>
    <w:uiPriority w:val="99"/>
    <w:unhideWhenUsed/>
    <w:qFormat/>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f3">
    <w:name w:val="Table Subtle 2"/>
    <w:basedOn w:val="a1"/>
    <w:uiPriority w:val="99"/>
    <w:unhideWhenUsed/>
    <w:qFormat/>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4">
    <w:name w:val="Table List 4"/>
    <w:basedOn w:val="a1"/>
    <w:uiPriority w:val="99"/>
    <w:unhideWhenUsed/>
    <w:qFormat/>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8080" w:fill="FFFFFF"/>
      </w:tcPr>
    </w:tblStylePr>
  </w:style>
  <w:style w:type="table" w:styleId="-1">
    <w:name w:val="Table List 1"/>
    <w:basedOn w:val="a1"/>
    <w:uiPriority w:val="99"/>
    <w:unhideWhenUsed/>
    <w:qFormat/>
    <w:tblPr>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10">
    <w:name w:val="Light Grid Accent 1"/>
    <w:basedOn w:val="a1"/>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Helv" w:eastAsia="Courier New" w:hAnsi="Helv"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l2br w:val="none" w:sz="0" w:space="0" w:color="auto"/>
          <w:tr2bl w:val="none" w:sz="0" w:space="0" w:color="auto"/>
        </w:tcBorders>
      </w:tcPr>
    </w:tblStylePr>
    <w:tblStylePr w:type="lastRow">
      <w:pPr>
        <w:spacing w:before="0" w:after="0" w:line="240" w:lineRule="auto"/>
      </w:pPr>
      <w:rPr>
        <w:rFonts w:ascii="Helv" w:eastAsia="Courier New" w:hAnsi="Helv"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l2br w:val="none" w:sz="0" w:space="0" w:color="auto"/>
          <w:tr2bl w:val="none" w:sz="0" w:space="0" w:color="auto"/>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one" w:sz="0" w:space="0" w:color="auto"/>
          <w:insideV w:val="single" w:sz="8" w:space="0" w:color="auto"/>
          <w:tl2br w:val="none" w:sz="0" w:space="0" w:color="auto"/>
          <w:tr2bl w:val="none" w:sz="0"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one" w:sz="0" w:space="0" w:color="auto"/>
          <w:insideV w:val="single" w:sz="8" w:space="0" w:color="auto"/>
          <w:tl2br w:val="none" w:sz="0" w:space="0" w:color="auto"/>
          <w:tr2bl w:val="none" w:sz="0" w:space="0" w:color="auto"/>
        </w:tcBorders>
      </w:tcPr>
    </w:tblStylePr>
  </w:style>
  <w:style w:type="table" w:styleId="-11">
    <w:name w:val="Table Web 1"/>
    <w:basedOn w:val="a1"/>
    <w:uiPriority w:val="99"/>
    <w:unhideWhenUsed/>
    <w:qFormat/>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3f">
    <w:name w:val="Table Colorful 3"/>
    <w:basedOn w:val="a1"/>
    <w:uiPriority w:val="99"/>
    <w:unhideWhenUsed/>
    <w:qFormat/>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8080" w:fill="FFFFFF"/>
      </w:tcPr>
    </w:tblStylePr>
    <w:tblStylePr w:type="firstCol">
      <w:tblPr/>
      <w:tcPr>
        <w:tcBorders>
          <w:top w:val="none" w:sz="0" w:space="0" w:color="auto"/>
          <w:left w:val="none" w:sz="0" w:space="0" w:color="auto"/>
          <w:bottom w:val="single" w:sz="36" w:space="0" w:color="000000"/>
          <w:right w:val="single" w:sz="6" w:space="0" w:color="000000"/>
          <w:insideH w:val="none" w:sz="0" w:space="0" w:color="auto"/>
          <w:insideV w:val="none" w:sz="0" w:space="0" w:color="auto"/>
          <w:tl2br w:val="nil"/>
          <w:tr2bl w:val="nil"/>
        </w:tcBorders>
        <w:shd w:val="solid" w:color="008080" w:fill="FFFFFF"/>
      </w:tcPr>
    </w:tblStylePr>
    <w:tblStylePr w:type="nwCell">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styleId="-60">
    <w:name w:val="Light Shading Accent 6"/>
    <w:basedOn w:val="a1"/>
    <w:uiPriority w:val="60"/>
    <w:rPr>
      <w:color w:val="E36C09"/>
    </w:rPr>
    <w:tblPr>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FDE5D1"/>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FDE5D1"/>
      </w:tcPr>
    </w:tblStylePr>
  </w:style>
  <w:style w:type="table" w:styleId="58">
    <w:name w:val="Table Columns 5"/>
    <w:basedOn w:val="a1"/>
    <w:uiPriority w:val="99"/>
    <w:unhideWhenUsed/>
    <w:qFormat/>
    <w:tblPr>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50">
    <w:name w:val="Light Shading Accent 5"/>
    <w:basedOn w:val="a1"/>
    <w:uiPriority w:val="60"/>
    <w:rPr>
      <w:color w:val="31849B"/>
    </w:rPr>
    <w:tblPr>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2EAF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2EAF0"/>
      </w:tcPr>
    </w:tblStylePr>
  </w:style>
  <w:style w:type="table" w:styleId="2f4">
    <w:name w:val="Table Classic 2"/>
    <w:basedOn w:val="a1"/>
    <w:uiPriority w:val="99"/>
    <w:unhideWhenUsed/>
    <w:qFormat/>
    <w:tblPr>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0">
    <w:name w:val="Light Grid Accent 2"/>
    <w:basedOn w:val="a1"/>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Helv" w:eastAsia="Courier New" w:hAnsi="Helv"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l2br w:val="none" w:sz="0" w:space="0" w:color="auto"/>
          <w:tr2bl w:val="none" w:sz="0" w:space="0" w:color="auto"/>
        </w:tcBorders>
      </w:tcPr>
    </w:tblStylePr>
    <w:tblStylePr w:type="lastRow">
      <w:pPr>
        <w:spacing w:before="0" w:after="0" w:line="240" w:lineRule="auto"/>
      </w:pPr>
      <w:rPr>
        <w:rFonts w:ascii="Helv" w:eastAsia="Courier New" w:hAnsi="Helv"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l2br w:val="none" w:sz="0" w:space="0" w:color="auto"/>
          <w:tr2bl w:val="none" w:sz="0" w:space="0" w:color="auto"/>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shd w:val="clear" w:color="auto" w:fill="EFD3D3"/>
      </w:tcPr>
    </w:tblStylePr>
    <w:tblStylePr w:type="band1Horz">
      <w:tblPr/>
      <w:tcPr>
        <w:tcBorders>
          <w:top w:val="single" w:sz="8" w:space="0" w:color="C0504D"/>
          <w:left w:val="single" w:sz="8" w:space="0" w:color="C0504D"/>
          <w:bottom w:val="single" w:sz="8" w:space="0" w:color="C0504D"/>
          <w:right w:val="single" w:sz="8" w:space="0" w:color="C0504D"/>
          <w:insideH w:val="none" w:sz="0" w:space="0" w:color="auto"/>
          <w:insideV w:val="single" w:sz="8" w:space="0" w:color="auto"/>
          <w:tl2br w:val="none" w:sz="0" w:space="0" w:color="auto"/>
          <w:tr2bl w:val="none" w:sz="0" w:space="0" w:color="auto"/>
        </w:tcBorders>
        <w:shd w:val="clear" w:color="auto" w:fill="EFD3D3"/>
      </w:tcPr>
    </w:tblStylePr>
    <w:tblStylePr w:type="band2Horz">
      <w:tblPr/>
      <w:tcPr>
        <w:tcBorders>
          <w:top w:val="single" w:sz="8" w:space="0" w:color="C0504D"/>
          <w:left w:val="single" w:sz="8" w:space="0" w:color="C0504D"/>
          <w:bottom w:val="single" w:sz="8" w:space="0" w:color="C0504D"/>
          <w:right w:val="single" w:sz="8" w:space="0" w:color="C0504D"/>
          <w:insideH w:val="none" w:sz="0" w:space="0" w:color="auto"/>
          <w:insideV w:val="single" w:sz="8" w:space="0" w:color="auto"/>
          <w:tl2br w:val="none" w:sz="0" w:space="0" w:color="auto"/>
          <w:tr2bl w:val="none" w:sz="0" w:space="0" w:color="auto"/>
        </w:tcBorders>
      </w:tcPr>
    </w:tblStylePr>
  </w:style>
  <w:style w:type="table" w:styleId="73">
    <w:name w:val="Table Grid 7"/>
    <w:basedOn w:val="a1"/>
    <w:uiPriority w:val="99"/>
    <w:unhideWhenUsed/>
    <w:qFormat/>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styleId="afffff">
    <w:name w:val="Light Grid"/>
    <w:basedOn w:val="a1"/>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elv" w:eastAsia="Courier New" w:hAnsi="Helv"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one" w:sz="0" w:space="0" w:color="auto"/>
          <w:tr2bl w:val="none" w:sz="0" w:space="0" w:color="auto"/>
        </w:tcBorders>
      </w:tcPr>
    </w:tblStylePr>
    <w:tblStylePr w:type="lastRow">
      <w:pPr>
        <w:spacing w:before="0" w:after="0" w:line="240" w:lineRule="auto"/>
      </w:pPr>
      <w:rPr>
        <w:rFonts w:ascii="Helv" w:eastAsia="Courier New" w:hAnsi="Helv"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one" w:sz="0" w:space="0" w:color="auto"/>
          <w:tr2bl w:val="none" w:sz="0" w:space="0" w:color="auto"/>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shd w:val="clear" w:color="auto" w:fill="BFBFBF"/>
      </w:tcPr>
    </w:tblStylePr>
    <w:tblStylePr w:type="band1Horz">
      <w:tblPr/>
      <w:tcPr>
        <w:tcBorders>
          <w:top w:val="single" w:sz="8" w:space="0" w:color="000000"/>
          <w:left w:val="single" w:sz="8" w:space="0" w:color="000000"/>
          <w:bottom w:val="single" w:sz="8" w:space="0" w:color="000000"/>
          <w:right w:val="single" w:sz="8" w:space="0" w:color="000000"/>
          <w:insideH w:val="none" w:sz="0" w:space="0" w:color="auto"/>
          <w:insideV w:val="single" w:sz="8" w:space="0" w:color="auto"/>
          <w:tl2br w:val="none" w:sz="0" w:space="0" w:color="auto"/>
          <w:tr2bl w:val="none" w:sz="0" w:space="0" w:color="auto"/>
        </w:tcBorders>
        <w:shd w:val="clear" w:color="auto" w:fill="BFBFBF"/>
      </w:tcPr>
    </w:tblStylePr>
    <w:tblStylePr w:type="band2Horz">
      <w:tblPr/>
      <w:tcPr>
        <w:tcBorders>
          <w:top w:val="single" w:sz="8" w:space="0" w:color="000000"/>
          <w:left w:val="single" w:sz="8" w:space="0" w:color="000000"/>
          <w:bottom w:val="single" w:sz="8" w:space="0" w:color="000000"/>
          <w:right w:val="single" w:sz="8" w:space="0" w:color="000000"/>
          <w:insideH w:val="none" w:sz="0" w:space="0" w:color="auto"/>
          <w:insideV w:val="single" w:sz="8" w:space="0" w:color="auto"/>
          <w:tl2br w:val="none" w:sz="0" w:space="0" w:color="auto"/>
          <w:tr2bl w:val="none" w:sz="0" w:space="0" w:color="auto"/>
        </w:tcBorders>
      </w:tcPr>
    </w:tblStylePr>
  </w:style>
  <w:style w:type="table" w:styleId="1f0">
    <w:name w:val="Table 3D effects 1"/>
    <w:basedOn w:val="a1"/>
    <w:uiPriority w:val="99"/>
    <w:unhideWhenUsed/>
    <w:qFormat/>
    <w:tblPr>
      <w:tblCellMar>
        <w:top w:w="0" w:type="dxa"/>
        <w:left w:w="108" w:type="dxa"/>
        <w:bottom w:w="0" w:type="dxa"/>
        <w:right w:w="108" w:type="dxa"/>
      </w:tblCellMar>
    </w:tblPr>
    <w:tcPr>
      <w:shd w:val="solid" w:color="C0C0C0" w:fill="FFFFFF"/>
    </w:tcPr>
    <w:tblStylePr w:type="firstRow">
      <w:rPr>
        <w:b/>
        <w:bCs/>
        <w:color w:val="800080"/>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il"/>
          <w:bottom w:val="none" w:sz="0" w:space="0" w:color="auto"/>
          <w:right w:val="nil"/>
          <w:insideH w:val="none" w:sz="0" w:space="0" w:color="auto"/>
          <w:insideV w:val="none" w:sz="0" w:space="0" w:color="auto"/>
          <w:tl2br w:val="nil"/>
          <w:tr2bl w:val="nil"/>
        </w:tcBorders>
      </w:tcPr>
    </w:tblStylePr>
    <w:tblStylePr w:type="seCell">
      <w:tblPr/>
      <w:tcPr>
        <w:tcBorders>
          <w:top w:val="nil"/>
          <w:left w:val="none" w:sz="0" w:space="0" w:color="auto"/>
          <w:bottom w:val="nil"/>
          <w:right w:val="none" w:sz="0" w:space="0" w:color="auto"/>
          <w:insideH w:val="none" w:sz="0" w:space="0" w:color="auto"/>
          <w:insideV w:val="none" w:sz="0" w:space="0" w:color="auto"/>
          <w:tl2br w:val="nil"/>
          <w:tr2bl w:val="nil"/>
        </w:tcBorders>
      </w:tcPr>
    </w:tblStylePr>
    <w:tblStylePr w:type="swCell">
      <w:rPr>
        <w:color w:val="000080"/>
      </w:rPr>
      <w:tblPr/>
      <w:tcPr>
        <w:tcBorders>
          <w:top w:val="nil"/>
          <w:left w:val="none" w:sz="0" w:space="0" w:color="auto"/>
          <w:bottom w:val="none" w:sz="0" w:space="0" w:color="auto"/>
          <w:right w:val="nil"/>
          <w:insideH w:val="none" w:sz="0" w:space="0" w:color="auto"/>
          <w:insideV w:val="none" w:sz="0" w:space="0" w:color="auto"/>
          <w:tl2br w:val="nil"/>
          <w:tr2bl w:val="nil"/>
        </w:tcBorders>
      </w:tcPr>
    </w:tblStylePr>
  </w:style>
  <w:style w:type="table" w:styleId="-31">
    <w:name w:val="Light Shading Accent 3"/>
    <w:basedOn w:val="a1"/>
    <w:uiPriority w:val="60"/>
    <w:rPr>
      <w:color w:val="76923C"/>
    </w:rPr>
    <w:tblPr>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6EED5"/>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6EED5"/>
      </w:tcPr>
    </w:tblStylePr>
  </w:style>
  <w:style w:type="table" w:styleId="2f5">
    <w:name w:val="Table Columns 2"/>
    <w:basedOn w:val="a1"/>
    <w:uiPriority w:val="99"/>
    <w:unhideWhenUsed/>
    <w:qFormat/>
    <w:rPr>
      <w:b/>
      <w:bCs/>
    </w:rPr>
    <w:tblPr>
      <w:tblCellMar>
        <w:top w:w="0" w:type="dxa"/>
        <w:left w:w="108" w:type="dxa"/>
        <w:bottom w:w="0" w:type="dxa"/>
        <w:right w:w="108" w:type="dxa"/>
      </w:tblCellMa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12">
    <w:name w:val="Light Shading Accent 1"/>
    <w:basedOn w:val="a1"/>
    <w:uiPriority w:val="60"/>
    <w:qFormat/>
    <w:rPr>
      <w:color w:val="366091"/>
    </w:rPr>
    <w:tblPr>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style>
  <w:style w:type="table" w:styleId="2f6">
    <w:name w:val="Table Simple 2"/>
    <w:basedOn w:val="a1"/>
    <w:uiPriority w:val="99"/>
    <w:unhideWhenUsed/>
    <w:qFormat/>
    <w:tblPr>
      <w:tblCellMar>
        <w:top w:w="0" w:type="dxa"/>
        <w:left w:w="108" w:type="dxa"/>
        <w:bottom w:w="0" w:type="dxa"/>
        <w:right w:w="108" w:type="dxa"/>
      </w:tblCellMa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f0">
    <w:name w:val="Light Shading"/>
    <w:basedOn w:val="a1"/>
    <w:uiPriority w:val="60"/>
    <w:qFormat/>
    <w:rPr>
      <w:color w:val="000000"/>
    </w:rPr>
    <w:tblPr>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BFBFBF"/>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BFBFBF"/>
      </w:tcPr>
    </w:tblStylePr>
  </w:style>
  <w:style w:type="table" w:styleId="3f0">
    <w:name w:val="Table Simple 3"/>
    <w:basedOn w:val="a1"/>
    <w:uiPriority w:val="99"/>
    <w:unhideWhenUsed/>
    <w:qFormat/>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styleId="-21">
    <w:name w:val="Light Shading Accent 2"/>
    <w:basedOn w:val="a1"/>
    <w:uiPriority w:val="60"/>
    <w:rPr>
      <w:color w:val="943734"/>
    </w:rPr>
    <w:tblPr>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FD3D3"/>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FD3D3"/>
      </w:tcPr>
    </w:tblStylePr>
  </w:style>
  <w:style w:type="table" w:styleId="83">
    <w:name w:val="Table Grid 8"/>
    <w:basedOn w:val="a1"/>
    <w:uiPriority w:val="99"/>
    <w:unhideWhenUsed/>
    <w:qFormat/>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40">
    <w:name w:val="Light Shading Accent 4"/>
    <w:basedOn w:val="a1"/>
    <w:uiPriority w:val="60"/>
    <w:qFormat/>
    <w:rPr>
      <w:color w:val="5F497A"/>
    </w:rPr>
    <w:tblPr>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FD8E8"/>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FD8E8"/>
      </w:tcPr>
    </w:tblStylePr>
  </w:style>
  <w:style w:type="table" w:styleId="-22">
    <w:name w:val="Table List 2"/>
    <w:basedOn w:val="a1"/>
    <w:uiPriority w:val="99"/>
    <w:unhideWhenUsed/>
    <w:qFormat/>
    <w:tblPr>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32">
    <w:name w:val="Light Grid Accent 3"/>
    <w:basedOn w:val="a1"/>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elv" w:eastAsia="Courier New" w:hAnsi="Helv"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l2br w:val="none" w:sz="0" w:space="0" w:color="auto"/>
          <w:tr2bl w:val="none" w:sz="0" w:space="0" w:color="auto"/>
        </w:tcBorders>
      </w:tcPr>
    </w:tblStylePr>
    <w:tblStylePr w:type="lastRow">
      <w:pPr>
        <w:spacing w:before="0" w:after="0" w:line="240" w:lineRule="auto"/>
      </w:pPr>
      <w:rPr>
        <w:rFonts w:ascii="Helv" w:eastAsia="Courier New" w:hAnsi="Helv"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l2br w:val="none" w:sz="0" w:space="0" w:color="auto"/>
          <w:tr2bl w:val="none" w:sz="0" w:space="0" w:color="auto"/>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H w:val="none" w:sz="0" w:space="0" w:color="auto"/>
          <w:insideV w:val="single" w:sz="8" w:space="0" w:color="auto"/>
          <w:tl2br w:val="none" w:sz="0" w:space="0" w:color="auto"/>
          <w:tr2bl w:val="none" w:sz="0"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H w:val="none" w:sz="0" w:space="0" w:color="auto"/>
          <w:insideV w:val="single" w:sz="8" w:space="0" w:color="auto"/>
          <w:tl2br w:val="none" w:sz="0" w:space="0" w:color="auto"/>
          <w:tr2bl w:val="none" w:sz="0" w:space="0" w:color="auto"/>
        </w:tcBorders>
      </w:tcPr>
    </w:tblStylePr>
  </w:style>
  <w:style w:type="table" w:styleId="-41">
    <w:name w:val="Light Grid Accent 4"/>
    <w:basedOn w:val="a1"/>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elv" w:eastAsia="Courier New" w:hAnsi="Helv"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l2br w:val="none" w:sz="0" w:space="0" w:color="auto"/>
          <w:tr2bl w:val="none" w:sz="0" w:space="0" w:color="auto"/>
        </w:tcBorders>
      </w:tcPr>
    </w:tblStylePr>
    <w:tblStylePr w:type="lastRow">
      <w:pPr>
        <w:spacing w:before="0" w:after="0" w:line="240" w:lineRule="auto"/>
      </w:pPr>
      <w:rPr>
        <w:rFonts w:ascii="Helv" w:eastAsia="Courier New" w:hAnsi="Helv"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l2br w:val="none" w:sz="0" w:space="0" w:color="auto"/>
          <w:tr2bl w:val="none" w:sz="0" w:space="0" w:color="auto"/>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H w:val="none" w:sz="0" w:space="0" w:color="auto"/>
          <w:insideV w:val="single" w:sz="8" w:space="0" w:color="auto"/>
          <w:tl2br w:val="none" w:sz="0" w:space="0" w:color="auto"/>
          <w:tr2bl w:val="none" w:sz="0"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H w:val="none" w:sz="0" w:space="0" w:color="auto"/>
          <w:insideV w:val="single" w:sz="8" w:space="0" w:color="auto"/>
          <w:tl2br w:val="none" w:sz="0" w:space="0" w:color="auto"/>
          <w:tr2bl w:val="none" w:sz="0" w:space="0" w:color="auto"/>
        </w:tcBorders>
      </w:tcPr>
    </w:tblStylePr>
  </w:style>
  <w:style w:type="table" w:styleId="-51">
    <w:name w:val="Light Grid Accent 5"/>
    <w:basedOn w:val="a1"/>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Helv" w:eastAsia="Courier New" w:hAnsi="Helv"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l2br w:val="none" w:sz="0" w:space="0" w:color="auto"/>
          <w:tr2bl w:val="none" w:sz="0" w:space="0" w:color="auto"/>
        </w:tcBorders>
      </w:tcPr>
    </w:tblStylePr>
    <w:tblStylePr w:type="lastRow">
      <w:pPr>
        <w:spacing w:before="0" w:after="0" w:line="240" w:lineRule="auto"/>
      </w:pPr>
      <w:rPr>
        <w:rFonts w:ascii="Helv" w:eastAsia="Courier New" w:hAnsi="Helv"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l2br w:val="none" w:sz="0" w:space="0" w:color="auto"/>
          <w:tr2bl w:val="none" w:sz="0" w:space="0" w:color="auto"/>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shd w:val="clear" w:color="auto" w:fill="D2EAF0"/>
      </w:tcPr>
    </w:tblStylePr>
    <w:tblStylePr w:type="band1Horz">
      <w:tblPr/>
      <w:tcPr>
        <w:tcBorders>
          <w:top w:val="single" w:sz="8" w:space="0" w:color="4BACC6"/>
          <w:left w:val="single" w:sz="8" w:space="0" w:color="4BACC6"/>
          <w:bottom w:val="single" w:sz="8" w:space="0" w:color="4BACC6"/>
          <w:right w:val="single" w:sz="8" w:space="0" w:color="4BACC6"/>
          <w:insideH w:val="none" w:sz="0" w:space="0" w:color="auto"/>
          <w:insideV w:val="single" w:sz="8" w:space="0" w:color="auto"/>
          <w:tl2br w:val="none" w:sz="0" w:space="0" w:color="auto"/>
          <w:tr2bl w:val="none" w:sz="0" w:space="0" w:color="auto"/>
        </w:tcBorders>
        <w:shd w:val="clear" w:color="auto" w:fill="D2EAF0"/>
      </w:tcPr>
    </w:tblStylePr>
    <w:tblStylePr w:type="band2Horz">
      <w:tblPr/>
      <w:tcPr>
        <w:tcBorders>
          <w:top w:val="single" w:sz="8" w:space="0" w:color="4BACC6"/>
          <w:left w:val="single" w:sz="8" w:space="0" w:color="4BACC6"/>
          <w:bottom w:val="single" w:sz="8" w:space="0" w:color="4BACC6"/>
          <w:right w:val="single" w:sz="8" w:space="0" w:color="4BACC6"/>
          <w:insideH w:val="none" w:sz="0" w:space="0" w:color="auto"/>
          <w:insideV w:val="single" w:sz="8" w:space="0" w:color="auto"/>
          <w:tl2br w:val="none" w:sz="0" w:space="0" w:color="auto"/>
          <w:tr2bl w:val="none" w:sz="0" w:space="0" w:color="auto"/>
        </w:tcBorders>
      </w:tcPr>
    </w:tblStylePr>
  </w:style>
  <w:style w:type="table" w:styleId="-61">
    <w:name w:val="Light Grid Accent 6"/>
    <w:basedOn w:val="a1"/>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Helv" w:eastAsia="Courier New" w:hAnsi="Helv"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0" w:after="0" w:line="240" w:lineRule="auto"/>
      </w:pPr>
      <w:rPr>
        <w:rFonts w:ascii="Helv" w:eastAsia="Courier New" w:hAnsi="Helv"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5D1"/>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5D1"/>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styleId="afffff1">
    <w:name w:val="Light List"/>
    <w:basedOn w:val="a1"/>
    <w:uiPriority w:val="61"/>
    <w:tblPr>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000000"/>
          <w:left w:val="single" w:sz="8" w:space="0" w:color="000000"/>
          <w:bottom w:val="single" w:sz="8" w:space="0" w:color="000000"/>
          <w:right w:val="single" w:sz="8" w:space="0" w:color="000000"/>
          <w:insideH w:val="none" w:sz="0" w:space="0" w:color="auto"/>
          <w:insideV w:val="none" w:sz="0" w:space="0" w:color="auto"/>
          <w:tl2br w:val="none" w:sz="0" w:space="0" w:color="auto"/>
          <w:tr2bl w:val="none" w:sz="0" w:space="0" w:color="auto"/>
        </w:tcBorders>
      </w:tcPr>
    </w:tblStylePr>
  </w:style>
  <w:style w:type="table" w:styleId="-13">
    <w:name w:val="Light List Accent 1"/>
    <w:basedOn w:val="a1"/>
    <w:uiPriority w:val="61"/>
    <w:tblPr>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4F81BD"/>
          <w:left w:val="single" w:sz="8" w:space="0" w:color="4F81BD"/>
          <w:bottom w:val="single" w:sz="8" w:space="0" w:color="4F81BD"/>
          <w:right w:val="single" w:sz="8" w:space="0" w:color="4F81BD"/>
          <w:insideH w:val="none" w:sz="0" w:space="0" w:color="auto"/>
          <w:insideV w:val="none" w:sz="0" w:space="0" w:color="auto"/>
          <w:tl2br w:val="none" w:sz="0" w:space="0" w:color="auto"/>
          <w:tr2bl w:val="none" w:sz="0" w:space="0" w:color="auto"/>
        </w:tcBorders>
      </w:tcPr>
    </w:tblStylePr>
  </w:style>
  <w:style w:type="table" w:styleId="-23">
    <w:name w:val="Light List Accent 2"/>
    <w:basedOn w:val="a1"/>
    <w:uiPriority w:val="61"/>
    <w:tblPr>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C0504D"/>
          <w:left w:val="single" w:sz="8" w:space="0" w:color="C0504D"/>
          <w:bottom w:val="single" w:sz="8" w:space="0" w:color="C0504D"/>
          <w:right w:val="single" w:sz="8" w:space="0" w:color="C0504D"/>
          <w:insideH w:val="none" w:sz="0" w:space="0" w:color="auto"/>
          <w:insideV w:val="none" w:sz="0" w:space="0" w:color="auto"/>
          <w:tl2br w:val="none" w:sz="0" w:space="0" w:color="auto"/>
          <w:tr2bl w:val="none" w:sz="0" w:space="0" w:color="auto"/>
        </w:tcBorders>
      </w:tcPr>
    </w:tblStylePr>
  </w:style>
  <w:style w:type="table" w:styleId="-33">
    <w:name w:val="Light List Accent 3"/>
    <w:basedOn w:val="a1"/>
    <w:uiPriority w:val="61"/>
    <w:tblPr>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9BBB59"/>
          <w:left w:val="single" w:sz="8" w:space="0" w:color="9BBB59"/>
          <w:bottom w:val="single" w:sz="8" w:space="0" w:color="9BBB59"/>
          <w:right w:val="single" w:sz="8" w:space="0" w:color="9BBB59"/>
          <w:insideH w:val="none" w:sz="0" w:space="0" w:color="auto"/>
          <w:insideV w:val="none" w:sz="0" w:space="0" w:color="auto"/>
          <w:tl2br w:val="none" w:sz="0" w:space="0" w:color="auto"/>
          <w:tr2bl w:val="none" w:sz="0" w:space="0" w:color="auto"/>
        </w:tcBorders>
      </w:tcPr>
    </w:tblStylePr>
  </w:style>
  <w:style w:type="table" w:styleId="-42">
    <w:name w:val="Light List Accent 4"/>
    <w:basedOn w:val="a1"/>
    <w:uiPriority w:val="61"/>
    <w:qFormat/>
    <w:tblPr>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style>
  <w:style w:type="table" w:styleId="-52">
    <w:name w:val="Dark List Accent 5"/>
    <w:basedOn w:val="a1"/>
    <w:uiPriority w:val="70"/>
    <w:rPr>
      <w:color w:val="FFFFFF"/>
    </w:rPr>
    <w:tblPr>
      <w:tblCellMar>
        <w:top w:w="0" w:type="dxa"/>
        <w:left w:w="108" w:type="dxa"/>
        <w:bottom w:w="0" w:type="dxa"/>
        <w:right w:w="108" w:type="dxa"/>
      </w:tblCellMar>
    </w:tblPr>
    <w:tcPr>
      <w:shd w:val="clear" w:color="auto" w:fill="4BACC6"/>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205867"/>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31849B"/>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31849B"/>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31849B"/>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31849B"/>
      </w:tcPr>
    </w:tblStylePr>
  </w:style>
  <w:style w:type="table" w:styleId="2-5">
    <w:name w:val="Medium Shading 2 Accent 5"/>
    <w:basedOn w:val="a1"/>
    <w:uiPriority w:val="64"/>
    <w:qFormat/>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4BACC6"/>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4BACC6"/>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53">
    <w:name w:val="Light List Accent 5"/>
    <w:basedOn w:val="a1"/>
    <w:uiPriority w:val="61"/>
    <w:tblPr>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4BACC6"/>
          <w:left w:val="single" w:sz="8" w:space="0" w:color="4BACC6"/>
          <w:bottom w:val="single" w:sz="8" w:space="0" w:color="4BACC6"/>
          <w:right w:val="single" w:sz="8" w:space="0" w:color="4BACC6"/>
          <w:insideH w:val="none" w:sz="0" w:space="0" w:color="auto"/>
          <w:insideV w:val="none" w:sz="0" w:space="0" w:color="auto"/>
          <w:tl2br w:val="none" w:sz="0" w:space="0" w:color="auto"/>
          <w:tr2bl w:val="none" w:sz="0" w:space="0" w:color="auto"/>
        </w:tcBorders>
      </w:tcPr>
    </w:tblStylePr>
  </w:style>
  <w:style w:type="table" w:styleId="-62">
    <w:name w:val="Dark List Accent 6"/>
    <w:basedOn w:val="a1"/>
    <w:uiPriority w:val="70"/>
    <w:rPr>
      <w:color w:val="FFFFFF"/>
    </w:rPr>
    <w:tblPr>
      <w:tblCellMar>
        <w:top w:w="0" w:type="dxa"/>
        <w:left w:w="108" w:type="dxa"/>
        <w:bottom w:w="0" w:type="dxa"/>
        <w:right w:w="108" w:type="dxa"/>
      </w:tblCellMar>
    </w:tblPr>
    <w:tcPr>
      <w:shd w:val="clear" w:color="auto" w:fill="F79646"/>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974706"/>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E36C09"/>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E36C09"/>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E36C09"/>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E36C09"/>
      </w:tcPr>
    </w:tblStylePr>
  </w:style>
  <w:style w:type="table" w:styleId="2-6">
    <w:name w:val="Medium Shading 2 Accent 6"/>
    <w:basedOn w:val="a1"/>
    <w:uiPriority w:val="64"/>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F79646"/>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F79646"/>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63">
    <w:name w:val="Light List Accent 6"/>
    <w:basedOn w:val="a1"/>
    <w:uiPriority w:val="61"/>
    <w:qFormat/>
    <w:tblPr>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style>
  <w:style w:type="table" w:styleId="afffff2">
    <w:name w:val="Colorful Shading"/>
    <w:basedOn w:val="a1"/>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5E5E5"/>
    </w:tcPr>
    <w:tblStylePr w:type="firstRow">
      <w:rPr>
        <w:b/>
        <w:bCs/>
      </w:rPr>
      <w:tblPr/>
      <w:tcPr>
        <w:tcBorders>
          <w:top w:val="nil"/>
          <w:left w:val="single" w:sz="24" w:space="0" w:color="C0504D"/>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000000"/>
      </w:tcPr>
    </w:tblStylePr>
    <w:tblStylePr w:type="firstCol">
      <w:rPr>
        <w:color w:val="FFFFFF"/>
      </w:rPr>
      <w:tblPr/>
      <w:tcPr>
        <w:tcBorders>
          <w:top w:val="nil"/>
          <w:left w:val="nil"/>
          <w:bottom w:val="nil"/>
          <w:right w:val="nil"/>
          <w:insideH w:val="single" w:sz="4" w:space="0" w:color="auto"/>
          <w:insideV w:val="nil"/>
          <w:tl2br w:val="none" w:sz="0" w:space="0" w:color="auto"/>
          <w:tr2bl w:val="none" w:sz="0" w:space="0" w:color="auto"/>
        </w:tcBorders>
        <w:shd w:val="clear" w:color="auto" w:fill="000000"/>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1f1">
    <w:name w:val="Medium Grid 1"/>
    <w:basedOn w:val="a1"/>
    <w:uiPriority w:val="67"/>
    <w:tblPr>
      <w:tblBorders>
        <w:top w:val="single" w:sz="8" w:space="0" w:color="3F3F3F"/>
        <w:left w:val="single" w:sz="8" w:space="0" w:color="3F3F3F"/>
        <w:bottom w:val="single" w:sz="8" w:space="0" w:color="3F3F3F"/>
        <w:right w:val="single" w:sz="8" w:space="0" w:color="3F3F3F"/>
        <w:insideH w:val="single" w:sz="8" w:space="0" w:color="3F3F3F"/>
        <w:insideV w:val="single" w:sz="8" w:space="0" w:color="3F3F3F"/>
      </w:tblBorders>
      <w:tblCellMar>
        <w:top w:w="0" w:type="dxa"/>
        <w:left w:w="108" w:type="dxa"/>
        <w:bottom w:w="0" w:type="dxa"/>
        <w:right w:w="108" w:type="dxa"/>
      </w:tblCellMar>
    </w:tblPr>
    <w:tcPr>
      <w:shd w:val="clear" w:color="auto" w:fill="BFBFBF"/>
    </w:tcPr>
    <w:tblStylePr w:type="firstRow">
      <w:rPr>
        <w:b/>
        <w:bCs/>
      </w:rPr>
    </w:tblStylePr>
    <w:tblStylePr w:type="lastRow">
      <w:rPr>
        <w:b/>
        <w:bCs/>
      </w:rPr>
      <w:tblPr/>
      <w:tcPr>
        <w:tcBorders>
          <w:top w:val="single" w:sz="18" w:space="0" w:color="3F3F3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f2">
    <w:name w:val="Medium List 1"/>
    <w:basedOn w:val="a1"/>
    <w:uiPriority w:val="65"/>
    <w:rPr>
      <w:color w:val="000000"/>
    </w:rPr>
    <w:tblPr>
      <w:tblBorders>
        <w:top w:val="single" w:sz="8" w:space="0" w:color="000000"/>
        <w:bottom w:val="single" w:sz="8" w:space="0" w:color="000000"/>
      </w:tblBorders>
      <w:tblCellMar>
        <w:top w:w="0" w:type="dxa"/>
        <w:left w:w="108" w:type="dxa"/>
        <w:bottom w:w="0" w:type="dxa"/>
        <w:right w:w="108" w:type="dxa"/>
      </w:tblCellMar>
    </w:tblPr>
    <w:tblStylePr w:type="firstRow">
      <w:rPr>
        <w:rFonts w:ascii="Helv" w:eastAsia="Courier New" w:hAnsi="Helv"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BFBFBF"/>
      </w:tcPr>
    </w:tblStylePr>
    <w:tblStylePr w:type="band1Horz">
      <w:tblPr/>
      <w:tcPr>
        <w:shd w:val="clear" w:color="auto" w:fill="BFBFBF"/>
      </w:tcPr>
    </w:tblStylePr>
  </w:style>
  <w:style w:type="table" w:styleId="-14">
    <w:name w:val="Colorful Shading Accent 1"/>
    <w:basedOn w:val="a1"/>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single" w:sz="24" w:space="0" w:color="C0504D"/>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2B4D74"/>
      </w:tcPr>
    </w:tblStylePr>
    <w:tblStylePr w:type="firstCol">
      <w:rPr>
        <w:color w:val="FFFFFF"/>
      </w:rPr>
      <w:tblPr/>
      <w:tcPr>
        <w:tcBorders>
          <w:top w:val="nil"/>
          <w:left w:val="nil"/>
          <w:bottom w:val="nil"/>
          <w:right w:val="nil"/>
          <w:insideH w:val="single" w:sz="4" w:space="0" w:color="auto"/>
          <w:insideV w:val="nil"/>
          <w:tl2br w:val="none" w:sz="0" w:space="0" w:color="auto"/>
          <w:tr2bl w:val="none" w:sz="0" w:space="0" w:color="auto"/>
        </w:tcBorders>
        <w:shd w:val="clear" w:color="auto" w:fill="2B4D74"/>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2B4D74"/>
      </w:tcPr>
    </w:tblStylePr>
    <w:tblStylePr w:type="band1Vert">
      <w:tblPr/>
      <w:tcPr>
        <w:shd w:val="clear" w:color="auto" w:fill="B8CCE4"/>
      </w:tcPr>
    </w:tblStylePr>
    <w:tblStylePr w:type="band1Horz">
      <w:tblPr/>
      <w:tcPr>
        <w:shd w:val="clear" w:color="auto" w:fill="A7C0DE"/>
      </w:tcPr>
    </w:tblStylePr>
    <w:tblStylePr w:type="neCell">
      <w:rPr>
        <w:color w:val="000000"/>
      </w:rPr>
    </w:tblStylePr>
    <w:tblStylePr w:type="nwCell">
      <w:rPr>
        <w:color w:val="000000"/>
      </w:rPr>
    </w:tblStylePr>
  </w:style>
  <w:style w:type="table" w:styleId="1-1">
    <w:name w:val="Medium Grid 1 Accent 1"/>
    <w:basedOn w:val="a1"/>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A7C0DE"/>
      </w:tcPr>
    </w:tblStylePr>
    <w:tblStylePr w:type="band1Horz">
      <w:tblPr/>
      <w:tcPr>
        <w:shd w:val="clear" w:color="auto" w:fill="A7C0DE"/>
      </w:tcPr>
    </w:tblStylePr>
  </w:style>
  <w:style w:type="table" w:styleId="1-10">
    <w:name w:val="Medium List 1 Accent 1"/>
    <w:basedOn w:val="a1"/>
    <w:uiPriority w:val="65"/>
    <w:rPr>
      <w:color w:val="000000"/>
    </w:rPr>
    <w:tblPr>
      <w:tblBorders>
        <w:top w:val="single" w:sz="8" w:space="0" w:color="4F81BD"/>
        <w:bottom w:val="single" w:sz="8" w:space="0" w:color="4F81BD"/>
      </w:tblBorders>
      <w:tblCellMar>
        <w:top w:w="0" w:type="dxa"/>
        <w:left w:w="108" w:type="dxa"/>
        <w:bottom w:w="0" w:type="dxa"/>
        <w:right w:w="108" w:type="dxa"/>
      </w:tblCellMar>
    </w:tblPr>
    <w:tblStylePr w:type="firstRow">
      <w:rPr>
        <w:rFonts w:ascii="Helv" w:eastAsia="Courier New" w:hAnsi="Helv"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styleId="-24">
    <w:name w:val="Colorful Shading Accent 2"/>
    <w:basedOn w:val="a1"/>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single" w:sz="24" w:space="0" w:color="C0504D"/>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772C2A"/>
      </w:tcPr>
    </w:tblStylePr>
    <w:tblStylePr w:type="firstCol">
      <w:rPr>
        <w:color w:val="FFFFFF"/>
      </w:rPr>
      <w:tblPr/>
      <w:tcPr>
        <w:tcBorders>
          <w:top w:val="nil"/>
          <w:left w:val="nil"/>
          <w:bottom w:val="nil"/>
          <w:right w:val="nil"/>
          <w:insideH w:val="single" w:sz="4" w:space="0" w:color="auto"/>
          <w:insideV w:val="nil"/>
          <w:tl2br w:val="none" w:sz="0" w:space="0" w:color="auto"/>
          <w:tr2bl w:val="none" w:sz="0" w:space="0" w:color="auto"/>
        </w:tcBorders>
        <w:shd w:val="clear" w:color="auto" w:fill="772C2A"/>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1-2">
    <w:name w:val="Medium Grid 1 Accent 2"/>
    <w:basedOn w:val="a1"/>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3"/>
    </w:tcPr>
    <w:tblStylePr w:type="firstRow">
      <w:rPr>
        <w:b/>
        <w:bCs/>
      </w:rPr>
    </w:tblStylePr>
    <w:tblStylePr w:type="lastRow">
      <w:rPr>
        <w:b/>
        <w:bCs/>
      </w:rPr>
      <w:tblPr/>
      <w:tcPr>
        <w:tcBorders>
          <w:top w:val="single" w:sz="18" w:space="0" w:color="CF7B7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20">
    <w:name w:val="Medium List 1 Accent 2"/>
    <w:basedOn w:val="a1"/>
    <w:uiPriority w:val="65"/>
    <w:rPr>
      <w:color w:val="000000"/>
    </w:rPr>
    <w:tblPr>
      <w:tblBorders>
        <w:top w:val="single" w:sz="8" w:space="0" w:color="C0504D"/>
        <w:bottom w:val="single" w:sz="8" w:space="0" w:color="C0504D"/>
      </w:tblBorders>
      <w:tblCellMar>
        <w:top w:w="0" w:type="dxa"/>
        <w:left w:w="108" w:type="dxa"/>
        <w:bottom w:w="0" w:type="dxa"/>
        <w:right w:w="108" w:type="dxa"/>
      </w:tblCellMar>
    </w:tblPr>
    <w:tblStylePr w:type="firstRow">
      <w:rPr>
        <w:rFonts w:ascii="Helv" w:eastAsia="Courier New" w:hAnsi="Helv" w:cs="Times New Roman"/>
      </w:rPr>
      <w:tblPr/>
      <w:tcPr>
        <w:tcBorders>
          <w:top w:val="nil"/>
          <w:left w:val="single" w:sz="8" w:space="0" w:color="C0504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C0504D"/>
          <w:left w:val="single" w:sz="8" w:space="0" w:color="C0504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C0504D"/>
          <w:left w:val="single" w:sz="8" w:space="0" w:color="C0504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EFD3D3"/>
      </w:tcPr>
    </w:tblStylePr>
    <w:tblStylePr w:type="band1Horz">
      <w:tblPr/>
      <w:tcPr>
        <w:shd w:val="clear" w:color="auto" w:fill="EFD3D3"/>
      </w:tcPr>
    </w:tblStylePr>
  </w:style>
  <w:style w:type="table" w:styleId="-34">
    <w:name w:val="Colorful Shading Accent 3"/>
    <w:basedOn w:val="a1"/>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single" w:sz="24" w:space="0" w:color="8064A2"/>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5E7530"/>
      </w:tcPr>
    </w:tblStylePr>
    <w:tblStylePr w:type="firstCol">
      <w:rPr>
        <w:color w:val="FFFFFF"/>
      </w:rPr>
      <w:tblPr/>
      <w:tcPr>
        <w:tcBorders>
          <w:top w:val="nil"/>
          <w:left w:val="nil"/>
          <w:bottom w:val="nil"/>
          <w:right w:val="nil"/>
          <w:insideH w:val="single" w:sz="4" w:space="0" w:color="auto"/>
          <w:insideV w:val="nil"/>
          <w:tl2br w:val="none" w:sz="0" w:space="0" w:color="auto"/>
          <w:tr2bl w:val="none" w:sz="0" w:space="0" w:color="auto"/>
        </w:tcBorders>
        <w:shd w:val="clear" w:color="auto" w:fill="5E7530"/>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1-3">
    <w:name w:val="Medium Grid 1 Accent 3"/>
    <w:basedOn w:val="a1"/>
    <w:uiPriority w:val="67"/>
    <w:tblPr>
      <w:tblBorders>
        <w:top w:val="single" w:sz="8" w:space="0" w:color="B4CC82"/>
        <w:left w:val="single" w:sz="8" w:space="0" w:color="B4CC82"/>
        <w:bottom w:val="single" w:sz="8" w:space="0" w:color="B4CC82"/>
        <w:right w:val="single" w:sz="8" w:space="0" w:color="B4CC82"/>
        <w:insideH w:val="single" w:sz="8" w:space="0" w:color="B4CC82"/>
        <w:insideV w:val="single" w:sz="8" w:space="0" w:color="B4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4CC82"/>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30">
    <w:name w:val="Medium List 1 Accent 3"/>
    <w:basedOn w:val="a1"/>
    <w:uiPriority w:val="65"/>
    <w:rPr>
      <w:color w:val="000000"/>
    </w:rPr>
    <w:tblPr>
      <w:tblBorders>
        <w:top w:val="single" w:sz="8" w:space="0" w:color="9BBB59"/>
        <w:bottom w:val="single" w:sz="8" w:space="0" w:color="9BBB59"/>
      </w:tblBorders>
      <w:tblCellMar>
        <w:top w:w="0" w:type="dxa"/>
        <w:left w:w="108" w:type="dxa"/>
        <w:bottom w:w="0" w:type="dxa"/>
        <w:right w:w="108" w:type="dxa"/>
      </w:tblCellMar>
    </w:tblPr>
    <w:tblStylePr w:type="firstRow">
      <w:rPr>
        <w:rFonts w:ascii="Helv" w:eastAsia="Courier New" w:hAnsi="Helv" w:cs="Times New Roman"/>
      </w:rPr>
      <w:tblPr/>
      <w:tcPr>
        <w:tcBorders>
          <w:top w:val="nil"/>
          <w:left w:val="single" w:sz="8" w:space="0" w:color="9BBB59"/>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9BBB59"/>
          <w:left w:val="single" w:sz="8" w:space="0" w:color="9BBB59"/>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9BBB59"/>
          <w:left w:val="single" w:sz="8" w:space="0" w:color="9BBB59"/>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E6EED5"/>
      </w:tcPr>
    </w:tblStylePr>
    <w:tblStylePr w:type="band1Horz">
      <w:tblPr/>
      <w:tcPr>
        <w:shd w:val="clear" w:color="auto" w:fill="E6EED5"/>
      </w:tcPr>
    </w:tblStylePr>
  </w:style>
  <w:style w:type="table" w:styleId="-43">
    <w:name w:val="Colorful Shading Accent 4"/>
    <w:basedOn w:val="a1"/>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5"/>
    </w:tcPr>
    <w:tblStylePr w:type="firstRow">
      <w:rPr>
        <w:b/>
        <w:bCs/>
      </w:rPr>
      <w:tblPr/>
      <w:tcPr>
        <w:tcBorders>
          <w:top w:val="nil"/>
          <w:left w:val="single" w:sz="24" w:space="0" w:color="9BBB59"/>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4C3A62"/>
      </w:tcPr>
    </w:tblStylePr>
    <w:tblStylePr w:type="firstCol">
      <w:rPr>
        <w:color w:val="FFFFFF"/>
      </w:rPr>
      <w:tblPr/>
      <w:tcPr>
        <w:tcBorders>
          <w:top w:val="nil"/>
          <w:left w:val="nil"/>
          <w:bottom w:val="nil"/>
          <w:right w:val="nil"/>
          <w:insideH w:val="single" w:sz="4" w:space="0" w:color="auto"/>
          <w:insideV w:val="nil"/>
          <w:tl2br w:val="none" w:sz="0" w:space="0" w:color="auto"/>
          <w:tr2bl w:val="none" w:sz="0" w:space="0" w:color="auto"/>
        </w:tcBorders>
        <w:shd w:val="clear" w:color="auto" w:fill="4C3A62"/>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4C3A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1-4">
    <w:name w:val="Medium Grid 1 Accent 4"/>
    <w:basedOn w:val="a1"/>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40">
    <w:name w:val="Medium List 1 Accent 4"/>
    <w:basedOn w:val="a1"/>
    <w:uiPriority w:val="65"/>
    <w:rPr>
      <w:color w:val="000000"/>
    </w:rPr>
    <w:tblPr>
      <w:tblBorders>
        <w:top w:val="single" w:sz="8" w:space="0" w:color="8064A2"/>
        <w:bottom w:val="single" w:sz="8" w:space="0" w:color="8064A2"/>
      </w:tblBorders>
      <w:tblCellMar>
        <w:top w:w="0" w:type="dxa"/>
        <w:left w:w="108" w:type="dxa"/>
        <w:bottom w:w="0" w:type="dxa"/>
        <w:right w:w="108" w:type="dxa"/>
      </w:tblCellMar>
    </w:tblPr>
    <w:tblStylePr w:type="firstRow">
      <w:rPr>
        <w:rFonts w:ascii="Helv" w:eastAsia="Courier New" w:hAnsi="Helv" w:cs="Times New Roman"/>
      </w:rPr>
      <w:tblPr/>
      <w:tcPr>
        <w:tcBorders>
          <w:top w:val="nil"/>
          <w:left w:val="single" w:sz="8" w:space="0" w:color="8064A2"/>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8064A2"/>
          <w:left w:val="single" w:sz="8" w:space="0" w:color="8064A2"/>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8064A2"/>
          <w:left w:val="single" w:sz="8" w:space="0" w:color="8064A2"/>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FD8E8"/>
      </w:tcPr>
    </w:tblStylePr>
    <w:tblStylePr w:type="band1Horz">
      <w:tblPr/>
      <w:tcPr>
        <w:shd w:val="clear" w:color="auto" w:fill="DFD8E8"/>
      </w:tcPr>
    </w:tblStylePr>
  </w:style>
  <w:style w:type="table" w:styleId="-54">
    <w:name w:val="Colorful Shading Accent 5"/>
    <w:basedOn w:val="a1"/>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single" w:sz="24" w:space="0" w:color="F79646"/>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276A7C"/>
      </w:tcPr>
    </w:tblStylePr>
    <w:tblStylePr w:type="firstCol">
      <w:rPr>
        <w:color w:val="FFFFFF"/>
      </w:rPr>
      <w:tblPr/>
      <w:tcPr>
        <w:tcBorders>
          <w:top w:val="nil"/>
          <w:left w:val="nil"/>
          <w:bottom w:val="nil"/>
          <w:right w:val="nil"/>
          <w:insideH w:val="single" w:sz="4" w:space="0" w:color="auto"/>
          <w:insideV w:val="nil"/>
          <w:tl2br w:val="none" w:sz="0" w:space="0" w:color="auto"/>
          <w:tr2bl w:val="none" w:sz="0" w:space="0" w:color="auto"/>
        </w:tcBorders>
        <w:shd w:val="clear" w:color="auto" w:fill="276A7C"/>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1-5">
    <w:name w:val="Medium Grid 1 Accent 5"/>
    <w:basedOn w:val="a1"/>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0"/>
    </w:tcPr>
    <w:tblStylePr w:type="firstRow">
      <w:rPr>
        <w:b/>
        <w:bCs/>
      </w:rPr>
    </w:tblStylePr>
    <w:tblStylePr w:type="lastRow">
      <w:rPr>
        <w:b/>
        <w:bCs/>
      </w:rPr>
      <w:tblPr/>
      <w:tcPr>
        <w:tcBorders>
          <w:top w:val="single" w:sz="18" w:space="0" w:color="78C0D4"/>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50">
    <w:name w:val="Medium List 1 Accent 5"/>
    <w:basedOn w:val="a1"/>
    <w:uiPriority w:val="65"/>
    <w:rPr>
      <w:color w:val="000000"/>
    </w:rPr>
    <w:tblPr>
      <w:tblBorders>
        <w:top w:val="single" w:sz="8" w:space="0" w:color="4BACC6"/>
        <w:bottom w:val="single" w:sz="8" w:space="0" w:color="4BACC6"/>
      </w:tblBorders>
      <w:tblCellMar>
        <w:top w:w="0" w:type="dxa"/>
        <w:left w:w="108" w:type="dxa"/>
        <w:bottom w:w="0" w:type="dxa"/>
        <w:right w:w="108" w:type="dxa"/>
      </w:tblCellMar>
    </w:tblPr>
    <w:tblStylePr w:type="firstRow">
      <w:rPr>
        <w:rFonts w:ascii="Helv" w:eastAsia="Courier New" w:hAnsi="Helv" w:cs="Times New Roman"/>
      </w:rPr>
      <w:tblPr/>
      <w:tcPr>
        <w:tcBorders>
          <w:top w:val="nil"/>
          <w:left w:val="single" w:sz="8" w:space="0" w:color="4BACC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BACC6"/>
          <w:left w:val="single" w:sz="8" w:space="0" w:color="4BACC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BACC6"/>
          <w:left w:val="single" w:sz="8" w:space="0" w:color="4BACC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2EAF0"/>
      </w:tcPr>
    </w:tblStylePr>
    <w:tblStylePr w:type="band1Horz">
      <w:tblPr/>
      <w:tcPr>
        <w:shd w:val="clear" w:color="auto" w:fill="D2EAF0"/>
      </w:tcPr>
    </w:tblStylePr>
  </w:style>
  <w:style w:type="table" w:styleId="-64">
    <w:name w:val="Colorful Shading Accent 6"/>
    <w:basedOn w:val="a1"/>
    <w:uiPriority w:val="71"/>
    <w:qFormat/>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single" w:sz="24" w:space="0" w:color="4BACC6"/>
          <w:bottom w:val="nil"/>
          <w:right w:val="nil"/>
          <w:insideH w:val="nil"/>
          <w:insideV w:val="nil"/>
          <w:tl2br w:val="none" w:sz="0" w:space="0" w:color="auto"/>
          <w:tr2bl w:val="none" w:sz="0" w:space="0" w:color="auto"/>
        </w:tcBorders>
        <w:shd w:val="clear" w:color="auto" w:fill="FFFFFF"/>
      </w:tcPr>
    </w:tblStylePr>
    <w:tblStylePr w:type="lastRow">
      <w:rPr>
        <w:b/>
        <w:bCs/>
        <w:color w:val="FFFFFF"/>
      </w:rPr>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B65607"/>
      </w:tcPr>
    </w:tblStylePr>
    <w:tblStylePr w:type="firstCol">
      <w:rPr>
        <w:color w:val="FFFFFF"/>
      </w:rPr>
      <w:tblPr/>
      <w:tcPr>
        <w:tcBorders>
          <w:top w:val="nil"/>
          <w:left w:val="nil"/>
          <w:bottom w:val="nil"/>
          <w:right w:val="nil"/>
          <w:insideH w:val="single" w:sz="4" w:space="0" w:color="auto"/>
          <w:insideV w:val="nil"/>
          <w:tl2br w:val="none" w:sz="0" w:space="0" w:color="auto"/>
          <w:tr2bl w:val="none" w:sz="0" w:space="0" w:color="auto"/>
        </w:tcBorders>
        <w:shd w:val="clear" w:color="auto" w:fill="B65607"/>
      </w:tcPr>
    </w:tblStylePr>
    <w:tblStylePr w:type="lastCol">
      <w:rPr>
        <w:color w:val="FFFFFF"/>
      </w:rPr>
      <w:tblPr/>
      <w:tcPr>
        <w:tcBorders>
          <w:top w:val="nil"/>
          <w:left w:val="nil"/>
          <w:bottom w:val="nil"/>
          <w:right w:val="nil"/>
          <w:insideH w:val="nil"/>
          <w:insideV w:val="nil"/>
          <w:tl2br w:val="none" w:sz="0" w:space="0" w:color="auto"/>
          <w:tr2bl w:val="none" w:sz="0" w:space="0" w:color="auto"/>
        </w:tcBorders>
        <w:shd w:val="clear" w:color="auto" w:fill="B65607"/>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1-6">
    <w:name w:val="Medium Grid 1 Accent 6"/>
    <w:basedOn w:val="a1"/>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5D1"/>
    </w:tcPr>
    <w:tblStylePr w:type="firstRow">
      <w:rPr>
        <w:b/>
        <w:bCs/>
      </w:rPr>
    </w:tblStylePr>
    <w:tblStylePr w:type="lastRow">
      <w:rPr>
        <w:b/>
        <w:bCs/>
      </w:rPr>
      <w:tblPr/>
      <w:tcPr>
        <w:tcBorders>
          <w:top w:val="single" w:sz="18" w:space="0" w:color="F9B074"/>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60">
    <w:name w:val="Medium List 1 Accent 6"/>
    <w:basedOn w:val="a1"/>
    <w:uiPriority w:val="65"/>
    <w:qFormat/>
    <w:rPr>
      <w:color w:val="000000"/>
    </w:rPr>
    <w:tblPr>
      <w:tblBorders>
        <w:top w:val="single" w:sz="8" w:space="0" w:color="F79646"/>
        <w:bottom w:val="single" w:sz="8" w:space="0" w:color="F79646"/>
      </w:tblBorders>
      <w:tblCellMar>
        <w:top w:w="0" w:type="dxa"/>
        <w:left w:w="108" w:type="dxa"/>
        <w:bottom w:w="0" w:type="dxa"/>
        <w:right w:w="108" w:type="dxa"/>
      </w:tblCellMar>
    </w:tblPr>
    <w:tblStylePr w:type="firstRow">
      <w:rPr>
        <w:rFonts w:ascii="Helv" w:eastAsia="Courier New" w:hAnsi="Helv" w:cs="Times New Roman"/>
      </w:rPr>
      <w:tblPr/>
      <w:tcPr>
        <w:tcBorders>
          <w:top w:val="nil"/>
          <w:left w:val="single" w:sz="8" w:space="0" w:color="F7964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F79646"/>
          <w:left w:val="single" w:sz="8" w:space="0" w:color="F7964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F79646"/>
          <w:left w:val="single" w:sz="8" w:space="0" w:color="F79646"/>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FDE5D1"/>
      </w:tcPr>
    </w:tblStylePr>
    <w:tblStylePr w:type="band1Horz">
      <w:tblPr/>
      <w:tcPr>
        <w:shd w:val="clear" w:color="auto" w:fill="FDE5D1"/>
      </w:tcPr>
    </w:tblStylePr>
  </w:style>
  <w:style w:type="table" w:styleId="afffff3">
    <w:name w:val="Colorful Grid"/>
    <w:basedOn w:val="a1"/>
    <w:uiPriority w:val="73"/>
    <w:qFormat/>
    <w:rPr>
      <w:color w:val="000000"/>
    </w:rPr>
    <w:tblPr>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f7">
    <w:name w:val="Medium Grid 2"/>
    <w:basedOn w:val="a1"/>
    <w:uiPriority w:val="68"/>
    <w:rPr>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CCCCCC"/>
      </w:tcPr>
    </w:tblStylePr>
    <w:tblStylePr w:type="band1Vert">
      <w:tblPr/>
      <w:tcPr>
        <w:shd w:val="clear" w:color="auto" w:fill="7F7F7F"/>
      </w:tcPr>
    </w:tblStylePr>
    <w:tblStylePr w:type="band1Horz">
      <w:tblPr/>
      <w:tcPr>
        <w:shd w:val="clear" w:color="auto" w:fill="7F7F7F"/>
      </w:tcPr>
    </w:tblStylePr>
    <w:tblStylePr w:type="nwCell">
      <w:tblPr/>
      <w:tcPr>
        <w:shd w:val="clear" w:color="auto" w:fill="FFFFFF"/>
      </w:tcPr>
    </w:tblStylePr>
  </w:style>
  <w:style w:type="table" w:styleId="2f8">
    <w:name w:val="Medium List 2"/>
    <w:basedOn w:val="a1"/>
    <w:uiPriority w:val="66"/>
    <w:qFormat/>
    <w:rPr>
      <w:color w:val="000000"/>
    </w:rPr>
    <w:tblPr>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single" w:sz="24" w:space="0" w:color="000000"/>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000000"/>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000000"/>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000000"/>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BFBFBF"/>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BFBFBF"/>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15">
    <w:name w:val="Colorful Grid Accent 1"/>
    <w:basedOn w:val="a1"/>
    <w:uiPriority w:val="73"/>
    <w:rPr>
      <w:color w:val="000000"/>
    </w:rPr>
    <w:tblPr>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6091"/>
      </w:tcPr>
    </w:tblStylePr>
    <w:tblStylePr w:type="lastCol">
      <w:rPr>
        <w:color w:val="FFFFFF"/>
      </w:rPr>
      <w:tblPr/>
      <w:tcPr>
        <w:shd w:val="clear" w:color="auto" w:fill="366091"/>
      </w:tcPr>
    </w:tblStylePr>
    <w:tblStylePr w:type="band1Vert">
      <w:tblPr/>
      <w:tcPr>
        <w:shd w:val="clear" w:color="auto" w:fill="A7C0DE"/>
      </w:tcPr>
    </w:tblStylePr>
    <w:tblStylePr w:type="band1Horz">
      <w:tblPr/>
      <w:tcPr>
        <w:shd w:val="clear" w:color="auto" w:fill="A7C0DE"/>
      </w:tcPr>
    </w:tblStylePr>
  </w:style>
  <w:style w:type="table" w:styleId="2-1">
    <w:name w:val="Medium Grid 2 Accent 1"/>
    <w:basedOn w:val="a1"/>
    <w:uiPriority w:val="68"/>
    <w:qFormat/>
    <w:rPr>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DBE5F1"/>
      </w:tcPr>
    </w:tblStylePr>
    <w:tblStylePr w:type="band1Vert">
      <w:tblPr/>
      <w:tcPr>
        <w:shd w:val="clear" w:color="auto" w:fill="A7C0DE"/>
      </w:tcPr>
    </w:tblStylePr>
    <w:tblStylePr w:type="band1Horz">
      <w:tblPr/>
      <w:tcPr>
        <w:shd w:val="clear" w:color="auto" w:fill="A7C0DE"/>
      </w:tcPr>
    </w:tblStylePr>
    <w:tblStylePr w:type="nwCell">
      <w:tblPr/>
      <w:tcPr>
        <w:shd w:val="clear" w:color="auto" w:fill="FFFFFF"/>
      </w:tcPr>
    </w:tblStylePr>
  </w:style>
  <w:style w:type="table" w:styleId="2-10">
    <w:name w:val="Medium List 2 Accent 1"/>
    <w:basedOn w:val="a1"/>
    <w:uiPriority w:val="66"/>
    <w:qFormat/>
    <w:rPr>
      <w:color w:val="000000"/>
    </w:rPr>
    <w:tblPr>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single" w:sz="24" w:space="0" w:color="4F81BD"/>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4F81BD"/>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4F81BD"/>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4F81BD"/>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D3DFEE"/>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25">
    <w:name w:val="Colorful Grid Accent 2"/>
    <w:basedOn w:val="a1"/>
    <w:uiPriority w:val="73"/>
    <w:rPr>
      <w:color w:val="000000"/>
    </w:rPr>
    <w:tblPr>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734"/>
      </w:tcPr>
    </w:tblStylePr>
    <w:tblStylePr w:type="lastCol">
      <w:rPr>
        <w:color w:val="FFFFFF"/>
      </w:rPr>
      <w:tblPr/>
      <w:tcPr>
        <w:shd w:val="clear" w:color="auto" w:fill="943734"/>
      </w:tcPr>
    </w:tblStylePr>
    <w:tblStylePr w:type="band1Vert">
      <w:tblPr/>
      <w:tcPr>
        <w:shd w:val="clear" w:color="auto" w:fill="DFA7A6"/>
      </w:tcPr>
    </w:tblStylePr>
    <w:tblStylePr w:type="band1Horz">
      <w:tblPr/>
      <w:tcPr>
        <w:shd w:val="clear" w:color="auto" w:fill="DFA7A6"/>
      </w:tcPr>
    </w:tblStylePr>
  </w:style>
  <w:style w:type="table" w:styleId="2-2">
    <w:name w:val="Medium Grid 2 Accent 2"/>
    <w:basedOn w:val="a1"/>
    <w:uiPriority w:val="68"/>
    <w:qFormat/>
    <w:rPr>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3"/>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F2DBDB"/>
      </w:tcPr>
    </w:tblStylePr>
    <w:tblStylePr w:type="band1Vert">
      <w:tblPr/>
      <w:tcPr>
        <w:shd w:val="clear" w:color="auto" w:fill="DFA7A6"/>
      </w:tcPr>
    </w:tblStylePr>
    <w:tblStylePr w:type="band1Horz">
      <w:tblPr/>
      <w:tcPr>
        <w:shd w:val="clear" w:color="auto" w:fill="DFA7A6"/>
      </w:tcPr>
    </w:tblStylePr>
    <w:tblStylePr w:type="nwCell">
      <w:tblPr/>
      <w:tcPr>
        <w:shd w:val="clear" w:color="auto" w:fill="FFFFFF"/>
      </w:tcPr>
    </w:tblStylePr>
  </w:style>
  <w:style w:type="table" w:styleId="2-20">
    <w:name w:val="Medium List 2 Accent 2"/>
    <w:basedOn w:val="a1"/>
    <w:uiPriority w:val="66"/>
    <w:qFormat/>
    <w:rPr>
      <w:color w:val="000000"/>
    </w:rPr>
    <w:tblPr>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single" w:sz="24" w:space="0" w:color="C0504D"/>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C0504D"/>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C0504D"/>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C0504D"/>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FD3D3"/>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EFD3D3"/>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35">
    <w:name w:val="Colorful Grid Accent 3"/>
    <w:basedOn w:val="a1"/>
    <w:uiPriority w:val="73"/>
    <w:rPr>
      <w:color w:val="000000"/>
    </w:rPr>
    <w:tblPr>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2-3">
    <w:name w:val="Medium Grid 2 Accent 3"/>
    <w:basedOn w:val="a1"/>
    <w:uiPriority w:val="68"/>
    <w:rPr>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EAF1DD"/>
      </w:tcPr>
    </w:tblStylePr>
    <w:tblStylePr w:type="band1Vert">
      <w:tblPr/>
      <w:tcPr>
        <w:shd w:val="clear" w:color="auto" w:fill="CDDDAC"/>
      </w:tcPr>
    </w:tblStylePr>
    <w:tblStylePr w:type="band1Horz">
      <w:tblPr/>
      <w:tcPr>
        <w:shd w:val="clear" w:color="auto" w:fill="CDDDAC"/>
      </w:tcPr>
    </w:tblStylePr>
    <w:tblStylePr w:type="nwCell">
      <w:tblPr/>
      <w:tcPr>
        <w:shd w:val="clear" w:color="auto" w:fill="FFFFFF"/>
      </w:tcPr>
    </w:tblStylePr>
  </w:style>
  <w:style w:type="table" w:styleId="2-30">
    <w:name w:val="Medium List 2 Accent 3"/>
    <w:basedOn w:val="a1"/>
    <w:uiPriority w:val="66"/>
    <w:qFormat/>
    <w:rPr>
      <w:color w:val="000000"/>
    </w:rPr>
    <w:tblPr>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single" w:sz="24" w:space="0" w:color="9BBB59"/>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9BBB59"/>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9BBB59"/>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9BBB59"/>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E6EED5"/>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E6EED5"/>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44">
    <w:name w:val="Colorful Grid Accent 4"/>
    <w:basedOn w:val="a1"/>
    <w:uiPriority w:val="73"/>
    <w:rPr>
      <w:color w:val="000000"/>
    </w:rPr>
    <w:tblPr>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2-4">
    <w:name w:val="Medium Grid 2 Accent 4"/>
    <w:basedOn w:val="a1"/>
    <w:uiPriority w:val="68"/>
    <w:rPr>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5"/>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E5DFEC"/>
      </w:tcPr>
    </w:tblStylePr>
    <w:tblStylePr w:type="band1Vert">
      <w:tblPr/>
      <w:tcPr>
        <w:shd w:val="clear" w:color="auto" w:fill="BFB1D0"/>
      </w:tcPr>
    </w:tblStylePr>
    <w:tblStylePr w:type="band1Horz">
      <w:tblPr/>
      <w:tcPr>
        <w:shd w:val="clear" w:color="auto" w:fill="BFB1D0"/>
      </w:tcPr>
    </w:tblStylePr>
    <w:tblStylePr w:type="nwCell">
      <w:tblPr/>
      <w:tcPr>
        <w:shd w:val="clear" w:color="auto" w:fill="FFFFFF"/>
      </w:tcPr>
    </w:tblStylePr>
  </w:style>
  <w:style w:type="table" w:styleId="2-40">
    <w:name w:val="Medium List 2 Accent 4"/>
    <w:basedOn w:val="a1"/>
    <w:uiPriority w:val="66"/>
    <w:qFormat/>
    <w:rPr>
      <w:color w:val="000000"/>
    </w:rPr>
    <w:tblPr>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single" w:sz="24" w:space="0" w:color="8064A2"/>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8064A2"/>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8064A2"/>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8064A2"/>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FD8E8"/>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DFD8E8"/>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55">
    <w:name w:val="Colorful Grid Accent 5"/>
    <w:basedOn w:val="a1"/>
    <w:uiPriority w:val="73"/>
    <w:rPr>
      <w:color w:val="000000"/>
    </w:rPr>
    <w:tblPr>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2-50">
    <w:name w:val="Medium Grid 2 Accent 5"/>
    <w:basedOn w:val="a1"/>
    <w:uiPriority w:val="68"/>
    <w:qFormat/>
    <w:rPr>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0"/>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DAEEF3"/>
      </w:tcPr>
    </w:tblStylePr>
    <w:tblStylePr w:type="band1Vert">
      <w:tblPr/>
      <w:tcPr>
        <w:shd w:val="clear" w:color="auto" w:fill="A5D5E2"/>
      </w:tcPr>
    </w:tblStylePr>
    <w:tblStylePr w:type="band1Horz">
      <w:tblPr/>
      <w:tcPr>
        <w:shd w:val="clear" w:color="auto" w:fill="A5D5E2"/>
      </w:tcPr>
    </w:tblStylePr>
    <w:tblStylePr w:type="nwCell">
      <w:tblPr/>
      <w:tcPr>
        <w:shd w:val="clear" w:color="auto" w:fill="FFFFFF"/>
      </w:tcPr>
    </w:tblStylePr>
  </w:style>
  <w:style w:type="table" w:styleId="2-51">
    <w:name w:val="Medium List 2 Accent 5"/>
    <w:basedOn w:val="a1"/>
    <w:uiPriority w:val="66"/>
    <w:rPr>
      <w:color w:val="000000"/>
    </w:rPr>
    <w:tblPr>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single" w:sz="24" w:space="0" w:color="4BACC6"/>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4BACC6"/>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4BACC6"/>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4BACC6"/>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2EAF0"/>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D2EAF0"/>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65">
    <w:name w:val="Colorful Grid Accent 6"/>
    <w:basedOn w:val="a1"/>
    <w:uiPriority w:val="73"/>
    <w:rPr>
      <w:color w:val="000000"/>
    </w:rPr>
    <w:tblPr>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9"/>
      </w:tcPr>
    </w:tblStylePr>
    <w:tblStylePr w:type="lastCol">
      <w:rPr>
        <w:color w:val="FFFFFF"/>
      </w:rPr>
      <w:tblPr/>
      <w:tcPr>
        <w:shd w:val="clear" w:color="auto" w:fill="E36C09"/>
      </w:tcPr>
    </w:tblStylePr>
    <w:tblStylePr w:type="band1Vert">
      <w:tblPr/>
      <w:tcPr>
        <w:shd w:val="clear" w:color="auto" w:fill="FBCAA2"/>
      </w:tcPr>
    </w:tblStylePr>
    <w:tblStylePr w:type="band1Horz">
      <w:tblPr/>
      <w:tcPr>
        <w:shd w:val="clear" w:color="auto" w:fill="FBCAA2"/>
      </w:tcPr>
    </w:tblStylePr>
  </w:style>
  <w:style w:type="table" w:styleId="2-60">
    <w:name w:val="Medium Grid 2 Accent 6"/>
    <w:basedOn w:val="a1"/>
    <w:uiPriority w:val="68"/>
    <w:rPr>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5D1"/>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l2br w:val="none" w:sz="0" w:space="0" w:color="auto"/>
          <w:tr2bl w:val="none" w:sz="0" w:space="0" w:color="auto"/>
        </w:tcBorders>
        <w:shd w:val="clear" w:color="auto" w:fill="FFFFFF"/>
      </w:tcPr>
    </w:tblStylePr>
    <w:tblStylePr w:type="firstCol">
      <w:rPr>
        <w:b/>
        <w:bCs/>
        <w:color w:val="000000"/>
      </w:rPr>
      <w:tblPr/>
      <w:tcPr>
        <w:tcBorders>
          <w:top w:val="nil"/>
          <w:left w:val="nil"/>
          <w:bottom w:val="nil"/>
          <w:right w:val="nil"/>
          <w:insideH w:val="nil"/>
          <w:insideV w:val="nil"/>
          <w:tl2br w:val="none" w:sz="0" w:space="0" w:color="auto"/>
          <w:tr2bl w:val="none" w:sz="0" w:space="0" w:color="auto"/>
        </w:tcBorders>
        <w:shd w:val="clear" w:color="auto" w:fill="FFFFFF"/>
      </w:tcPr>
    </w:tblStylePr>
    <w:tblStylePr w:type="lastCol">
      <w:rPr>
        <w:b w:val="0"/>
        <w:bCs w:val="0"/>
        <w:color w:val="000000"/>
      </w:rPr>
      <w:tblPr/>
      <w:tcPr>
        <w:tcBorders>
          <w:top w:val="nil"/>
          <w:left w:val="nil"/>
          <w:bottom w:val="nil"/>
          <w:right w:val="nil"/>
          <w:insideH w:val="nil"/>
          <w:insideV w:val="nil"/>
          <w:tl2br w:val="none" w:sz="0" w:space="0" w:color="auto"/>
          <w:tr2bl w:val="none" w:sz="0" w:space="0" w:color="auto"/>
        </w:tcBorders>
        <w:shd w:val="clear" w:color="auto" w:fill="FDE9D9"/>
      </w:tcPr>
    </w:tblStylePr>
    <w:tblStylePr w:type="band1Vert">
      <w:tblPr/>
      <w:tcPr>
        <w:shd w:val="clear" w:color="auto" w:fill="FBCAA2"/>
      </w:tcPr>
    </w:tblStylePr>
    <w:tblStylePr w:type="band1Horz">
      <w:tblPr/>
      <w:tcPr>
        <w:shd w:val="clear" w:color="auto" w:fill="FBCAA2"/>
      </w:tcPr>
    </w:tblStylePr>
    <w:tblStylePr w:type="nwCell">
      <w:tblPr/>
      <w:tcPr>
        <w:shd w:val="clear" w:color="auto" w:fill="FFFFFF"/>
      </w:tcPr>
    </w:tblStylePr>
  </w:style>
  <w:style w:type="table" w:styleId="2-61">
    <w:name w:val="Medium List 2 Accent 6"/>
    <w:basedOn w:val="a1"/>
    <w:uiPriority w:val="66"/>
    <w:rPr>
      <w:color w:val="000000"/>
    </w:rPr>
    <w:tblPr>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single" w:sz="24" w:space="0" w:color="F79646"/>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F79646"/>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F79646"/>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F79646"/>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FDE5D1"/>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FDE5D1"/>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table" w:styleId="afffff4">
    <w:name w:val="Colorful List"/>
    <w:basedOn w:val="a1"/>
    <w:uiPriority w:val="72"/>
    <w:rPr>
      <w:color w:val="000000"/>
    </w:rPr>
    <w:tblPr>
      <w:tblCellMar>
        <w:top w:w="0" w:type="dxa"/>
        <w:left w:w="108" w:type="dxa"/>
        <w:bottom w:w="0" w:type="dxa"/>
        <w:right w:w="108" w:type="dxa"/>
      </w:tblCellMar>
    </w:tblPr>
    <w:tcPr>
      <w:shd w:val="clear" w:color="auto" w:fill="E5E5E5"/>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9E3A38"/>
      </w:tcPr>
    </w:tblStylePr>
    <w:tblStylePr w:type="lastRow">
      <w:rPr>
        <w:b/>
        <w:bCs/>
        <w:color w:val="9E3A38"/>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BFBFBF"/>
      </w:tcPr>
    </w:tblStylePr>
    <w:tblStylePr w:type="band1Horz">
      <w:tblPr/>
      <w:tcPr>
        <w:shd w:val="clear" w:color="auto" w:fill="CCCCCC"/>
      </w:tcPr>
    </w:tblStylePr>
  </w:style>
  <w:style w:type="table" w:styleId="3f1">
    <w:name w:val="Medium Grid 3"/>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BFBFBF"/>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000000"/>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7F7F7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l2br w:val="none" w:sz="0" w:space="0" w:color="auto"/>
          <w:tr2bl w:val="none" w:sz="0" w:space="0" w:color="auto"/>
        </w:tcBorders>
        <w:shd w:val="clear" w:color="auto" w:fill="7F7F7F"/>
      </w:tcPr>
    </w:tblStylePr>
  </w:style>
  <w:style w:type="table" w:styleId="1f3">
    <w:name w:val="Medium Shading 1"/>
    <w:basedOn w:val="a1"/>
    <w:uiPriority w:val="63"/>
    <w:tblPr>
      <w:tblBorders>
        <w:top w:val="single" w:sz="8" w:space="0" w:color="3F3F3F"/>
        <w:left w:val="single" w:sz="8" w:space="0" w:color="3F3F3F"/>
        <w:bottom w:val="single" w:sz="8" w:space="0" w:color="3F3F3F"/>
        <w:right w:val="single" w:sz="8" w:space="0" w:color="3F3F3F"/>
        <w:insideH w:val="single" w:sz="8" w:space="0" w:color="3F3F3F"/>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3F3F3F"/>
          <w:left w:val="single" w:sz="8" w:space="0" w:color="3F3F3F"/>
          <w:bottom w:val="single" w:sz="8" w:space="0" w:color="3F3F3F"/>
          <w:right w:val="single" w:sz="8" w:space="0" w:color="3F3F3F"/>
          <w:insideH w:val="nil"/>
          <w:insideV w:val="nil"/>
          <w:tl2br w:val="none" w:sz="0" w:space="0" w:color="auto"/>
          <w:tr2bl w:val="none" w:sz="0" w:space="0" w:color="auto"/>
        </w:tcBorders>
        <w:shd w:val="clear" w:color="auto" w:fill="000000"/>
      </w:tcPr>
    </w:tblStylePr>
    <w:tblStylePr w:type="lastRow">
      <w:pPr>
        <w:spacing w:before="0" w:after="0" w:line="240" w:lineRule="auto"/>
      </w:pPr>
      <w:rPr>
        <w:b/>
        <w:bCs/>
      </w:rPr>
      <w:tblPr/>
      <w:tcPr>
        <w:tcBorders>
          <w:top w:val="double" w:sz="6" w:space="0" w:color="3F3F3F"/>
          <w:left w:val="single" w:sz="8" w:space="0" w:color="3F3F3F"/>
          <w:bottom w:val="single" w:sz="8" w:space="0" w:color="3F3F3F"/>
          <w:right w:val="single" w:sz="8" w:space="0" w:color="3F3F3F"/>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BFBFBF"/>
      </w:tcPr>
    </w:tblStylePr>
    <w:tblStylePr w:type="band1Horz">
      <w:tblPr/>
      <w:tcPr>
        <w:shd w:val="clear" w:color="auto" w:fill="BFBFBF"/>
      </w:tcPr>
    </w:tblStylePr>
  </w:style>
  <w:style w:type="table" w:styleId="-16">
    <w:name w:val="Colorful List Accent 1"/>
    <w:basedOn w:val="a1"/>
    <w:uiPriority w:val="72"/>
    <w:qFormat/>
    <w:rPr>
      <w:color w:val="000000"/>
    </w:rPr>
    <w:tblPr>
      <w:tblCellMar>
        <w:top w:w="0" w:type="dxa"/>
        <w:left w:w="108" w:type="dxa"/>
        <w:bottom w:w="0" w:type="dxa"/>
        <w:right w:w="108" w:type="dxa"/>
      </w:tblCellMar>
    </w:tblPr>
    <w:tcPr>
      <w:shd w:val="clear" w:color="auto" w:fill="EDF2F8"/>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9E3A38"/>
      </w:tcPr>
    </w:tblStylePr>
    <w:tblStylePr w:type="lastRow">
      <w:rPr>
        <w:b/>
        <w:bCs/>
        <w:color w:val="9E3A38"/>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D3DFEE"/>
      </w:tcPr>
    </w:tblStylePr>
    <w:tblStylePr w:type="band1Horz">
      <w:tblPr/>
      <w:tcPr>
        <w:shd w:val="clear" w:color="auto" w:fill="DBE5F1"/>
      </w:tcPr>
    </w:tblStylePr>
  </w:style>
  <w:style w:type="table" w:styleId="3-1">
    <w:name w:val="Medium Grid 3 Accent 1"/>
    <w:basedOn w:val="a1"/>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4F81BD"/>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A7C0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l2br w:val="none" w:sz="0" w:space="0" w:color="auto"/>
          <w:tr2bl w:val="none" w:sz="0" w:space="0" w:color="auto"/>
        </w:tcBorders>
        <w:shd w:val="clear" w:color="auto" w:fill="A7C0DE"/>
      </w:tcPr>
    </w:tblStylePr>
  </w:style>
  <w:style w:type="table" w:styleId="1-11">
    <w:name w:val="Medium Shading 1 Accent 1"/>
    <w:basedOn w:val="a1"/>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l2br w:val="none" w:sz="0" w:space="0" w:color="auto"/>
          <w:tr2bl w:val="none" w:sz="0" w:space="0" w:color="auto"/>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3DFEE"/>
      </w:tcPr>
    </w:tblStylePr>
    <w:tblStylePr w:type="band1Horz">
      <w:tblPr/>
      <w:tcPr>
        <w:shd w:val="clear" w:color="auto" w:fill="D3DFEE"/>
      </w:tcPr>
    </w:tblStylePr>
  </w:style>
  <w:style w:type="table" w:styleId="-26">
    <w:name w:val="Colorful List Accent 2"/>
    <w:basedOn w:val="a1"/>
    <w:uiPriority w:val="72"/>
    <w:rPr>
      <w:color w:val="000000"/>
    </w:rPr>
    <w:tblPr>
      <w:tblCellMar>
        <w:top w:w="0" w:type="dxa"/>
        <w:left w:w="108" w:type="dxa"/>
        <w:bottom w:w="0" w:type="dxa"/>
        <w:right w:w="108" w:type="dxa"/>
      </w:tblCellMar>
    </w:tblPr>
    <w:tcPr>
      <w:shd w:val="clear" w:color="auto" w:fill="F8EDED"/>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9E3A38"/>
      </w:tcPr>
    </w:tblStylePr>
    <w:tblStylePr w:type="lastRow">
      <w:rPr>
        <w:b/>
        <w:bCs/>
        <w:color w:val="9E3A38"/>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EFD3D3"/>
      </w:tcPr>
    </w:tblStylePr>
    <w:tblStylePr w:type="band1Horz">
      <w:tblPr/>
      <w:tcPr>
        <w:shd w:val="clear" w:color="auto" w:fill="F2DBDB"/>
      </w:tcPr>
    </w:tblStylePr>
  </w:style>
  <w:style w:type="table" w:styleId="3-2">
    <w:name w:val="Medium Grid 3 Accent 2"/>
    <w:basedOn w:val="a1"/>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3"/>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C0504D"/>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l2br w:val="none" w:sz="0" w:space="0" w:color="auto"/>
          <w:tr2bl w:val="none" w:sz="0" w:space="0" w:color="auto"/>
        </w:tcBorders>
        <w:shd w:val="clear" w:color="auto" w:fill="DFA7A6"/>
      </w:tcPr>
    </w:tblStylePr>
  </w:style>
  <w:style w:type="table" w:styleId="1-21">
    <w:name w:val="Medium Shading 1 Accent 2"/>
    <w:basedOn w:val="a1"/>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l2br w:val="none" w:sz="0" w:space="0" w:color="auto"/>
          <w:tr2bl w:val="none" w:sz="0" w:space="0" w:color="auto"/>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EFD3D3"/>
      </w:tcPr>
    </w:tblStylePr>
    <w:tblStylePr w:type="band1Horz">
      <w:tblPr/>
      <w:tcPr>
        <w:shd w:val="clear" w:color="auto" w:fill="EFD3D3"/>
      </w:tcPr>
    </w:tblStylePr>
  </w:style>
  <w:style w:type="table" w:styleId="-36">
    <w:name w:val="Colorful List Accent 3"/>
    <w:basedOn w:val="a1"/>
    <w:uiPriority w:val="72"/>
    <w:rPr>
      <w:color w:val="000000"/>
    </w:rPr>
    <w:tblPr>
      <w:tblCellMar>
        <w:top w:w="0" w:type="dxa"/>
        <w:left w:w="108" w:type="dxa"/>
        <w:bottom w:w="0" w:type="dxa"/>
        <w:right w:w="108" w:type="dxa"/>
      </w:tblCellMar>
    </w:tblPr>
    <w:tcPr>
      <w:shd w:val="clear" w:color="auto" w:fill="F5F8EE"/>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664E82"/>
      </w:tcPr>
    </w:tblStylePr>
    <w:tblStylePr w:type="lastRow">
      <w:rPr>
        <w:b/>
        <w:bCs/>
        <w:color w:val="664E82"/>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E6EED5"/>
      </w:tcPr>
    </w:tblStylePr>
    <w:tblStylePr w:type="band1Horz">
      <w:tblPr/>
      <w:tcPr>
        <w:shd w:val="clear" w:color="auto" w:fill="EAF1DD"/>
      </w:tcPr>
    </w:tblStylePr>
  </w:style>
  <w:style w:type="table" w:styleId="3-3">
    <w:name w:val="Medium Grid 3 Accent 3"/>
    <w:basedOn w:val="a1"/>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9BBB59"/>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l2br w:val="none" w:sz="0" w:space="0" w:color="auto"/>
          <w:tr2bl w:val="none" w:sz="0" w:space="0" w:color="auto"/>
        </w:tcBorders>
        <w:shd w:val="clear" w:color="auto" w:fill="CDDDAC"/>
      </w:tcPr>
    </w:tblStylePr>
  </w:style>
  <w:style w:type="table" w:styleId="1-31">
    <w:name w:val="Medium Shading 1 Accent 3"/>
    <w:basedOn w:val="a1"/>
    <w:uiPriority w:val="63"/>
    <w:qFormat/>
    <w:tblPr>
      <w:tblBorders>
        <w:top w:val="single" w:sz="8" w:space="0" w:color="B4CC82"/>
        <w:left w:val="single" w:sz="8" w:space="0" w:color="B4CC82"/>
        <w:bottom w:val="single" w:sz="8" w:space="0" w:color="B4CC82"/>
        <w:right w:val="single" w:sz="8" w:space="0" w:color="B4CC82"/>
        <w:insideH w:val="single" w:sz="8" w:space="0" w:color="B4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4CC82"/>
          <w:left w:val="single" w:sz="8" w:space="0" w:color="B4CC82"/>
          <w:bottom w:val="single" w:sz="8" w:space="0" w:color="B4CC82"/>
          <w:right w:val="single" w:sz="8" w:space="0" w:color="B4CC82"/>
          <w:insideH w:val="nil"/>
          <w:insideV w:val="nil"/>
          <w:tl2br w:val="none" w:sz="0" w:space="0" w:color="auto"/>
          <w:tr2bl w:val="none" w:sz="0" w:space="0" w:color="auto"/>
        </w:tcBorders>
        <w:shd w:val="clear" w:color="auto" w:fill="9BBB59"/>
      </w:tcPr>
    </w:tblStylePr>
    <w:tblStylePr w:type="lastRow">
      <w:pPr>
        <w:spacing w:before="0" w:after="0" w:line="240" w:lineRule="auto"/>
      </w:pPr>
      <w:rPr>
        <w:b/>
        <w:bCs/>
      </w:rPr>
      <w:tblPr/>
      <w:tcPr>
        <w:tcBorders>
          <w:top w:val="double" w:sz="6" w:space="0" w:color="B4CC82"/>
          <w:left w:val="single" w:sz="8" w:space="0" w:color="B4CC82"/>
          <w:bottom w:val="single" w:sz="8" w:space="0" w:color="B4CC82"/>
          <w:right w:val="single" w:sz="8" w:space="0" w:color="B4CC82"/>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E6EED5"/>
      </w:tcPr>
    </w:tblStylePr>
    <w:tblStylePr w:type="band1Horz">
      <w:tblPr/>
      <w:tcPr>
        <w:shd w:val="clear" w:color="auto" w:fill="E6EED5"/>
      </w:tcPr>
    </w:tblStylePr>
  </w:style>
  <w:style w:type="table" w:styleId="-45">
    <w:name w:val="Colorful List Accent 4"/>
    <w:basedOn w:val="a1"/>
    <w:uiPriority w:val="72"/>
    <w:rPr>
      <w:color w:val="000000"/>
    </w:rPr>
    <w:tblPr>
      <w:tblCellMar>
        <w:top w:w="0" w:type="dxa"/>
        <w:left w:w="108" w:type="dxa"/>
        <w:bottom w:w="0" w:type="dxa"/>
        <w:right w:w="108" w:type="dxa"/>
      </w:tblCellMar>
    </w:tblPr>
    <w:tcPr>
      <w:shd w:val="clear" w:color="auto" w:fill="F2EFF5"/>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7E9C40"/>
      </w:tcPr>
    </w:tblStylePr>
    <w:tblStylePr w:type="lastRow">
      <w:rPr>
        <w:b/>
        <w:bCs/>
        <w:color w:val="7E9C4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DFD8E8"/>
      </w:tcPr>
    </w:tblStylePr>
    <w:tblStylePr w:type="band1Horz">
      <w:tblPr/>
      <w:tcPr>
        <w:shd w:val="clear" w:color="auto" w:fill="E5DFEC"/>
      </w:tcPr>
    </w:tblStylePr>
  </w:style>
  <w:style w:type="table" w:styleId="3-4">
    <w:name w:val="Medium Grid 3 Accent 4"/>
    <w:basedOn w:val="a1"/>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8064A2"/>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l2br w:val="none" w:sz="0" w:space="0" w:color="auto"/>
          <w:tr2bl w:val="none" w:sz="0" w:space="0" w:color="auto"/>
        </w:tcBorders>
        <w:shd w:val="clear" w:color="auto" w:fill="BFB1D0"/>
      </w:tcPr>
    </w:tblStylePr>
  </w:style>
  <w:style w:type="table" w:styleId="1-41">
    <w:name w:val="Medium Shading 1 Accent 4"/>
    <w:basedOn w:val="a1"/>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l2br w:val="none" w:sz="0" w:space="0" w:color="auto"/>
          <w:tr2bl w:val="none" w:sz="0" w:space="0" w:color="auto"/>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FD8E8"/>
      </w:tcPr>
    </w:tblStylePr>
    <w:tblStylePr w:type="band1Horz">
      <w:tblPr/>
      <w:tcPr>
        <w:shd w:val="clear" w:color="auto" w:fill="DFD8E8"/>
      </w:tcPr>
    </w:tblStylePr>
  </w:style>
  <w:style w:type="table" w:styleId="-56">
    <w:name w:val="Colorful List Accent 5"/>
    <w:basedOn w:val="a1"/>
    <w:uiPriority w:val="72"/>
    <w:rPr>
      <w:color w:val="000000"/>
    </w:rPr>
    <w:tblPr>
      <w:tblCellMar>
        <w:top w:w="0" w:type="dxa"/>
        <w:left w:w="108" w:type="dxa"/>
        <w:bottom w:w="0" w:type="dxa"/>
        <w:right w:w="108" w:type="dxa"/>
      </w:tblCellMar>
    </w:tblPr>
    <w:tcPr>
      <w:shd w:val="clear" w:color="auto" w:fill="EDF6F9"/>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3730A"/>
      </w:tcPr>
    </w:tblStylePr>
    <w:tblStylePr w:type="lastRow">
      <w:rPr>
        <w:b/>
        <w:bCs/>
        <w:color w:val="F3730A"/>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D2EAF0"/>
      </w:tcPr>
    </w:tblStylePr>
    <w:tblStylePr w:type="band1Horz">
      <w:tblPr/>
      <w:tcPr>
        <w:shd w:val="clear" w:color="auto" w:fill="DAEEF3"/>
      </w:tcPr>
    </w:tblStylePr>
  </w:style>
  <w:style w:type="table" w:styleId="3-5">
    <w:name w:val="Medium Grid 3 Accent 5"/>
    <w:basedOn w:val="a1"/>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4BACC6"/>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l2br w:val="none" w:sz="0" w:space="0" w:color="auto"/>
          <w:tr2bl w:val="none" w:sz="0" w:space="0" w:color="auto"/>
        </w:tcBorders>
        <w:shd w:val="clear" w:color="auto" w:fill="A5D5E2"/>
      </w:tcPr>
    </w:tblStylePr>
  </w:style>
  <w:style w:type="table" w:styleId="1-51">
    <w:name w:val="Medium Shading 1 Accent 5"/>
    <w:basedOn w:val="a1"/>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l2br w:val="none" w:sz="0" w:space="0" w:color="auto"/>
          <w:tr2bl w:val="none" w:sz="0" w:space="0" w:color="auto"/>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2EAF0"/>
      </w:tcPr>
    </w:tblStylePr>
    <w:tblStylePr w:type="band1Horz">
      <w:tblPr/>
      <w:tcPr>
        <w:shd w:val="clear" w:color="auto" w:fill="D2EAF0"/>
      </w:tcPr>
    </w:tblStylePr>
  </w:style>
  <w:style w:type="table" w:styleId="-66">
    <w:name w:val="Colorful List Accent 6"/>
    <w:basedOn w:val="a1"/>
    <w:uiPriority w:val="72"/>
    <w:qFormat/>
    <w:rPr>
      <w:color w:val="000000"/>
    </w:rPr>
    <w:tblPr>
      <w:tblCellMar>
        <w:top w:w="0" w:type="dxa"/>
        <w:left w:w="108" w:type="dxa"/>
        <w:bottom w:w="0" w:type="dxa"/>
        <w:right w:w="108" w:type="dxa"/>
      </w:tblCellMar>
    </w:tblPr>
    <w:tcPr>
      <w:shd w:val="clear" w:color="auto" w:fill="FEF4EC"/>
    </w:tcPr>
    <w:tblStylePr w:type="firstRow">
      <w:rPr>
        <w:b/>
        <w:bCs/>
        <w:color w:val="FFFFFF"/>
      </w:rPr>
      <w:tblPr/>
      <w:tcPr>
        <w:tcBorders>
          <w:top w:val="none" w:sz="0" w:space="0" w:color="auto"/>
          <w:left w:val="single" w:sz="12" w:space="0" w:color="FFFFFF"/>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348DA5"/>
      </w:tcPr>
    </w:tblStylePr>
    <w:tblStylePr w:type="lastRow">
      <w:rPr>
        <w:b/>
        <w:bCs/>
        <w:color w:val="348DA5"/>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FDE5D1"/>
      </w:tcPr>
    </w:tblStylePr>
    <w:tblStylePr w:type="band1Horz">
      <w:tblPr/>
      <w:tcPr>
        <w:shd w:val="clear" w:color="auto" w:fill="FDE9D9"/>
      </w:tcPr>
    </w:tblStylePr>
  </w:style>
  <w:style w:type="table" w:styleId="3-6">
    <w:name w:val="Medium Grid 3 Accent 6"/>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5D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l2br w:val="none" w:sz="0" w:space="0" w:color="auto"/>
          <w:tr2bl w:val="none" w:sz="0" w:space="0" w:color="auto"/>
        </w:tcBorders>
        <w:shd w:val="clear" w:color="auto" w:fill="F79646"/>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l2br w:val="none" w:sz="0" w:space="0" w:color="auto"/>
          <w:tr2bl w:val="none" w:sz="0" w:space="0" w:color="auto"/>
        </w:tcBorders>
        <w:shd w:val="clear" w:color="auto" w:fill="FBCAA2"/>
      </w:tcPr>
    </w:tblStylePr>
  </w:style>
  <w:style w:type="table" w:styleId="1-61">
    <w:name w:val="Medium Shading 1 Accent 6"/>
    <w:basedOn w:val="a1"/>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l2br w:val="none" w:sz="0" w:space="0" w:color="auto"/>
          <w:tr2bl w:val="none" w:sz="0" w:space="0" w:color="auto"/>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FDE5D1"/>
      </w:tcPr>
    </w:tblStylePr>
    <w:tblStylePr w:type="band1Horz">
      <w:tblPr/>
      <w:tcPr>
        <w:shd w:val="clear" w:color="auto" w:fill="FDE5D1"/>
      </w:tcPr>
    </w:tblStylePr>
  </w:style>
  <w:style w:type="table" w:styleId="afffff5">
    <w:name w:val="Dark List"/>
    <w:basedOn w:val="a1"/>
    <w:uiPriority w:val="70"/>
    <w:rPr>
      <w:color w:val="FFFFFF"/>
    </w:rPr>
    <w:tblPr>
      <w:tblCellMar>
        <w:top w:w="0" w:type="dxa"/>
        <w:left w:w="108" w:type="dxa"/>
        <w:bottom w:w="0" w:type="dxa"/>
        <w:right w:w="108" w:type="dxa"/>
      </w:tblCellMar>
    </w:tblPr>
    <w:tcPr>
      <w:shd w:val="clear" w:color="auto" w:fill="000000"/>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000000"/>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000000"/>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000000"/>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000000"/>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000000"/>
      </w:tcPr>
    </w:tblStylePr>
  </w:style>
  <w:style w:type="table" w:styleId="2f9">
    <w:name w:val="Medium Shading 2"/>
    <w:basedOn w:val="a1"/>
    <w:uiPriority w:val="64"/>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000000"/>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000000"/>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17">
    <w:name w:val="Dark List Accent 1"/>
    <w:basedOn w:val="a1"/>
    <w:uiPriority w:val="70"/>
    <w:rPr>
      <w:color w:val="FFFFFF"/>
    </w:rPr>
    <w:tblPr>
      <w:tblCellMar>
        <w:top w:w="0" w:type="dxa"/>
        <w:left w:w="108" w:type="dxa"/>
        <w:bottom w:w="0" w:type="dxa"/>
        <w:right w:w="108" w:type="dxa"/>
      </w:tblCellMar>
    </w:tblPr>
    <w:tcPr>
      <w:shd w:val="clear" w:color="auto" w:fill="4F81BD"/>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243F61"/>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366091"/>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366091"/>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366091"/>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366091"/>
      </w:tcPr>
    </w:tblStylePr>
  </w:style>
  <w:style w:type="table" w:styleId="2-11">
    <w:name w:val="Medium Shading 2 Accent 1"/>
    <w:basedOn w:val="a1"/>
    <w:uiPriority w:val="64"/>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4F81BD"/>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4F81BD"/>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27">
    <w:name w:val="Dark List Accent 2"/>
    <w:basedOn w:val="a1"/>
    <w:uiPriority w:val="70"/>
    <w:rPr>
      <w:color w:val="FFFFFF"/>
    </w:rPr>
    <w:tblPr>
      <w:tblCellMar>
        <w:top w:w="0" w:type="dxa"/>
        <w:left w:w="108" w:type="dxa"/>
        <w:bottom w:w="0" w:type="dxa"/>
        <w:right w:w="108" w:type="dxa"/>
      </w:tblCellMar>
    </w:tblPr>
    <w:tcPr>
      <w:shd w:val="clear" w:color="auto" w:fill="C0504D"/>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622423"/>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943734"/>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943734"/>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943734"/>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943734"/>
      </w:tcPr>
    </w:tblStylePr>
  </w:style>
  <w:style w:type="table" w:styleId="2-21">
    <w:name w:val="Medium Shading 2 Accent 2"/>
    <w:basedOn w:val="a1"/>
    <w:uiPriority w:val="64"/>
    <w:qFormat/>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C0504D"/>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504D"/>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37">
    <w:name w:val="Dark List Accent 3"/>
    <w:basedOn w:val="a1"/>
    <w:uiPriority w:val="70"/>
    <w:rPr>
      <w:color w:val="FFFFFF"/>
    </w:rPr>
    <w:tblPr>
      <w:tblCellMar>
        <w:top w:w="0" w:type="dxa"/>
        <w:left w:w="108" w:type="dxa"/>
        <w:bottom w:w="0" w:type="dxa"/>
        <w:right w:w="108" w:type="dxa"/>
      </w:tblCellMar>
    </w:tblPr>
    <w:tcPr>
      <w:shd w:val="clear" w:color="auto" w:fill="9BBB59"/>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4E6127"/>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76923C"/>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76923C"/>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76923C"/>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76923C"/>
      </w:tcPr>
    </w:tblStylePr>
  </w:style>
  <w:style w:type="table" w:styleId="2-31">
    <w:name w:val="Medium Shading 2 Accent 3"/>
    <w:basedOn w:val="a1"/>
    <w:uiPriority w:val="64"/>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9BBB59"/>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9BBB59"/>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styleId="-46">
    <w:name w:val="Dark List Accent 4"/>
    <w:basedOn w:val="a1"/>
    <w:uiPriority w:val="70"/>
    <w:rPr>
      <w:color w:val="FFFFFF"/>
    </w:rPr>
    <w:tblPr>
      <w:tblCellMar>
        <w:top w:w="0" w:type="dxa"/>
        <w:left w:w="108" w:type="dxa"/>
        <w:bottom w:w="0" w:type="dxa"/>
        <w:right w:w="108" w:type="dxa"/>
      </w:tblCellMar>
    </w:tblPr>
    <w:tcPr>
      <w:shd w:val="clear" w:color="auto" w:fill="8064A2"/>
    </w:tcPr>
    <w:tblStylePr w:type="firstRow">
      <w:rPr>
        <w:b/>
        <w:bCs/>
      </w:rPr>
      <w:tblPr/>
      <w:tcPr>
        <w:tcBorders>
          <w:top w:val="nil"/>
          <w:left w:val="single" w:sz="18" w:space="0" w:color="FFFFFF"/>
          <w:bottom w:val="nil"/>
          <w:right w:val="nil"/>
          <w:insideH w:val="nil"/>
          <w:insideV w:val="nil"/>
          <w:tl2br w:val="none" w:sz="0" w:space="0" w:color="auto"/>
          <w:tr2bl w:val="none" w:sz="0" w:space="0" w:color="auto"/>
        </w:tcBorders>
        <w:shd w:val="clear" w:color="auto" w:fill="000000"/>
      </w:tcPr>
    </w:tblStylePr>
    <w:tblStylePr w:type="lastRow">
      <w:tblPr/>
      <w:tcPr>
        <w:tcBorders>
          <w:top w:val="single" w:sz="18" w:space="0" w:color="FFFFFF"/>
          <w:left w:val="nil"/>
          <w:bottom w:val="nil"/>
          <w:right w:val="nil"/>
          <w:insideH w:val="nil"/>
          <w:insideV w:val="nil"/>
          <w:tl2br w:val="none" w:sz="0" w:space="0" w:color="auto"/>
          <w:tr2bl w:val="none" w:sz="0" w:space="0" w:color="auto"/>
        </w:tcBorders>
        <w:shd w:val="clear" w:color="auto" w:fill="3F3051"/>
      </w:tcPr>
    </w:tblStylePr>
    <w:tblStylePr w:type="firstCol">
      <w:tblPr/>
      <w:tcPr>
        <w:tcBorders>
          <w:top w:val="nil"/>
          <w:left w:val="nil"/>
          <w:bottom w:val="nil"/>
          <w:right w:val="single" w:sz="18" w:space="0" w:color="FFFFFF"/>
          <w:insideH w:val="nil"/>
          <w:insideV w:val="nil"/>
          <w:tl2br w:val="none" w:sz="0" w:space="0" w:color="auto"/>
          <w:tr2bl w:val="none" w:sz="0" w:space="0" w:color="auto"/>
        </w:tcBorders>
        <w:shd w:val="clear" w:color="auto" w:fill="5F497A"/>
      </w:tcPr>
    </w:tblStylePr>
    <w:tblStylePr w:type="lastCol">
      <w:tblPr/>
      <w:tcPr>
        <w:tcBorders>
          <w:top w:val="nil"/>
          <w:left w:val="nil"/>
          <w:bottom w:val="single" w:sz="18" w:space="0" w:color="FFFFFF"/>
          <w:right w:val="nil"/>
          <w:insideH w:val="nil"/>
          <w:insideV w:val="nil"/>
          <w:tl2br w:val="none" w:sz="0" w:space="0" w:color="auto"/>
          <w:tr2bl w:val="none" w:sz="0" w:space="0" w:color="auto"/>
        </w:tcBorders>
        <w:shd w:val="clear" w:color="auto" w:fill="5F497A"/>
      </w:tcPr>
    </w:tblStylePr>
    <w:tblStylePr w:type="band1Vert">
      <w:tblPr/>
      <w:tcPr>
        <w:tcBorders>
          <w:top w:val="nil"/>
          <w:left w:val="nil"/>
          <w:bottom w:val="nil"/>
          <w:right w:val="nil"/>
          <w:insideH w:val="nil"/>
          <w:insideV w:val="nil"/>
          <w:tl2br w:val="none" w:sz="0" w:space="0" w:color="auto"/>
          <w:tr2bl w:val="none" w:sz="0" w:space="0" w:color="auto"/>
        </w:tcBorders>
        <w:shd w:val="clear" w:color="auto" w:fill="5F497A"/>
      </w:tcPr>
    </w:tblStylePr>
    <w:tblStylePr w:type="band1Horz">
      <w:tblPr/>
      <w:tcPr>
        <w:tcBorders>
          <w:top w:val="nil"/>
          <w:left w:val="nil"/>
          <w:bottom w:val="nil"/>
          <w:right w:val="nil"/>
          <w:insideH w:val="nil"/>
          <w:insideV w:val="nil"/>
          <w:tl2br w:val="none" w:sz="0" w:space="0" w:color="auto"/>
          <w:tr2bl w:val="none" w:sz="0" w:space="0" w:color="auto"/>
        </w:tcBorders>
        <w:shd w:val="clear" w:color="auto" w:fill="5F497A"/>
      </w:tcPr>
    </w:tblStylePr>
  </w:style>
  <w:style w:type="table" w:styleId="2-41">
    <w:name w:val="Medium Shading 2 Accent 4"/>
    <w:basedOn w:val="a1"/>
    <w:uiPriority w:val="64"/>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7D7D7"/>
      </w:tcPr>
    </w:tblStylePr>
    <w:tblStylePr w:type="band1Horz">
      <w:tblPr/>
      <w:tcPr>
        <w:shd w:val="clear" w:color="auto" w:fill="D7D7D7"/>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paragraph" w:customStyle="1" w:styleId="c1">
    <w:name w:val="c1"/>
    <w:basedOn w:val="a"/>
    <w:rsid w:val="00A03C02"/>
    <w:pPr>
      <w:spacing w:before="30" w:after="150" w:line="240" w:lineRule="auto"/>
      <w:jc w:val="center"/>
    </w:pPr>
    <w:rPr>
      <w:rFonts w:ascii="Arial" w:hAnsi="Arial" w:cs="Arial"/>
      <w:sz w:val="20"/>
      <w:szCs w:val="20"/>
      <w:lang w:eastAsia="ru-RU"/>
    </w:rPr>
  </w:style>
  <w:style w:type="paragraph" w:customStyle="1" w:styleId="ListParagraph">
    <w:name w:val="List Paragraph"/>
    <w:basedOn w:val="a"/>
    <w:rsid w:val="00A03C02"/>
    <w:pPr>
      <w:ind w:left="72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425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 TargetMode="External"/><Relationship Id="rId13" Type="http://schemas.openxmlformats.org/officeDocument/2006/relationships/hyperlink" Target="http://infourok.ru/go.html?href=http%3A%2F%2Fwww.diclib.com%2F" TargetMode="External"/><Relationship Id="rId18" Type="http://schemas.openxmlformats.org/officeDocument/2006/relationships/hyperlink" Target="https://langformula.ru/online-dictionaries/" TargetMode="External"/><Relationship Id="rId26" Type="http://schemas.openxmlformats.org/officeDocument/2006/relationships/hyperlink" Target="http://www.wordfast.com/" TargetMode="External"/><Relationship Id="rId3" Type="http://schemas.openxmlformats.org/officeDocument/2006/relationships/settings" Target="settings.xml"/><Relationship Id="rId21" Type="http://schemas.openxmlformats.org/officeDocument/2006/relationships/hyperlink" Target="https://langformula.ru/online-dictionaries/" TargetMode="External"/><Relationship Id="rId34" Type="http://schemas.openxmlformats.org/officeDocument/2006/relationships/hyperlink" Target="http://transhub.cjb.net/" TargetMode="External"/><Relationship Id="rId7" Type="http://schemas.openxmlformats.org/officeDocument/2006/relationships/hyperlink" Target="http://infourok.ru/go.html?href=http%3A%2F%2Fthemoscownews.com%2F" TargetMode="External"/><Relationship Id="rId12" Type="http://schemas.openxmlformats.org/officeDocument/2006/relationships/hyperlink" Target="http://www.wordreference.com/%20" TargetMode="External"/><Relationship Id="rId17" Type="http://schemas.openxmlformats.org/officeDocument/2006/relationships/hyperlink" Target="https://langformula.ru/online-dictionaries/" TargetMode="External"/><Relationship Id="rId25" Type="http://schemas.openxmlformats.org/officeDocument/2006/relationships/hyperlink" Target="http://www.omegat.org" TargetMode="External"/><Relationship Id="rId33" Type="http://schemas.openxmlformats.org/officeDocument/2006/relationships/hyperlink" Target="http://aquarius.net/"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angformula.ru/online-dictionaries/" TargetMode="External"/><Relationship Id="rId20" Type="http://schemas.openxmlformats.org/officeDocument/2006/relationships/hyperlink" Target="https://langformula.ru/online-dictionaries/" TargetMode="External"/><Relationship Id="rId29" Type="http://schemas.openxmlformats.org/officeDocument/2006/relationships/hyperlink" Target="http://www.wordfishe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ngvo.ru/%20" TargetMode="External"/><Relationship Id="rId24" Type="http://schemas.openxmlformats.org/officeDocument/2006/relationships/hyperlink" Target="http://www.translationzone.com/trados.html" TargetMode="External"/><Relationship Id="rId32" Type="http://schemas.openxmlformats.org/officeDocument/2006/relationships/hyperlink" Target="http://www.tenlinks.com/"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merriam-webster.com/%20" TargetMode="External"/><Relationship Id="rId23" Type="http://schemas.openxmlformats.org/officeDocument/2006/relationships/hyperlink" Target="https://langformula.ru/online-dictionaries/" TargetMode="External"/><Relationship Id="rId28" Type="http://schemas.openxmlformats.org/officeDocument/2006/relationships/hyperlink" Target="http://kilgray.com/" TargetMode="External"/><Relationship Id="rId36" Type="http://schemas.openxmlformats.org/officeDocument/2006/relationships/footer" Target="footer1.xml"/><Relationship Id="rId10" Type="http://schemas.openxmlformats.org/officeDocument/2006/relationships/hyperlink" Target="http://www.readingonline.org/electronic%20&#8211;%20" TargetMode="External"/><Relationship Id="rId19" Type="http://schemas.openxmlformats.org/officeDocument/2006/relationships/hyperlink" Target="https://langformula.ru/online-dictionaries/" TargetMode="External"/><Relationship Id="rId31" Type="http://schemas.openxmlformats.org/officeDocument/2006/relationships/hyperlink" Target="http://www.omegat.org/en/dl_overview.php" TargetMode="External"/><Relationship Id="rId4" Type="http://schemas.openxmlformats.org/officeDocument/2006/relationships/webSettings" Target="webSettings.xml"/><Relationship Id="rId9" Type="http://schemas.openxmlformats.org/officeDocument/2006/relationships/hyperlink" Target="http://eslus.com/LESSONS/READING/READ.HTM%20&#8211;%20" TargetMode="External"/><Relationship Id="rId14" Type="http://schemas.openxmlformats.org/officeDocument/2006/relationships/hyperlink" Target="http://dictionary.cambridge.org/%20" TargetMode="External"/><Relationship Id="rId22" Type="http://schemas.openxmlformats.org/officeDocument/2006/relationships/hyperlink" Target="https://langformula.ru/online-dictionaries/" TargetMode="External"/><Relationship Id="rId27" Type="http://schemas.openxmlformats.org/officeDocument/2006/relationships/hyperlink" Target="http://www.metatexis.com/%20&#8211;" TargetMode="External"/><Relationship Id="rId30" Type="http://schemas.openxmlformats.org/officeDocument/2006/relationships/hyperlink" Target="http://www.across.net/us/translation-memory.aspx" TargetMode="External"/><Relationship Id="rId35" Type="http://schemas.openxmlformats.org/officeDocument/2006/relationships/hyperlink" Target="http://utr.bizc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5606</Words>
  <Characters>31956</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37488</CharactersWithSpaces>
  <SharedDoc>false</SharedDoc>
  <HLinks>
    <vt:vector size="204" baseType="variant">
      <vt:variant>
        <vt:i4>70</vt:i4>
      </vt:variant>
      <vt:variant>
        <vt:i4>117</vt:i4>
      </vt:variant>
      <vt:variant>
        <vt:i4>0</vt:i4>
      </vt:variant>
      <vt:variant>
        <vt:i4>5</vt:i4>
      </vt:variant>
      <vt:variant>
        <vt:lpwstr>http://utr.bizcom.ru/</vt:lpwstr>
      </vt:variant>
      <vt:variant>
        <vt:lpwstr/>
      </vt:variant>
      <vt:variant>
        <vt:i4>1572868</vt:i4>
      </vt:variant>
      <vt:variant>
        <vt:i4>114</vt:i4>
      </vt:variant>
      <vt:variant>
        <vt:i4>0</vt:i4>
      </vt:variant>
      <vt:variant>
        <vt:i4>5</vt:i4>
      </vt:variant>
      <vt:variant>
        <vt:lpwstr>http://transhub.cjb.net/</vt:lpwstr>
      </vt:variant>
      <vt:variant>
        <vt:lpwstr/>
      </vt:variant>
      <vt:variant>
        <vt:i4>6029337</vt:i4>
      </vt:variant>
      <vt:variant>
        <vt:i4>111</vt:i4>
      </vt:variant>
      <vt:variant>
        <vt:i4>0</vt:i4>
      </vt:variant>
      <vt:variant>
        <vt:i4>5</vt:i4>
      </vt:variant>
      <vt:variant>
        <vt:lpwstr>http://aquarius.net/</vt:lpwstr>
      </vt:variant>
      <vt:variant>
        <vt:lpwstr/>
      </vt:variant>
      <vt:variant>
        <vt:i4>6094922</vt:i4>
      </vt:variant>
      <vt:variant>
        <vt:i4>108</vt:i4>
      </vt:variant>
      <vt:variant>
        <vt:i4>0</vt:i4>
      </vt:variant>
      <vt:variant>
        <vt:i4>5</vt:i4>
      </vt:variant>
      <vt:variant>
        <vt:lpwstr>http://www.tenlinks.com/</vt:lpwstr>
      </vt:variant>
      <vt:variant>
        <vt:lpwstr/>
      </vt:variant>
      <vt:variant>
        <vt:i4>8126559</vt:i4>
      </vt:variant>
      <vt:variant>
        <vt:i4>105</vt:i4>
      </vt:variant>
      <vt:variant>
        <vt:i4>0</vt:i4>
      </vt:variant>
      <vt:variant>
        <vt:i4>5</vt:i4>
      </vt:variant>
      <vt:variant>
        <vt:lpwstr>http://www.omegat.org/en/dl_overview.php</vt:lpwstr>
      </vt:variant>
      <vt:variant>
        <vt:lpwstr/>
      </vt:variant>
      <vt:variant>
        <vt:i4>720971</vt:i4>
      </vt:variant>
      <vt:variant>
        <vt:i4>102</vt:i4>
      </vt:variant>
      <vt:variant>
        <vt:i4>0</vt:i4>
      </vt:variant>
      <vt:variant>
        <vt:i4>5</vt:i4>
      </vt:variant>
      <vt:variant>
        <vt:lpwstr>http://www.across.net/us/translation-memory.aspx</vt:lpwstr>
      </vt:variant>
      <vt:variant>
        <vt:lpwstr/>
      </vt:variant>
      <vt:variant>
        <vt:i4>3145766</vt:i4>
      </vt:variant>
      <vt:variant>
        <vt:i4>99</vt:i4>
      </vt:variant>
      <vt:variant>
        <vt:i4>0</vt:i4>
      </vt:variant>
      <vt:variant>
        <vt:i4>5</vt:i4>
      </vt:variant>
      <vt:variant>
        <vt:lpwstr>http://www.wordfisher.com/</vt:lpwstr>
      </vt:variant>
      <vt:variant>
        <vt:lpwstr/>
      </vt:variant>
      <vt:variant>
        <vt:i4>2687015</vt:i4>
      </vt:variant>
      <vt:variant>
        <vt:i4>96</vt:i4>
      </vt:variant>
      <vt:variant>
        <vt:i4>0</vt:i4>
      </vt:variant>
      <vt:variant>
        <vt:i4>5</vt:i4>
      </vt:variant>
      <vt:variant>
        <vt:lpwstr>http://kilgray.com/</vt:lpwstr>
      </vt:variant>
      <vt:variant>
        <vt:lpwstr/>
      </vt:variant>
      <vt:variant>
        <vt:i4>6488118</vt:i4>
      </vt:variant>
      <vt:variant>
        <vt:i4>93</vt:i4>
      </vt:variant>
      <vt:variant>
        <vt:i4>0</vt:i4>
      </vt:variant>
      <vt:variant>
        <vt:i4>5</vt:i4>
      </vt:variant>
      <vt:variant>
        <vt:lpwstr>http://www.metatexis.com/ –</vt:lpwstr>
      </vt:variant>
      <vt:variant>
        <vt:lpwstr/>
      </vt:variant>
      <vt:variant>
        <vt:i4>5570624</vt:i4>
      </vt:variant>
      <vt:variant>
        <vt:i4>90</vt:i4>
      </vt:variant>
      <vt:variant>
        <vt:i4>0</vt:i4>
      </vt:variant>
      <vt:variant>
        <vt:i4>5</vt:i4>
      </vt:variant>
      <vt:variant>
        <vt:lpwstr>http://www.wordfast.com/</vt:lpwstr>
      </vt:variant>
      <vt:variant>
        <vt:lpwstr/>
      </vt:variant>
      <vt:variant>
        <vt:i4>3342374</vt:i4>
      </vt:variant>
      <vt:variant>
        <vt:i4>87</vt:i4>
      </vt:variant>
      <vt:variant>
        <vt:i4>0</vt:i4>
      </vt:variant>
      <vt:variant>
        <vt:i4>5</vt:i4>
      </vt:variant>
      <vt:variant>
        <vt:lpwstr>http://www.omegat.org/</vt:lpwstr>
      </vt:variant>
      <vt:variant>
        <vt:lpwstr/>
      </vt:variant>
      <vt:variant>
        <vt:i4>6488097</vt:i4>
      </vt:variant>
      <vt:variant>
        <vt:i4>84</vt:i4>
      </vt:variant>
      <vt:variant>
        <vt:i4>0</vt:i4>
      </vt:variant>
      <vt:variant>
        <vt:i4>5</vt:i4>
      </vt:variant>
      <vt:variant>
        <vt:lpwstr>http://www.translationzone.com/trados.html</vt:lpwstr>
      </vt:variant>
      <vt:variant>
        <vt:lpwstr/>
      </vt:variant>
      <vt:variant>
        <vt:i4>5832795</vt:i4>
      </vt:variant>
      <vt:variant>
        <vt:i4>81</vt:i4>
      </vt:variant>
      <vt:variant>
        <vt:i4>0</vt:i4>
      </vt:variant>
      <vt:variant>
        <vt:i4>5</vt:i4>
      </vt:variant>
      <vt:variant>
        <vt:lpwstr>https://langformula.ru/online-dictionaries/</vt:lpwstr>
      </vt:variant>
      <vt:variant>
        <vt:lpwstr>12</vt:lpwstr>
      </vt:variant>
      <vt:variant>
        <vt:i4>5898331</vt:i4>
      </vt:variant>
      <vt:variant>
        <vt:i4>78</vt:i4>
      </vt:variant>
      <vt:variant>
        <vt:i4>0</vt:i4>
      </vt:variant>
      <vt:variant>
        <vt:i4>5</vt:i4>
      </vt:variant>
      <vt:variant>
        <vt:lpwstr>https://langformula.ru/online-dictionaries/</vt:lpwstr>
      </vt:variant>
      <vt:variant>
        <vt:lpwstr>11</vt:lpwstr>
      </vt:variant>
      <vt:variant>
        <vt:i4>7012435</vt:i4>
      </vt:variant>
      <vt:variant>
        <vt:i4>75</vt:i4>
      </vt:variant>
      <vt:variant>
        <vt:i4>0</vt:i4>
      </vt:variant>
      <vt:variant>
        <vt:i4>5</vt:i4>
      </vt:variant>
      <vt:variant>
        <vt:lpwstr>https://langformula.ru/online-dictionaries/</vt:lpwstr>
      </vt:variant>
      <vt:variant>
        <vt:lpwstr>9</vt:lpwstr>
      </vt:variant>
      <vt:variant>
        <vt:i4>7012434</vt:i4>
      </vt:variant>
      <vt:variant>
        <vt:i4>72</vt:i4>
      </vt:variant>
      <vt:variant>
        <vt:i4>0</vt:i4>
      </vt:variant>
      <vt:variant>
        <vt:i4>5</vt:i4>
      </vt:variant>
      <vt:variant>
        <vt:lpwstr>https://langformula.ru/online-dictionaries/</vt:lpwstr>
      </vt:variant>
      <vt:variant>
        <vt:lpwstr>8</vt:lpwstr>
      </vt:variant>
      <vt:variant>
        <vt:i4>7012445</vt:i4>
      </vt:variant>
      <vt:variant>
        <vt:i4>69</vt:i4>
      </vt:variant>
      <vt:variant>
        <vt:i4>0</vt:i4>
      </vt:variant>
      <vt:variant>
        <vt:i4>5</vt:i4>
      </vt:variant>
      <vt:variant>
        <vt:lpwstr>https://langformula.ru/online-dictionaries/</vt:lpwstr>
      </vt:variant>
      <vt:variant>
        <vt:lpwstr>7</vt:lpwstr>
      </vt:variant>
      <vt:variant>
        <vt:i4>7012444</vt:i4>
      </vt:variant>
      <vt:variant>
        <vt:i4>66</vt:i4>
      </vt:variant>
      <vt:variant>
        <vt:i4>0</vt:i4>
      </vt:variant>
      <vt:variant>
        <vt:i4>5</vt:i4>
      </vt:variant>
      <vt:variant>
        <vt:lpwstr>https://langformula.ru/online-dictionaries/</vt:lpwstr>
      </vt:variant>
      <vt:variant>
        <vt:lpwstr>6</vt:lpwstr>
      </vt:variant>
      <vt:variant>
        <vt:i4>7012447</vt:i4>
      </vt:variant>
      <vt:variant>
        <vt:i4>63</vt:i4>
      </vt:variant>
      <vt:variant>
        <vt:i4>0</vt:i4>
      </vt:variant>
      <vt:variant>
        <vt:i4>5</vt:i4>
      </vt:variant>
      <vt:variant>
        <vt:lpwstr>https://langformula.ru/online-dictionaries/</vt:lpwstr>
      </vt:variant>
      <vt:variant>
        <vt:lpwstr>5</vt:lpwstr>
      </vt:variant>
      <vt:variant>
        <vt:i4>7012446</vt:i4>
      </vt:variant>
      <vt:variant>
        <vt:i4>60</vt:i4>
      </vt:variant>
      <vt:variant>
        <vt:i4>0</vt:i4>
      </vt:variant>
      <vt:variant>
        <vt:i4>5</vt:i4>
      </vt:variant>
      <vt:variant>
        <vt:lpwstr>https://langformula.ru/online-dictionaries/</vt:lpwstr>
      </vt:variant>
      <vt:variant>
        <vt:lpwstr>4</vt:lpwstr>
      </vt:variant>
      <vt:variant>
        <vt:i4>2949177</vt:i4>
      </vt:variant>
      <vt:variant>
        <vt:i4>57</vt:i4>
      </vt:variant>
      <vt:variant>
        <vt:i4>0</vt:i4>
      </vt:variant>
      <vt:variant>
        <vt:i4>5</vt:i4>
      </vt:variant>
      <vt:variant>
        <vt:lpwstr>http://www.merriam-webster.com/</vt:lpwstr>
      </vt:variant>
      <vt:variant>
        <vt:lpwstr/>
      </vt:variant>
      <vt:variant>
        <vt:i4>589846</vt:i4>
      </vt:variant>
      <vt:variant>
        <vt:i4>54</vt:i4>
      </vt:variant>
      <vt:variant>
        <vt:i4>0</vt:i4>
      </vt:variant>
      <vt:variant>
        <vt:i4>5</vt:i4>
      </vt:variant>
      <vt:variant>
        <vt:lpwstr>http://dictionary.cambridge.org/</vt:lpwstr>
      </vt:variant>
      <vt:variant>
        <vt:lpwstr/>
      </vt:variant>
      <vt:variant>
        <vt:i4>3014694</vt:i4>
      </vt:variant>
      <vt:variant>
        <vt:i4>51</vt:i4>
      </vt:variant>
      <vt:variant>
        <vt:i4>0</vt:i4>
      </vt:variant>
      <vt:variant>
        <vt:i4>5</vt:i4>
      </vt:variant>
      <vt:variant>
        <vt:lpwstr>http://infourok.ru/go.html?href=http%3A%2F%2Fwww.diclib.com%2F</vt:lpwstr>
      </vt:variant>
      <vt:variant>
        <vt:lpwstr/>
      </vt:variant>
      <vt:variant>
        <vt:i4>5046300</vt:i4>
      </vt:variant>
      <vt:variant>
        <vt:i4>48</vt:i4>
      </vt:variant>
      <vt:variant>
        <vt:i4>0</vt:i4>
      </vt:variant>
      <vt:variant>
        <vt:i4>5</vt:i4>
      </vt:variant>
      <vt:variant>
        <vt:lpwstr>http://www.wordreference.com/</vt:lpwstr>
      </vt:variant>
      <vt:variant>
        <vt:lpwstr/>
      </vt:variant>
      <vt:variant>
        <vt:i4>262211</vt:i4>
      </vt:variant>
      <vt:variant>
        <vt:i4>45</vt:i4>
      </vt:variant>
      <vt:variant>
        <vt:i4>0</vt:i4>
      </vt:variant>
      <vt:variant>
        <vt:i4>5</vt:i4>
      </vt:variant>
      <vt:variant>
        <vt:lpwstr>http://www.lingvo.ru/</vt:lpwstr>
      </vt:variant>
      <vt:variant>
        <vt:lpwstr/>
      </vt:variant>
      <vt:variant>
        <vt:i4>917585</vt:i4>
      </vt:variant>
      <vt:variant>
        <vt:i4>42</vt:i4>
      </vt:variant>
      <vt:variant>
        <vt:i4>0</vt:i4>
      </vt:variant>
      <vt:variant>
        <vt:i4>5</vt:i4>
      </vt:variant>
      <vt:variant>
        <vt:lpwstr>http://www.readingonline.org/electronic –</vt:lpwstr>
      </vt:variant>
      <vt:variant>
        <vt:lpwstr/>
      </vt:variant>
      <vt:variant>
        <vt:i4>2621554</vt:i4>
      </vt:variant>
      <vt:variant>
        <vt:i4>39</vt:i4>
      </vt:variant>
      <vt:variant>
        <vt:i4>0</vt:i4>
      </vt:variant>
      <vt:variant>
        <vt:i4>5</vt:i4>
      </vt:variant>
      <vt:variant>
        <vt:lpwstr>http://eslus.com/LESSONS/READING/READ.HTM –</vt:lpwstr>
      </vt:variant>
      <vt:variant>
        <vt:lpwstr/>
      </vt:variant>
      <vt:variant>
        <vt:i4>3538985</vt:i4>
      </vt:variant>
      <vt:variant>
        <vt:i4>36</vt:i4>
      </vt:variant>
      <vt:variant>
        <vt:i4>0</vt:i4>
      </vt:variant>
      <vt:variant>
        <vt:i4>5</vt:i4>
      </vt:variant>
      <vt:variant>
        <vt:lpwstr>http://www.readwritethink.org/</vt:lpwstr>
      </vt:variant>
      <vt:variant>
        <vt:lpwstr/>
      </vt:variant>
      <vt:variant>
        <vt:i4>131136</vt:i4>
      </vt:variant>
      <vt:variant>
        <vt:i4>33</vt:i4>
      </vt:variant>
      <vt:variant>
        <vt:i4>0</vt:i4>
      </vt:variant>
      <vt:variant>
        <vt:i4>5</vt:i4>
      </vt:variant>
      <vt:variant>
        <vt:lpwstr>http://infourok.ru/go.html?href=http%3A%2F%2Fthemoscownews.com%2F</vt:lpwstr>
      </vt:variant>
      <vt:variant>
        <vt:lpwstr/>
      </vt:variant>
      <vt:variant>
        <vt:i4>1703997</vt:i4>
      </vt:variant>
      <vt:variant>
        <vt:i4>26</vt:i4>
      </vt:variant>
      <vt:variant>
        <vt:i4>0</vt:i4>
      </vt:variant>
      <vt:variant>
        <vt:i4>5</vt:i4>
      </vt:variant>
      <vt:variant>
        <vt:lpwstr/>
      </vt:variant>
      <vt:variant>
        <vt:lpwstr>_Toc19188559</vt:lpwstr>
      </vt:variant>
      <vt:variant>
        <vt:i4>1769533</vt:i4>
      </vt:variant>
      <vt:variant>
        <vt:i4>20</vt:i4>
      </vt:variant>
      <vt:variant>
        <vt:i4>0</vt:i4>
      </vt:variant>
      <vt:variant>
        <vt:i4>5</vt:i4>
      </vt:variant>
      <vt:variant>
        <vt:lpwstr/>
      </vt:variant>
      <vt:variant>
        <vt:lpwstr>_Toc19188558</vt:lpwstr>
      </vt:variant>
      <vt:variant>
        <vt:i4>1310781</vt:i4>
      </vt:variant>
      <vt:variant>
        <vt:i4>14</vt:i4>
      </vt:variant>
      <vt:variant>
        <vt:i4>0</vt:i4>
      </vt:variant>
      <vt:variant>
        <vt:i4>5</vt:i4>
      </vt:variant>
      <vt:variant>
        <vt:lpwstr/>
      </vt:variant>
      <vt:variant>
        <vt:lpwstr>_Toc19188557</vt:lpwstr>
      </vt:variant>
      <vt:variant>
        <vt:i4>1376317</vt:i4>
      </vt:variant>
      <vt:variant>
        <vt:i4>8</vt:i4>
      </vt:variant>
      <vt:variant>
        <vt:i4>0</vt:i4>
      </vt:variant>
      <vt:variant>
        <vt:i4>5</vt:i4>
      </vt:variant>
      <vt:variant>
        <vt:lpwstr/>
      </vt:variant>
      <vt:variant>
        <vt:lpwstr>_Toc19188556</vt:lpwstr>
      </vt:variant>
      <vt:variant>
        <vt:i4>1441853</vt:i4>
      </vt:variant>
      <vt:variant>
        <vt:i4>2</vt:i4>
      </vt:variant>
      <vt:variant>
        <vt:i4>0</vt:i4>
      </vt:variant>
      <vt:variant>
        <vt:i4>5</vt:i4>
      </vt:variant>
      <vt:variant>
        <vt:lpwstr/>
      </vt:variant>
      <vt:variant>
        <vt:lpwstr>_Toc19188555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1312291;ID_SPEC_LOC:3818;YEAR_POTOK:2016;ID_SUBJ:12;SHIFR:Б.1.В.ОД.2;ZE_PLANNED:3;IS_RASPRED_PRACT:0;TYPE_GROUP_PRACT:;ID_TYPE_PLACE_PRACT:;ID_TYPE_DOP_PRACT:;ID_TYPE_FORM_PRACT:;UPDZES:Sem-1,ZE-3;UPZ:Sem-1,ID_TZ-1,HOUR-18;UPZ:Sem-1,ID_TZ-3,HOUR-34;UPZ:Sem-1,ID_TZ-4,HOUR-56;UPC:Sem-1,ID_TC-2,Recert-0;UPDK:ID_KAF-180,Sem-;COMPET:Shifr-ОПК&lt;tire&gt;1,NAME-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безопасности;COMPET:Shifr-ПК&lt;tire&gt;8,NAME-способностью использовать для решения аналитических и исследовательских задач современные технические средства и информационные технологии</dc:description>
  <cp:lastModifiedBy>user</cp:lastModifiedBy>
  <cp:revision>2</cp:revision>
  <cp:lastPrinted>2019-05-21T01:21:00Z</cp:lastPrinted>
  <dcterms:created xsi:type="dcterms:W3CDTF">2022-03-01T13:07:00Z</dcterms:created>
  <dcterms:modified xsi:type="dcterms:W3CDTF">2022-03-01T13:07:00Z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