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9E9" w:rsidRPr="008669E9" w:rsidRDefault="008669E9" w:rsidP="008669E9">
      <w:pPr>
        <w:autoSpaceDE w:val="0"/>
        <w:autoSpaceDN w:val="0"/>
        <w:adjustRightInd w:val="0"/>
        <w:spacing w:line="360" w:lineRule="auto"/>
        <w:jc w:val="right"/>
        <w:rPr>
          <w:rFonts w:ascii="TimesNewRomanPSMT" w:hAnsi="TimesNewRomanPSMT" w:cs="TimesNewRomanPSMT"/>
          <w:b/>
          <w:i/>
          <w:sz w:val="28"/>
          <w:szCs w:val="28"/>
          <w:lang w:eastAsia="ru-RU"/>
        </w:rPr>
      </w:pPr>
      <w:r w:rsidRPr="008669E9">
        <w:rPr>
          <w:rFonts w:ascii="TimesNewRomanPSMT" w:hAnsi="TimesNewRomanPSMT" w:cs="TimesNewRomanPSMT"/>
          <w:b/>
          <w:i/>
          <w:sz w:val="28"/>
          <w:szCs w:val="28"/>
          <w:lang w:eastAsia="ru-RU"/>
        </w:rPr>
        <w:t>На правах рукописи</w:t>
      </w:r>
    </w:p>
    <w:p w:rsidR="008669E9" w:rsidRPr="008669E9" w:rsidRDefault="008669E9" w:rsidP="008669E9">
      <w:pPr>
        <w:autoSpaceDE w:val="0"/>
        <w:autoSpaceDN w:val="0"/>
        <w:adjustRightInd w:val="0"/>
        <w:spacing w:line="360" w:lineRule="auto"/>
        <w:jc w:val="center"/>
        <w:rPr>
          <w:rFonts w:ascii="TimesNewRomanPSMT" w:hAnsi="TimesNewRomanPSMT" w:cs="TimesNewRomanPSMT"/>
          <w:sz w:val="28"/>
          <w:szCs w:val="28"/>
          <w:lang w:eastAsia="ru-RU"/>
        </w:rPr>
      </w:pPr>
    </w:p>
    <w:p w:rsidR="008669E9" w:rsidRPr="008669E9" w:rsidRDefault="008669E9" w:rsidP="008669E9">
      <w:pPr>
        <w:autoSpaceDE w:val="0"/>
        <w:autoSpaceDN w:val="0"/>
        <w:adjustRightInd w:val="0"/>
        <w:spacing w:line="360" w:lineRule="auto"/>
        <w:jc w:val="center"/>
        <w:rPr>
          <w:rFonts w:ascii="TimesNewRomanPSMT" w:hAnsi="TimesNewRomanPSMT" w:cs="TimesNewRomanPSMT"/>
          <w:sz w:val="28"/>
          <w:szCs w:val="28"/>
          <w:lang w:eastAsia="ru-RU"/>
        </w:rPr>
      </w:pPr>
      <w:proofErr w:type="spellStart"/>
      <w:r w:rsidRPr="008669E9">
        <w:rPr>
          <w:rFonts w:ascii="TimesNewRomanPSMT" w:hAnsi="TimesNewRomanPSMT" w:cs="TimesNewRomanPSMT"/>
          <w:sz w:val="28"/>
          <w:szCs w:val="28"/>
          <w:lang w:eastAsia="ru-RU"/>
        </w:rPr>
        <w:t>Минобрнауки</w:t>
      </w:r>
      <w:proofErr w:type="spellEnd"/>
      <w:r w:rsidRPr="008669E9">
        <w:rPr>
          <w:rFonts w:ascii="TimesNewRomanPSMT" w:hAnsi="TimesNewRomanPSMT" w:cs="TimesNewRomanPSMT"/>
          <w:sz w:val="28"/>
          <w:szCs w:val="28"/>
          <w:lang w:eastAsia="ru-RU"/>
        </w:rPr>
        <w:t xml:space="preserve"> Российской Федерации</w:t>
      </w:r>
    </w:p>
    <w:p w:rsidR="008669E9" w:rsidRPr="008669E9" w:rsidRDefault="008669E9" w:rsidP="008669E9">
      <w:pPr>
        <w:autoSpaceDE w:val="0"/>
        <w:autoSpaceDN w:val="0"/>
        <w:adjustRightInd w:val="0"/>
        <w:jc w:val="center"/>
        <w:rPr>
          <w:rFonts w:ascii="TimesNewRomanPSMT" w:hAnsi="TimesNewRomanPSMT" w:cs="TimesNewRomanPSMT"/>
          <w:sz w:val="28"/>
          <w:szCs w:val="28"/>
          <w:lang w:eastAsia="ru-RU"/>
        </w:rPr>
      </w:pPr>
    </w:p>
    <w:p w:rsidR="008669E9" w:rsidRPr="008669E9" w:rsidRDefault="008669E9" w:rsidP="008669E9">
      <w:pPr>
        <w:autoSpaceDE w:val="0"/>
        <w:autoSpaceDN w:val="0"/>
        <w:adjustRightInd w:val="0"/>
        <w:jc w:val="center"/>
        <w:rPr>
          <w:rFonts w:ascii="TimesNewRomanPSMT" w:hAnsi="TimesNewRomanPSMT" w:cs="TimesNewRomanPSMT"/>
          <w:sz w:val="28"/>
          <w:szCs w:val="28"/>
          <w:lang w:eastAsia="ru-RU"/>
        </w:rPr>
      </w:pPr>
      <w:r w:rsidRPr="008669E9">
        <w:rPr>
          <w:rFonts w:ascii="TimesNewRomanPSMT" w:hAnsi="TimesNewRomanPSMT" w:cs="TimesNewRomanPSMT"/>
          <w:sz w:val="28"/>
          <w:szCs w:val="28"/>
          <w:lang w:eastAsia="ru-RU"/>
        </w:rPr>
        <w:t>Федеральное государственное бюджетное образовательное учреждение</w:t>
      </w:r>
    </w:p>
    <w:p w:rsidR="008669E9" w:rsidRPr="008669E9" w:rsidRDefault="008669E9" w:rsidP="008669E9">
      <w:pPr>
        <w:autoSpaceDE w:val="0"/>
        <w:autoSpaceDN w:val="0"/>
        <w:adjustRightInd w:val="0"/>
        <w:jc w:val="center"/>
        <w:rPr>
          <w:rFonts w:ascii="TimesNewRomanPSMT" w:hAnsi="TimesNewRomanPSMT" w:cs="TimesNewRomanPSMT"/>
          <w:sz w:val="28"/>
          <w:szCs w:val="28"/>
          <w:lang w:eastAsia="ru-RU"/>
        </w:rPr>
      </w:pPr>
      <w:r w:rsidRPr="008669E9">
        <w:rPr>
          <w:rFonts w:ascii="TimesNewRomanPSMT" w:hAnsi="TimesNewRomanPSMT" w:cs="TimesNewRomanPSMT"/>
          <w:sz w:val="28"/>
          <w:szCs w:val="28"/>
          <w:lang w:eastAsia="ru-RU"/>
        </w:rPr>
        <w:t>высшего образования</w:t>
      </w:r>
    </w:p>
    <w:p w:rsidR="008669E9" w:rsidRPr="008669E9" w:rsidRDefault="008669E9" w:rsidP="008669E9">
      <w:pPr>
        <w:autoSpaceDE w:val="0"/>
        <w:autoSpaceDN w:val="0"/>
        <w:adjustRightInd w:val="0"/>
        <w:jc w:val="center"/>
        <w:rPr>
          <w:rFonts w:ascii="TimesNewRomanPSMT" w:hAnsi="TimesNewRomanPSMT" w:cs="TimesNewRomanPSMT"/>
          <w:b/>
          <w:sz w:val="28"/>
          <w:szCs w:val="28"/>
          <w:lang w:eastAsia="ru-RU"/>
        </w:rPr>
      </w:pPr>
      <w:r w:rsidRPr="008669E9">
        <w:rPr>
          <w:rFonts w:ascii="TimesNewRomanPSMT" w:hAnsi="TimesNewRomanPSMT" w:cs="TimesNewRomanPSMT"/>
          <w:b/>
          <w:sz w:val="28"/>
          <w:szCs w:val="28"/>
          <w:lang w:eastAsia="ru-RU"/>
        </w:rPr>
        <w:t>«Оренбургский государственный университет»</w:t>
      </w:r>
    </w:p>
    <w:p w:rsidR="008669E9" w:rsidRPr="008669E9" w:rsidRDefault="008669E9" w:rsidP="008669E9">
      <w:pPr>
        <w:autoSpaceDE w:val="0"/>
        <w:autoSpaceDN w:val="0"/>
        <w:adjustRightInd w:val="0"/>
        <w:jc w:val="center"/>
        <w:rPr>
          <w:rFonts w:ascii="TimesNewRomanPSMT" w:hAnsi="TimesNewRomanPSMT" w:cs="TimesNewRomanPSMT"/>
          <w:sz w:val="32"/>
          <w:szCs w:val="32"/>
          <w:lang w:eastAsia="ru-RU"/>
        </w:rPr>
      </w:pPr>
    </w:p>
    <w:p w:rsidR="008669E9" w:rsidRPr="008669E9" w:rsidRDefault="008669E9" w:rsidP="008669E9">
      <w:pPr>
        <w:autoSpaceDE w:val="0"/>
        <w:autoSpaceDN w:val="0"/>
        <w:adjustRightInd w:val="0"/>
        <w:jc w:val="center"/>
        <w:rPr>
          <w:rFonts w:ascii="TimesNewRomanPSMT" w:hAnsi="TimesNewRomanPSMT" w:cs="TimesNewRomanPSMT"/>
          <w:sz w:val="28"/>
          <w:szCs w:val="28"/>
          <w:lang w:eastAsia="ru-RU"/>
        </w:rPr>
      </w:pPr>
      <w:r w:rsidRPr="008669E9">
        <w:rPr>
          <w:rFonts w:ascii="TimesNewRomanPSMT" w:hAnsi="TimesNewRomanPSMT" w:cs="TimesNewRomanPSMT"/>
          <w:sz w:val="28"/>
          <w:szCs w:val="28"/>
          <w:lang w:eastAsia="ru-RU"/>
        </w:rPr>
        <w:t>Кафедра геометрии и компьютерных наук</w:t>
      </w: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8669E9" w:rsidRDefault="0019626A" w:rsidP="0019626A">
      <w:pPr>
        <w:suppressAutoHyphens/>
        <w:jc w:val="center"/>
        <w:rPr>
          <w:sz w:val="24"/>
          <w:szCs w:val="22"/>
        </w:rPr>
      </w:pPr>
    </w:p>
    <w:p w:rsidR="00FC6405" w:rsidRPr="008669E9" w:rsidRDefault="00FC6405" w:rsidP="0019626A">
      <w:pPr>
        <w:suppressAutoHyphens/>
        <w:jc w:val="center"/>
        <w:rPr>
          <w:sz w:val="24"/>
          <w:szCs w:val="22"/>
        </w:rPr>
      </w:pPr>
    </w:p>
    <w:p w:rsidR="00FC6405" w:rsidRPr="008669E9" w:rsidRDefault="00FC6405" w:rsidP="0019626A">
      <w:pPr>
        <w:suppressAutoHyphens/>
        <w:jc w:val="center"/>
        <w:rPr>
          <w:sz w:val="24"/>
          <w:szCs w:val="22"/>
        </w:rPr>
      </w:pPr>
    </w:p>
    <w:p w:rsidR="00FC6405" w:rsidRPr="008669E9" w:rsidRDefault="00FC6405" w:rsidP="0019626A">
      <w:pPr>
        <w:suppressAutoHyphens/>
        <w:jc w:val="center"/>
        <w:rPr>
          <w:sz w:val="24"/>
          <w:szCs w:val="22"/>
        </w:rPr>
      </w:pPr>
    </w:p>
    <w:p w:rsidR="00FC6405" w:rsidRPr="008669E9" w:rsidRDefault="00FC6405" w:rsidP="0019626A">
      <w:pPr>
        <w:suppressAutoHyphens/>
        <w:jc w:val="center"/>
        <w:rPr>
          <w:sz w:val="24"/>
          <w:szCs w:val="22"/>
        </w:rPr>
      </w:pPr>
    </w:p>
    <w:p w:rsidR="0019626A" w:rsidRPr="0019626A" w:rsidRDefault="0019626A" w:rsidP="0019626A">
      <w:pPr>
        <w:suppressAutoHyphens/>
        <w:jc w:val="center"/>
        <w:rPr>
          <w:sz w:val="24"/>
          <w:szCs w:val="22"/>
        </w:rPr>
      </w:pPr>
    </w:p>
    <w:p w:rsidR="008669E9" w:rsidRPr="008669E9" w:rsidRDefault="008669E9" w:rsidP="008669E9">
      <w:pPr>
        <w:suppressAutoHyphens/>
        <w:spacing w:before="120"/>
        <w:jc w:val="center"/>
        <w:rPr>
          <w:rFonts w:ascii="TimesNewRomanPSMT" w:eastAsiaTheme="minorHAnsi" w:hAnsi="TimesNewRomanPSMT" w:cs="TimesNewRomanPSMT"/>
          <w:sz w:val="28"/>
          <w:szCs w:val="28"/>
        </w:rPr>
      </w:pPr>
      <w:r w:rsidRPr="008669E9">
        <w:rPr>
          <w:rFonts w:ascii="TimesNewRomanPSMT" w:eastAsiaTheme="minorHAnsi" w:hAnsi="TimesNewRomanPSMT" w:cs="TimesNewRomanPSMT"/>
          <w:sz w:val="28"/>
          <w:szCs w:val="28"/>
        </w:rPr>
        <w:t xml:space="preserve">Методические указания для </w:t>
      </w:r>
      <w:proofErr w:type="gramStart"/>
      <w:r w:rsidRPr="008669E9">
        <w:rPr>
          <w:rFonts w:ascii="TimesNewRomanPSMT" w:eastAsiaTheme="minorHAnsi" w:hAnsi="TimesNewRomanPSMT" w:cs="TimesNewRomanPSMT"/>
          <w:sz w:val="28"/>
          <w:szCs w:val="28"/>
        </w:rPr>
        <w:t>обучающихся</w:t>
      </w:r>
      <w:proofErr w:type="gramEnd"/>
      <w:r w:rsidRPr="008669E9">
        <w:rPr>
          <w:rFonts w:ascii="TimesNewRomanPSMT" w:eastAsiaTheme="minorHAnsi" w:hAnsi="TimesNewRomanPSMT" w:cs="TimesNewRomanPSMT"/>
          <w:sz w:val="28"/>
          <w:szCs w:val="28"/>
        </w:rPr>
        <w:t xml:space="preserve"> по освоению дисциплины </w:t>
      </w:r>
    </w:p>
    <w:p w:rsidR="008669E9" w:rsidRDefault="008669E9" w:rsidP="0019626A">
      <w:pPr>
        <w:suppressAutoHyphens/>
        <w:spacing w:before="120"/>
        <w:jc w:val="center"/>
        <w:rPr>
          <w:i/>
          <w:sz w:val="24"/>
          <w:szCs w:val="22"/>
        </w:rPr>
      </w:pPr>
      <w:r w:rsidRPr="0019626A">
        <w:rPr>
          <w:i/>
          <w:sz w:val="24"/>
          <w:szCs w:val="22"/>
        </w:rPr>
        <w:t xml:space="preserve"> </w:t>
      </w:r>
    </w:p>
    <w:p w:rsidR="00342AAE" w:rsidRDefault="00342AAE" w:rsidP="00342AAE">
      <w:pPr>
        <w:pStyle w:val="ReportHead"/>
        <w:suppressAutoHyphens/>
        <w:rPr>
          <w:i/>
        </w:rPr>
      </w:pPr>
      <w:r>
        <w:rPr>
          <w:i/>
        </w:rPr>
        <w:t xml:space="preserve"> «Геометрия»</w:t>
      </w:r>
    </w:p>
    <w:p w:rsidR="00342AAE" w:rsidRDefault="00342AAE" w:rsidP="00342AAE">
      <w:pPr>
        <w:pStyle w:val="ReportHead"/>
        <w:suppressAutoHyphens/>
      </w:pPr>
    </w:p>
    <w:p w:rsidR="00342AAE" w:rsidRDefault="00342AAE" w:rsidP="00342AAE">
      <w:pPr>
        <w:pStyle w:val="ReportHead"/>
        <w:suppressAutoHyphens/>
        <w:spacing w:line="360" w:lineRule="auto"/>
      </w:pPr>
      <w:r>
        <w:t>Уровень высшего образования</w:t>
      </w:r>
    </w:p>
    <w:p w:rsidR="00342AAE" w:rsidRDefault="00342AAE" w:rsidP="00342AAE">
      <w:pPr>
        <w:pStyle w:val="ReportHead"/>
        <w:suppressAutoHyphens/>
        <w:spacing w:line="360" w:lineRule="auto"/>
      </w:pPr>
      <w:r>
        <w:t>БАКАЛАВРИАТ</w:t>
      </w:r>
    </w:p>
    <w:p w:rsidR="00755397" w:rsidRDefault="00755397" w:rsidP="00755397">
      <w:pPr>
        <w:pStyle w:val="ReportHead"/>
        <w:suppressAutoHyphens/>
        <w:rPr>
          <w:sz w:val="24"/>
        </w:rPr>
      </w:pPr>
      <w:r>
        <w:rPr>
          <w:sz w:val="24"/>
        </w:rPr>
        <w:t>Направление подготовки</w:t>
      </w:r>
    </w:p>
    <w:p w:rsidR="00755397" w:rsidRDefault="00755397" w:rsidP="00755397">
      <w:pPr>
        <w:pStyle w:val="ReportHead"/>
        <w:suppressAutoHyphens/>
        <w:rPr>
          <w:i/>
          <w:sz w:val="24"/>
          <w:u w:val="single"/>
        </w:rPr>
      </w:pPr>
      <w:r>
        <w:rPr>
          <w:i/>
          <w:sz w:val="24"/>
          <w:u w:val="single"/>
        </w:rPr>
        <w:t>02.03.02 Фундаментальная информатика и информационные технологии</w:t>
      </w:r>
    </w:p>
    <w:p w:rsidR="00755397" w:rsidRDefault="00755397" w:rsidP="00755397">
      <w:pPr>
        <w:pStyle w:val="ReportHead"/>
        <w:suppressAutoHyphens/>
        <w:rPr>
          <w:sz w:val="24"/>
          <w:vertAlign w:val="superscript"/>
        </w:rPr>
      </w:pPr>
      <w:r>
        <w:rPr>
          <w:sz w:val="24"/>
          <w:vertAlign w:val="superscript"/>
        </w:rPr>
        <w:t>(код и наименование направления подготовки)</w:t>
      </w:r>
    </w:p>
    <w:p w:rsidR="00755397" w:rsidRDefault="00755397" w:rsidP="00755397">
      <w:pPr>
        <w:pStyle w:val="ReportHead"/>
        <w:suppressAutoHyphens/>
        <w:rPr>
          <w:i/>
          <w:sz w:val="24"/>
          <w:u w:val="single"/>
        </w:rPr>
      </w:pPr>
      <w:r>
        <w:rPr>
          <w:i/>
          <w:sz w:val="24"/>
          <w:u w:val="single"/>
        </w:rPr>
        <w:t>Разработка и администрирование информационных систем</w:t>
      </w:r>
    </w:p>
    <w:p w:rsidR="00755397" w:rsidRDefault="00755397" w:rsidP="00755397">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342AAE" w:rsidRDefault="00342AAE" w:rsidP="00342AAE">
      <w:pPr>
        <w:pStyle w:val="ReportHead"/>
        <w:suppressAutoHyphens/>
        <w:rPr>
          <w:sz w:val="24"/>
        </w:rPr>
      </w:pPr>
    </w:p>
    <w:p w:rsidR="00342AAE" w:rsidRDefault="00342AAE" w:rsidP="00342AAE">
      <w:pPr>
        <w:pStyle w:val="ReportHead"/>
        <w:suppressAutoHyphens/>
      </w:pPr>
      <w:r>
        <w:t>Квалификация</w:t>
      </w:r>
    </w:p>
    <w:p w:rsidR="00342AAE" w:rsidRDefault="00342AAE" w:rsidP="00342AAE">
      <w:pPr>
        <w:pStyle w:val="ReportHead"/>
        <w:suppressAutoHyphens/>
        <w:rPr>
          <w:i/>
          <w:u w:val="single"/>
        </w:rPr>
      </w:pPr>
      <w:r>
        <w:rPr>
          <w:i/>
          <w:u w:val="single"/>
        </w:rPr>
        <w:t>Бакалавр</w:t>
      </w:r>
    </w:p>
    <w:p w:rsidR="00342AAE" w:rsidRDefault="00342AAE" w:rsidP="00342AAE">
      <w:pPr>
        <w:pStyle w:val="ReportHead"/>
        <w:suppressAutoHyphens/>
        <w:spacing w:before="120"/>
      </w:pPr>
      <w:r>
        <w:t>Форма обучения</w:t>
      </w:r>
    </w:p>
    <w:p w:rsidR="0019626A" w:rsidRPr="0019626A" w:rsidRDefault="00342AAE" w:rsidP="00342AAE">
      <w:pPr>
        <w:suppressAutoHyphens/>
        <w:jc w:val="center"/>
        <w:rPr>
          <w:sz w:val="24"/>
          <w:szCs w:val="22"/>
        </w:rPr>
      </w:pPr>
      <w:r>
        <w:rPr>
          <w:i/>
          <w:sz w:val="24"/>
          <w:u w:val="single"/>
        </w:rPr>
        <w:t>Очная</w:t>
      </w: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7F653A" w:rsidP="0019626A">
      <w:pPr>
        <w:suppressAutoHyphens/>
        <w:jc w:val="center"/>
        <w:rPr>
          <w:sz w:val="24"/>
          <w:szCs w:val="22"/>
        </w:rPr>
      </w:pPr>
      <w:r>
        <w:rPr>
          <w:sz w:val="24"/>
          <w:szCs w:val="22"/>
        </w:rPr>
        <w:t>Год набора 2022</w:t>
      </w:r>
    </w:p>
    <w:p w:rsidR="008669E9" w:rsidRPr="008669E9" w:rsidRDefault="008669E9" w:rsidP="008669E9">
      <w:pPr>
        <w:spacing w:after="200" w:line="276" w:lineRule="auto"/>
        <w:jc w:val="both"/>
        <w:rPr>
          <w:sz w:val="28"/>
          <w:szCs w:val="28"/>
        </w:rPr>
      </w:pPr>
    </w:p>
    <w:p w:rsidR="00342AAE" w:rsidRDefault="00342AAE">
      <w:pPr>
        <w:rPr>
          <w:sz w:val="28"/>
          <w:szCs w:val="28"/>
        </w:rPr>
      </w:pPr>
      <w:r>
        <w:rPr>
          <w:sz w:val="28"/>
          <w:szCs w:val="28"/>
        </w:rPr>
        <w:br w:type="page"/>
      </w:r>
    </w:p>
    <w:p w:rsidR="008669E9" w:rsidRPr="008669E9" w:rsidRDefault="008669E9" w:rsidP="008669E9">
      <w:pPr>
        <w:spacing w:after="200" w:line="276" w:lineRule="auto"/>
        <w:jc w:val="both"/>
        <w:rPr>
          <w:sz w:val="28"/>
          <w:szCs w:val="28"/>
        </w:rPr>
      </w:pPr>
      <w:r w:rsidRPr="008669E9">
        <w:rPr>
          <w:sz w:val="28"/>
          <w:szCs w:val="28"/>
        </w:rPr>
        <w:lastRenderedPageBreak/>
        <w:t xml:space="preserve">Составители _____________________ </w:t>
      </w:r>
      <w:r w:rsidR="00342AAE">
        <w:rPr>
          <w:sz w:val="28"/>
          <w:szCs w:val="28"/>
        </w:rPr>
        <w:t>Харитонова С.В.</w:t>
      </w:r>
      <w:bookmarkStart w:id="0" w:name="_GoBack"/>
      <w:bookmarkEnd w:id="0"/>
    </w:p>
    <w:p w:rsidR="008669E9" w:rsidRPr="008669E9" w:rsidRDefault="008669E9" w:rsidP="008669E9">
      <w:pPr>
        <w:spacing w:after="200" w:line="276" w:lineRule="auto"/>
        <w:jc w:val="both"/>
        <w:rPr>
          <w:sz w:val="28"/>
          <w:szCs w:val="28"/>
        </w:rPr>
      </w:pPr>
    </w:p>
    <w:p w:rsidR="008669E9" w:rsidRPr="008669E9" w:rsidRDefault="008669E9" w:rsidP="008669E9">
      <w:pPr>
        <w:spacing w:after="200" w:line="276" w:lineRule="auto"/>
        <w:jc w:val="both"/>
        <w:rPr>
          <w:sz w:val="28"/>
          <w:szCs w:val="28"/>
        </w:rPr>
      </w:pPr>
    </w:p>
    <w:p w:rsidR="008669E9" w:rsidRPr="008669E9" w:rsidRDefault="008669E9" w:rsidP="008669E9">
      <w:pPr>
        <w:spacing w:after="200" w:line="276" w:lineRule="auto"/>
        <w:jc w:val="both"/>
        <w:rPr>
          <w:sz w:val="28"/>
          <w:szCs w:val="28"/>
        </w:rPr>
      </w:pPr>
    </w:p>
    <w:p w:rsidR="008669E9" w:rsidRPr="008669E9" w:rsidRDefault="008669E9" w:rsidP="008669E9">
      <w:pPr>
        <w:spacing w:after="200" w:line="276" w:lineRule="auto"/>
        <w:jc w:val="both"/>
        <w:rPr>
          <w:sz w:val="28"/>
          <w:szCs w:val="28"/>
        </w:rPr>
      </w:pPr>
      <w:r w:rsidRPr="008669E9">
        <w:rPr>
          <w:sz w:val="28"/>
          <w:szCs w:val="28"/>
        </w:rPr>
        <w:t>Методические указания рассмотрены и одобрены на заседании кафедры геометрии и компьютерных наук</w:t>
      </w:r>
    </w:p>
    <w:p w:rsidR="008669E9" w:rsidRPr="008669E9" w:rsidRDefault="008669E9" w:rsidP="008669E9">
      <w:pPr>
        <w:spacing w:after="200" w:line="276" w:lineRule="auto"/>
        <w:jc w:val="both"/>
        <w:rPr>
          <w:sz w:val="28"/>
          <w:szCs w:val="28"/>
        </w:rPr>
      </w:pPr>
    </w:p>
    <w:p w:rsidR="008669E9" w:rsidRPr="008669E9" w:rsidRDefault="008669E9" w:rsidP="008669E9">
      <w:pPr>
        <w:spacing w:after="200" w:line="276" w:lineRule="auto"/>
        <w:jc w:val="both"/>
        <w:rPr>
          <w:sz w:val="28"/>
          <w:szCs w:val="28"/>
        </w:rPr>
      </w:pPr>
      <w:r w:rsidRPr="008669E9">
        <w:rPr>
          <w:sz w:val="28"/>
          <w:szCs w:val="28"/>
        </w:rPr>
        <w:t>Заведующий кафедрой ________________________ Шухман А.Е.</w:t>
      </w: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spacing w:after="200" w:line="276" w:lineRule="auto"/>
        <w:jc w:val="both"/>
        <w:rPr>
          <w:sz w:val="28"/>
        </w:rPr>
      </w:pPr>
      <w:r w:rsidRPr="008669E9">
        <w:rPr>
          <w:sz w:val="28"/>
          <w:szCs w:val="28"/>
        </w:rPr>
        <w:t xml:space="preserve">Методические указания  является приложением к рабочей программе по дисциплине </w:t>
      </w:r>
      <w:r w:rsidR="009073EE">
        <w:rPr>
          <w:sz w:val="28"/>
          <w:szCs w:val="28"/>
        </w:rPr>
        <w:t>Геометрия</w:t>
      </w:r>
      <w:r w:rsidRPr="008669E9">
        <w:rPr>
          <w:sz w:val="28"/>
          <w:szCs w:val="28"/>
        </w:rPr>
        <w:t xml:space="preserve">, зарегистрированной в ЦИТ под учетным номером___________ </w:t>
      </w:r>
      <w:r w:rsidRPr="008669E9">
        <w:rPr>
          <w:sz w:val="28"/>
        </w:rPr>
        <w:t xml:space="preserve"> </w:t>
      </w:r>
    </w:p>
    <w:p w:rsidR="008669E9" w:rsidRDefault="008669E9">
      <w:pPr>
        <w:rPr>
          <w:snapToGrid w:val="0"/>
          <w:sz w:val="28"/>
          <w:szCs w:val="28"/>
          <w:lang w:eastAsia="ru-RU"/>
        </w:rPr>
      </w:pPr>
      <w:r>
        <w:rPr>
          <w:snapToGrid w:val="0"/>
          <w:sz w:val="28"/>
          <w:szCs w:val="28"/>
          <w:lang w:eastAsia="ru-RU"/>
        </w:rPr>
        <w:br w:type="page"/>
      </w:r>
    </w:p>
    <w:p w:rsidR="008669E9" w:rsidRPr="008669E9" w:rsidRDefault="008669E9" w:rsidP="008669E9">
      <w:pPr>
        <w:jc w:val="both"/>
        <w:rPr>
          <w:snapToGrid w:val="0"/>
          <w:sz w:val="28"/>
          <w:szCs w:val="28"/>
          <w:lang w:eastAsia="ru-RU"/>
        </w:rPr>
      </w:pPr>
    </w:p>
    <w:p w:rsidR="008669E9" w:rsidRPr="008669E9" w:rsidRDefault="008669E9" w:rsidP="008669E9">
      <w:pPr>
        <w:shd w:val="clear" w:color="auto" w:fill="FFFFFF"/>
        <w:spacing w:after="480"/>
        <w:jc w:val="center"/>
        <w:rPr>
          <w:b/>
          <w:color w:val="000000"/>
          <w:spacing w:val="7"/>
          <w:sz w:val="32"/>
          <w:szCs w:val="32"/>
          <w:lang w:eastAsia="ru-RU"/>
        </w:rPr>
      </w:pPr>
      <w:r w:rsidRPr="008669E9">
        <w:rPr>
          <w:b/>
          <w:color w:val="000000"/>
          <w:spacing w:val="7"/>
          <w:sz w:val="32"/>
          <w:szCs w:val="32"/>
          <w:lang w:eastAsia="ru-RU"/>
        </w:rPr>
        <w:t>Содержание</w:t>
      </w:r>
    </w:p>
    <w:tbl>
      <w:tblPr>
        <w:tblW w:w="5000" w:type="pct"/>
        <w:tblLook w:val="01E0"/>
      </w:tblPr>
      <w:tblGrid>
        <w:gridCol w:w="9816"/>
        <w:gridCol w:w="746"/>
      </w:tblGrid>
      <w:tr w:rsidR="008669E9" w:rsidRPr="008669E9" w:rsidTr="008669E9">
        <w:tc>
          <w:tcPr>
            <w:tcW w:w="4647" w:type="pct"/>
          </w:tcPr>
          <w:p w:rsidR="008669E9" w:rsidRPr="008669E9" w:rsidRDefault="008669E9" w:rsidP="008669E9">
            <w:pPr>
              <w:spacing w:line="360" w:lineRule="auto"/>
              <w:jc w:val="both"/>
              <w:rPr>
                <w:color w:val="000000"/>
                <w:spacing w:val="7"/>
                <w:sz w:val="28"/>
                <w:szCs w:val="28"/>
                <w:lang w:eastAsia="ru-RU"/>
              </w:rPr>
            </w:pPr>
            <w:r w:rsidRPr="008669E9">
              <w:rPr>
                <w:color w:val="000000"/>
                <w:spacing w:val="7"/>
                <w:sz w:val="28"/>
                <w:szCs w:val="28"/>
                <w:lang w:eastAsia="ru-RU"/>
              </w:rPr>
              <w:t>1 Методические указания по лекционным занятиям ……………….....</w:t>
            </w:r>
          </w:p>
        </w:tc>
        <w:tc>
          <w:tcPr>
            <w:tcW w:w="353" w:type="pct"/>
            <w:vAlign w:val="bottom"/>
          </w:tcPr>
          <w:p w:rsidR="008669E9" w:rsidRPr="008669E9" w:rsidRDefault="008669E9" w:rsidP="008669E9">
            <w:pPr>
              <w:spacing w:line="360" w:lineRule="auto"/>
              <w:jc w:val="center"/>
              <w:rPr>
                <w:color w:val="000000"/>
                <w:spacing w:val="7"/>
                <w:sz w:val="28"/>
                <w:szCs w:val="28"/>
                <w:lang w:eastAsia="ru-RU"/>
              </w:rPr>
            </w:pPr>
            <w:r w:rsidRPr="008669E9">
              <w:rPr>
                <w:color w:val="000000"/>
                <w:spacing w:val="7"/>
                <w:sz w:val="28"/>
                <w:szCs w:val="28"/>
                <w:lang w:eastAsia="ru-RU"/>
              </w:rPr>
              <w:t>4</w:t>
            </w:r>
          </w:p>
        </w:tc>
      </w:tr>
      <w:tr w:rsidR="008669E9" w:rsidRPr="008669E9" w:rsidTr="008669E9">
        <w:tc>
          <w:tcPr>
            <w:tcW w:w="4647" w:type="pct"/>
          </w:tcPr>
          <w:p w:rsidR="008669E9" w:rsidRPr="008669E9" w:rsidRDefault="008669E9" w:rsidP="008669E9">
            <w:pPr>
              <w:spacing w:line="360" w:lineRule="auto"/>
              <w:jc w:val="both"/>
              <w:rPr>
                <w:color w:val="000000"/>
                <w:spacing w:val="7"/>
                <w:sz w:val="28"/>
                <w:szCs w:val="28"/>
                <w:lang w:eastAsia="ru-RU"/>
              </w:rPr>
            </w:pPr>
            <w:r w:rsidRPr="008669E9">
              <w:rPr>
                <w:color w:val="000000"/>
                <w:spacing w:val="7"/>
                <w:sz w:val="28"/>
                <w:szCs w:val="28"/>
                <w:lang w:eastAsia="ru-RU"/>
              </w:rPr>
              <w:t>2 Методические указания по практическим занятиям …..</w:t>
            </w:r>
          </w:p>
        </w:tc>
        <w:tc>
          <w:tcPr>
            <w:tcW w:w="353" w:type="pct"/>
            <w:vAlign w:val="bottom"/>
          </w:tcPr>
          <w:p w:rsidR="008669E9" w:rsidRPr="008669E9" w:rsidRDefault="008669E9" w:rsidP="008669E9">
            <w:pPr>
              <w:spacing w:line="360" w:lineRule="auto"/>
              <w:jc w:val="center"/>
              <w:rPr>
                <w:color w:val="000000"/>
                <w:spacing w:val="7"/>
                <w:sz w:val="28"/>
                <w:szCs w:val="28"/>
                <w:lang w:eastAsia="ru-RU"/>
              </w:rPr>
            </w:pPr>
            <w:r w:rsidRPr="008669E9">
              <w:rPr>
                <w:color w:val="000000"/>
                <w:spacing w:val="7"/>
                <w:sz w:val="28"/>
                <w:szCs w:val="28"/>
                <w:lang w:eastAsia="ru-RU"/>
              </w:rPr>
              <w:t>5</w:t>
            </w:r>
          </w:p>
        </w:tc>
      </w:tr>
      <w:tr w:rsidR="008669E9" w:rsidRPr="008669E9" w:rsidTr="008669E9">
        <w:tc>
          <w:tcPr>
            <w:tcW w:w="4647" w:type="pct"/>
          </w:tcPr>
          <w:p w:rsidR="008669E9" w:rsidRPr="008669E9" w:rsidRDefault="008669E9" w:rsidP="008669E9">
            <w:pPr>
              <w:spacing w:line="360" w:lineRule="auto"/>
              <w:jc w:val="both"/>
              <w:rPr>
                <w:color w:val="000000"/>
                <w:spacing w:val="7"/>
                <w:sz w:val="28"/>
                <w:szCs w:val="28"/>
                <w:lang w:eastAsia="ru-RU"/>
              </w:rPr>
            </w:pPr>
            <w:r w:rsidRPr="008669E9">
              <w:rPr>
                <w:color w:val="000000"/>
                <w:spacing w:val="7"/>
                <w:sz w:val="28"/>
                <w:szCs w:val="28"/>
                <w:lang w:eastAsia="ru-RU"/>
              </w:rPr>
              <w:t>3 Методические указания по самостоятельной работе …..………….....</w:t>
            </w:r>
          </w:p>
        </w:tc>
        <w:tc>
          <w:tcPr>
            <w:tcW w:w="353" w:type="pct"/>
            <w:vAlign w:val="bottom"/>
          </w:tcPr>
          <w:p w:rsidR="008669E9" w:rsidRPr="008669E9" w:rsidRDefault="005947D8" w:rsidP="008669E9">
            <w:pPr>
              <w:spacing w:line="360" w:lineRule="auto"/>
              <w:jc w:val="center"/>
              <w:rPr>
                <w:color w:val="000000"/>
                <w:spacing w:val="7"/>
                <w:sz w:val="28"/>
                <w:szCs w:val="28"/>
                <w:lang w:eastAsia="ru-RU"/>
              </w:rPr>
            </w:pPr>
            <w:r>
              <w:rPr>
                <w:color w:val="000000"/>
                <w:spacing w:val="7"/>
                <w:sz w:val="28"/>
                <w:szCs w:val="28"/>
                <w:lang w:eastAsia="ru-RU"/>
              </w:rPr>
              <w:t>19</w:t>
            </w:r>
          </w:p>
        </w:tc>
      </w:tr>
      <w:tr w:rsidR="008669E9" w:rsidRPr="008669E9" w:rsidTr="008669E9">
        <w:tc>
          <w:tcPr>
            <w:tcW w:w="4647" w:type="pct"/>
          </w:tcPr>
          <w:p w:rsidR="008669E9" w:rsidRPr="008669E9" w:rsidRDefault="008669E9" w:rsidP="008669E9">
            <w:pPr>
              <w:spacing w:line="360" w:lineRule="auto"/>
              <w:jc w:val="both"/>
              <w:rPr>
                <w:color w:val="000000"/>
                <w:spacing w:val="7"/>
                <w:sz w:val="28"/>
                <w:szCs w:val="28"/>
                <w:lang w:eastAsia="ru-RU"/>
              </w:rPr>
            </w:pPr>
            <w:r w:rsidRPr="008669E9">
              <w:rPr>
                <w:color w:val="000000"/>
                <w:spacing w:val="7"/>
                <w:sz w:val="28"/>
                <w:szCs w:val="28"/>
                <w:lang w:eastAsia="ru-RU"/>
              </w:rPr>
              <w:t xml:space="preserve">3.1 Методические указания по выполнению </w:t>
            </w:r>
            <w:proofErr w:type="gramStart"/>
            <w:r w:rsidRPr="008669E9">
              <w:rPr>
                <w:color w:val="000000"/>
                <w:spacing w:val="7"/>
                <w:sz w:val="28"/>
                <w:szCs w:val="28"/>
                <w:lang w:eastAsia="ru-RU"/>
              </w:rPr>
              <w:t>расчетно-графической</w:t>
            </w:r>
            <w:proofErr w:type="gramEnd"/>
            <w:r w:rsidRPr="008669E9">
              <w:rPr>
                <w:color w:val="000000"/>
                <w:spacing w:val="7"/>
                <w:sz w:val="28"/>
                <w:szCs w:val="28"/>
                <w:lang w:eastAsia="ru-RU"/>
              </w:rPr>
              <w:t xml:space="preserve"> заданий………………….. </w:t>
            </w:r>
          </w:p>
        </w:tc>
        <w:tc>
          <w:tcPr>
            <w:tcW w:w="353" w:type="pct"/>
            <w:vAlign w:val="bottom"/>
          </w:tcPr>
          <w:p w:rsidR="008669E9" w:rsidRPr="008669E9" w:rsidRDefault="005947D8" w:rsidP="005947D8">
            <w:pPr>
              <w:spacing w:line="360" w:lineRule="auto"/>
              <w:jc w:val="center"/>
              <w:rPr>
                <w:color w:val="000000"/>
                <w:spacing w:val="7"/>
                <w:sz w:val="28"/>
                <w:szCs w:val="28"/>
                <w:lang w:eastAsia="ru-RU"/>
              </w:rPr>
            </w:pPr>
            <w:r>
              <w:rPr>
                <w:color w:val="000000"/>
                <w:spacing w:val="7"/>
                <w:sz w:val="28"/>
                <w:szCs w:val="28"/>
                <w:lang w:eastAsia="ru-RU"/>
              </w:rPr>
              <w:t>20</w:t>
            </w:r>
          </w:p>
        </w:tc>
      </w:tr>
      <w:tr w:rsidR="008669E9" w:rsidRPr="008669E9" w:rsidTr="008669E9">
        <w:tc>
          <w:tcPr>
            <w:tcW w:w="4647" w:type="pct"/>
          </w:tcPr>
          <w:p w:rsidR="008669E9" w:rsidRPr="008669E9" w:rsidRDefault="008669E9" w:rsidP="008669E9">
            <w:pPr>
              <w:spacing w:line="360" w:lineRule="auto"/>
              <w:jc w:val="both"/>
              <w:rPr>
                <w:color w:val="000000"/>
                <w:spacing w:val="7"/>
                <w:sz w:val="28"/>
                <w:szCs w:val="28"/>
                <w:lang w:eastAsia="ru-RU"/>
              </w:rPr>
            </w:pPr>
            <w:r w:rsidRPr="008669E9">
              <w:rPr>
                <w:color w:val="000000"/>
                <w:spacing w:val="7"/>
                <w:sz w:val="28"/>
                <w:szCs w:val="28"/>
                <w:lang w:eastAsia="ru-RU"/>
              </w:rPr>
              <w:t>3.2 Методические указания по выполнению индивидуального творческого задания………………………………………………. …………</w:t>
            </w:r>
          </w:p>
        </w:tc>
        <w:tc>
          <w:tcPr>
            <w:tcW w:w="353" w:type="pct"/>
            <w:vAlign w:val="bottom"/>
          </w:tcPr>
          <w:p w:rsidR="008669E9" w:rsidRPr="008669E9" w:rsidRDefault="005947D8" w:rsidP="008669E9">
            <w:pPr>
              <w:spacing w:line="360" w:lineRule="auto"/>
              <w:jc w:val="center"/>
              <w:rPr>
                <w:color w:val="000000"/>
                <w:spacing w:val="7"/>
                <w:sz w:val="28"/>
                <w:szCs w:val="28"/>
                <w:lang w:eastAsia="ru-RU"/>
              </w:rPr>
            </w:pPr>
            <w:r>
              <w:rPr>
                <w:color w:val="000000"/>
                <w:spacing w:val="7"/>
                <w:sz w:val="28"/>
                <w:szCs w:val="28"/>
                <w:lang w:eastAsia="ru-RU"/>
              </w:rPr>
              <w:t>21</w:t>
            </w:r>
          </w:p>
        </w:tc>
      </w:tr>
      <w:tr w:rsidR="008669E9" w:rsidRPr="008669E9" w:rsidTr="008669E9">
        <w:tc>
          <w:tcPr>
            <w:tcW w:w="4647" w:type="pct"/>
          </w:tcPr>
          <w:p w:rsidR="008669E9" w:rsidRPr="008669E9" w:rsidRDefault="008669E9" w:rsidP="008669E9">
            <w:pPr>
              <w:spacing w:line="360" w:lineRule="auto"/>
              <w:jc w:val="both"/>
              <w:rPr>
                <w:color w:val="000000"/>
                <w:spacing w:val="7"/>
                <w:sz w:val="28"/>
                <w:szCs w:val="28"/>
                <w:lang w:eastAsia="ru-RU"/>
              </w:rPr>
            </w:pPr>
            <w:r w:rsidRPr="008669E9">
              <w:rPr>
                <w:color w:val="000000"/>
                <w:spacing w:val="7"/>
                <w:sz w:val="28"/>
                <w:szCs w:val="28"/>
                <w:lang w:eastAsia="ru-RU"/>
              </w:rPr>
              <w:t xml:space="preserve">4 Методические указания по промежуточной аттестации по дисциплине </w:t>
            </w:r>
          </w:p>
        </w:tc>
        <w:tc>
          <w:tcPr>
            <w:tcW w:w="353" w:type="pct"/>
            <w:vAlign w:val="bottom"/>
          </w:tcPr>
          <w:p w:rsidR="008669E9" w:rsidRPr="008669E9" w:rsidRDefault="005947D8" w:rsidP="008669E9">
            <w:pPr>
              <w:spacing w:line="360" w:lineRule="auto"/>
              <w:jc w:val="center"/>
              <w:rPr>
                <w:color w:val="000000"/>
                <w:spacing w:val="7"/>
                <w:sz w:val="28"/>
                <w:szCs w:val="28"/>
                <w:lang w:eastAsia="ru-RU"/>
              </w:rPr>
            </w:pPr>
            <w:r>
              <w:rPr>
                <w:color w:val="000000"/>
                <w:spacing w:val="7"/>
                <w:sz w:val="28"/>
                <w:szCs w:val="28"/>
                <w:lang w:eastAsia="ru-RU"/>
              </w:rPr>
              <w:t>21</w:t>
            </w:r>
          </w:p>
        </w:tc>
      </w:tr>
    </w:tbl>
    <w:p w:rsidR="008669E9" w:rsidRPr="008669E9" w:rsidRDefault="008669E9" w:rsidP="008669E9">
      <w:pPr>
        <w:tabs>
          <w:tab w:val="num" w:pos="1004"/>
        </w:tabs>
        <w:suppressAutoHyphens/>
        <w:ind w:left="1004"/>
        <w:jc w:val="center"/>
        <w:rPr>
          <w:rFonts w:eastAsia="Calibri"/>
          <w:b/>
          <w:sz w:val="24"/>
          <w:szCs w:val="22"/>
        </w:rPr>
      </w:pPr>
    </w:p>
    <w:p w:rsidR="008669E9" w:rsidRDefault="008669E9" w:rsidP="008669E9">
      <w:pPr>
        <w:ind w:firstLine="340"/>
        <w:jc w:val="center"/>
        <w:outlineLvl w:val="0"/>
        <w:rPr>
          <w:b/>
          <w:sz w:val="28"/>
          <w:lang w:eastAsia="ru-RU"/>
        </w:rPr>
      </w:pPr>
      <w:r w:rsidRPr="008669E9">
        <w:rPr>
          <w:b/>
          <w:sz w:val="28"/>
          <w:lang w:eastAsia="ru-RU"/>
        </w:rPr>
        <w:br w:type="page"/>
      </w:r>
      <w:r w:rsidRPr="008669E9">
        <w:rPr>
          <w:b/>
          <w:sz w:val="28"/>
          <w:lang w:eastAsia="ru-RU"/>
        </w:rPr>
        <w:lastRenderedPageBreak/>
        <w:t>1 Методические указания по лекционным занятиям</w:t>
      </w:r>
    </w:p>
    <w:p w:rsidR="009073EE" w:rsidRPr="008669E9" w:rsidRDefault="009073EE" w:rsidP="008669E9">
      <w:pPr>
        <w:ind w:firstLine="340"/>
        <w:jc w:val="center"/>
        <w:outlineLvl w:val="0"/>
        <w:rPr>
          <w:b/>
          <w:noProof/>
          <w:sz w:val="24"/>
          <w:szCs w:val="24"/>
          <w:lang w:eastAsia="ru-RU"/>
        </w:rPr>
      </w:pPr>
    </w:p>
    <w:p w:rsidR="009073EE" w:rsidRPr="009073EE" w:rsidRDefault="009073EE" w:rsidP="009073EE">
      <w:pPr>
        <w:ind w:firstLine="426"/>
        <w:jc w:val="both"/>
        <w:rPr>
          <w:noProof/>
          <w:sz w:val="24"/>
          <w:szCs w:val="24"/>
          <w:lang w:eastAsia="ru-RU"/>
        </w:rPr>
      </w:pPr>
      <w:r w:rsidRPr="009073EE">
        <w:rPr>
          <w:noProof/>
          <w:sz w:val="24"/>
          <w:szCs w:val="24"/>
          <w:lang w:eastAsia="ru-RU"/>
        </w:rPr>
        <w:t xml:space="preserve">На лекции излагается теоретический и практический материал, относящийся к основному курсу. Лекции занимают почти половину времени,  отведенного на занятия по расписанию, которым принадлежит главная и ведущая роль в учебном процессе. </w:t>
      </w:r>
    </w:p>
    <w:p w:rsidR="009073EE" w:rsidRPr="009073EE" w:rsidRDefault="009073EE" w:rsidP="009073EE">
      <w:pPr>
        <w:ind w:firstLine="426"/>
        <w:jc w:val="both"/>
        <w:rPr>
          <w:noProof/>
          <w:sz w:val="24"/>
          <w:szCs w:val="24"/>
          <w:lang w:eastAsia="ru-RU"/>
        </w:rPr>
      </w:pPr>
      <w:r w:rsidRPr="009073EE">
        <w:rPr>
          <w:noProof/>
          <w:sz w:val="24"/>
          <w:szCs w:val="24"/>
          <w:lang w:eastAsia="ru-RU"/>
        </w:rPr>
        <w:t xml:space="preserve">Из значительного числа учебников и учебных пособий лектор выбирает самое главное, отбрасывая детали, предполагая уделить особое внимание логике рассуждений. </w:t>
      </w:r>
    </w:p>
    <w:p w:rsidR="009073EE" w:rsidRPr="009073EE" w:rsidRDefault="009073EE" w:rsidP="009073EE">
      <w:pPr>
        <w:ind w:firstLine="426"/>
        <w:jc w:val="both"/>
        <w:rPr>
          <w:noProof/>
          <w:sz w:val="24"/>
          <w:szCs w:val="24"/>
          <w:lang w:eastAsia="ru-RU"/>
        </w:rPr>
      </w:pPr>
      <w:r w:rsidRPr="009073EE">
        <w:rPr>
          <w:noProof/>
          <w:sz w:val="24"/>
          <w:szCs w:val="24"/>
          <w:lang w:eastAsia="ru-RU"/>
        </w:rPr>
        <w:t>Список литературы по изучаемой дисциплине преподаватель сообщает на первом лекционном занятии. Поинтересуйтесь, какое их предложеных учебников и пособий вам больше подходит и есть ли в библиотеке необходимая книга в бумажном или электронном варианте.</w:t>
      </w:r>
    </w:p>
    <w:p w:rsidR="009073EE" w:rsidRPr="009073EE" w:rsidRDefault="009073EE" w:rsidP="009073EE">
      <w:pPr>
        <w:ind w:firstLine="426"/>
        <w:jc w:val="both"/>
        <w:rPr>
          <w:noProof/>
          <w:sz w:val="24"/>
          <w:szCs w:val="24"/>
          <w:lang w:eastAsia="ru-RU"/>
        </w:rPr>
      </w:pPr>
      <w:r w:rsidRPr="009073EE">
        <w:rPr>
          <w:noProof/>
          <w:sz w:val="24"/>
          <w:szCs w:val="24"/>
          <w:lang w:eastAsia="ru-RU"/>
        </w:rPr>
        <w:t>К лекции следует готовиться и студенту: присутствовать на предыдущих лекциях и усвоить их содержание, восстановить по конспекту однокурсника, по учебнику пропущенную по уважительной причине лекцию. Перед следующей лекцией повторять материал, просмотрев свой конспект и соответствующий раздел учебника.</w:t>
      </w:r>
    </w:p>
    <w:p w:rsidR="009073EE" w:rsidRPr="009073EE" w:rsidRDefault="009073EE" w:rsidP="009073EE">
      <w:pPr>
        <w:ind w:firstLine="426"/>
        <w:jc w:val="both"/>
        <w:rPr>
          <w:noProof/>
          <w:sz w:val="24"/>
          <w:szCs w:val="24"/>
          <w:lang w:eastAsia="ru-RU"/>
        </w:rPr>
      </w:pPr>
      <w:r w:rsidRPr="009073EE">
        <w:rPr>
          <w:noProof/>
          <w:sz w:val="24"/>
          <w:szCs w:val="24"/>
          <w:lang w:eastAsia="ru-RU"/>
        </w:rPr>
        <w:t xml:space="preserve">Основная задача лекции – учить мыслить. Интонацией голоса и манерой изложения лектор подчеркивает самое существенное, расстанавливает по местам главное и второстепенное.Надо внимательно слушать лекцию, в ходе которой лектор обычно наиболее важные идеи выделяет повторениями, замедленным темпом изложения, паузами, с тем  чтобы слушатели могли их записать. </w:t>
      </w:r>
    </w:p>
    <w:p w:rsidR="009073EE" w:rsidRPr="009073EE" w:rsidRDefault="009073EE" w:rsidP="009073EE">
      <w:pPr>
        <w:ind w:firstLine="426"/>
        <w:jc w:val="both"/>
        <w:rPr>
          <w:noProof/>
          <w:sz w:val="24"/>
          <w:szCs w:val="24"/>
          <w:lang w:eastAsia="ru-RU"/>
        </w:rPr>
      </w:pPr>
      <w:r w:rsidRPr="009073EE">
        <w:rPr>
          <w:noProof/>
          <w:sz w:val="24"/>
          <w:szCs w:val="24"/>
          <w:lang w:eastAsia="ru-RU"/>
        </w:rPr>
        <w:t xml:space="preserve">Лекции по геометрии, как правило, записываются дословно. Поэтому внимательно следите за тем, что говорит лектор, и что он записывает на доске. Часто бывает, что лектор пишет на доске формулу или какое-то математическое выражение и попутно комментирует его. Не надо паниковать. Преподаватель обязательно еще раз даст все пояснения и подождет, пока вы все запишите в своей тетради. </w:t>
      </w:r>
    </w:p>
    <w:p w:rsidR="009073EE" w:rsidRPr="009073EE" w:rsidRDefault="009073EE" w:rsidP="009073EE">
      <w:pPr>
        <w:ind w:firstLine="426"/>
        <w:jc w:val="both"/>
        <w:rPr>
          <w:noProof/>
          <w:sz w:val="24"/>
          <w:szCs w:val="24"/>
          <w:lang w:eastAsia="ru-RU"/>
        </w:rPr>
      </w:pPr>
      <w:r w:rsidRPr="009073EE">
        <w:rPr>
          <w:noProof/>
          <w:sz w:val="24"/>
          <w:szCs w:val="24"/>
          <w:lang w:eastAsia="ru-RU"/>
        </w:rPr>
        <w:t>Для леций необходимо завести специальную тетрадь. На обложке обязательно запишите свои данные, название предмета – «Геометрия», Фамилию, Имя и Отчество преподавателя; время и аудиторию, в которой его можно найти в случае возникновения вопросов. На первой странице запишите все символы и значки, сокращения, которые вы будете использовать при конспектировании лекций. Обязательно оставляйте поля, на которых можно делать заметки или записывать вопросы. Выделяйте абзацем, цветом, подчеркиванием особо важные утверждения (определения, теоремы и т.п.).</w:t>
      </w:r>
    </w:p>
    <w:p w:rsidR="009073EE" w:rsidRPr="009073EE" w:rsidRDefault="009073EE" w:rsidP="009073EE">
      <w:pPr>
        <w:ind w:firstLine="426"/>
        <w:jc w:val="both"/>
        <w:rPr>
          <w:noProof/>
          <w:sz w:val="24"/>
          <w:szCs w:val="24"/>
          <w:lang w:eastAsia="ru-RU"/>
        </w:rPr>
      </w:pPr>
      <w:r w:rsidRPr="009073EE">
        <w:rPr>
          <w:noProof/>
          <w:sz w:val="24"/>
          <w:szCs w:val="24"/>
          <w:lang w:eastAsia="ru-RU"/>
        </w:rPr>
        <w:t>Помните, что учебный материал по теме можно разобрать и по учебнику, но преподаватель, как правило, делает «упор» на особо трудные и непонятные моменты, которые не вегда в учебниках расписаны достаточно подробно.</w:t>
      </w:r>
    </w:p>
    <w:p w:rsidR="009073EE" w:rsidRPr="009073EE" w:rsidRDefault="009073EE" w:rsidP="009073EE">
      <w:pPr>
        <w:ind w:firstLine="426"/>
        <w:jc w:val="both"/>
        <w:rPr>
          <w:noProof/>
          <w:sz w:val="24"/>
          <w:szCs w:val="24"/>
          <w:lang w:eastAsia="ru-RU"/>
        </w:rPr>
      </w:pPr>
      <w:r w:rsidRPr="009073EE">
        <w:rPr>
          <w:noProof/>
          <w:sz w:val="24"/>
          <w:szCs w:val="24"/>
          <w:lang w:eastAsia="ru-RU"/>
        </w:rPr>
        <w:t>Для изучения теоретического материала рекомендуется следующая основная литература:</w:t>
      </w:r>
    </w:p>
    <w:p w:rsidR="009073EE" w:rsidRPr="009073EE" w:rsidRDefault="009073EE" w:rsidP="009073EE">
      <w:pPr>
        <w:numPr>
          <w:ilvl w:val="0"/>
          <w:numId w:val="30"/>
        </w:numPr>
        <w:ind w:left="0" w:firstLine="403"/>
        <w:jc w:val="both"/>
        <w:rPr>
          <w:rFonts w:eastAsia="Calibri"/>
          <w:sz w:val="24"/>
          <w:szCs w:val="24"/>
        </w:rPr>
      </w:pPr>
      <w:r w:rsidRPr="009073EE">
        <w:rPr>
          <w:rFonts w:eastAsia="Calibri"/>
          <w:bCs/>
          <w:sz w:val="24"/>
          <w:szCs w:val="24"/>
        </w:rPr>
        <w:t>Беклемишев, Д. В. Курс аналитической геометрии и линейной алгебры:</w:t>
      </w:r>
      <w:r w:rsidRPr="009073EE">
        <w:rPr>
          <w:rFonts w:eastAsia="Calibri"/>
          <w:sz w:val="24"/>
          <w:szCs w:val="24"/>
        </w:rPr>
        <w:t xml:space="preserve"> учебник для вузов / Д. В. Беклемишев .- 12-е изд., </w:t>
      </w:r>
      <w:proofErr w:type="spellStart"/>
      <w:r w:rsidRPr="009073EE">
        <w:rPr>
          <w:rFonts w:eastAsia="Calibri"/>
          <w:sz w:val="24"/>
          <w:szCs w:val="24"/>
        </w:rPr>
        <w:t>испр</w:t>
      </w:r>
      <w:proofErr w:type="spellEnd"/>
      <w:r w:rsidRPr="009073EE">
        <w:rPr>
          <w:rFonts w:eastAsia="Calibri"/>
          <w:sz w:val="24"/>
          <w:szCs w:val="24"/>
        </w:rPr>
        <w:t xml:space="preserve">. – М.: </w:t>
      </w:r>
      <w:proofErr w:type="spellStart"/>
      <w:r w:rsidRPr="009073EE">
        <w:rPr>
          <w:rFonts w:eastAsia="Calibri"/>
          <w:sz w:val="24"/>
          <w:szCs w:val="24"/>
        </w:rPr>
        <w:t>Физматлит</w:t>
      </w:r>
      <w:proofErr w:type="spellEnd"/>
      <w:r w:rsidRPr="009073EE">
        <w:rPr>
          <w:rFonts w:eastAsia="Calibri"/>
          <w:sz w:val="24"/>
          <w:szCs w:val="24"/>
        </w:rPr>
        <w:t xml:space="preserve">. – 2009. – 312 с. </w:t>
      </w:r>
    </w:p>
    <w:p w:rsidR="009073EE" w:rsidRPr="009073EE" w:rsidRDefault="009073EE" w:rsidP="009073EE">
      <w:pPr>
        <w:numPr>
          <w:ilvl w:val="0"/>
          <w:numId w:val="30"/>
        </w:numPr>
        <w:suppressLineNumbers/>
        <w:ind w:left="0" w:firstLine="403"/>
        <w:jc w:val="both"/>
        <w:rPr>
          <w:sz w:val="24"/>
          <w:szCs w:val="28"/>
          <w:lang w:eastAsia="ru-RU"/>
        </w:rPr>
      </w:pPr>
      <w:r w:rsidRPr="009073EE">
        <w:rPr>
          <w:rFonts w:eastAsia="Calibri"/>
          <w:bCs/>
          <w:sz w:val="24"/>
          <w:szCs w:val="24"/>
        </w:rPr>
        <w:t>Пихтилькова, О. А.</w:t>
      </w:r>
      <w:r w:rsidRPr="009073EE">
        <w:rPr>
          <w:rFonts w:eastAsia="Calibri"/>
          <w:sz w:val="24"/>
          <w:szCs w:val="24"/>
        </w:rPr>
        <w:t xml:space="preserve"> </w:t>
      </w:r>
      <w:r w:rsidRPr="009073EE">
        <w:rPr>
          <w:rFonts w:eastAsia="Calibri"/>
          <w:bCs/>
          <w:sz w:val="24"/>
          <w:szCs w:val="24"/>
        </w:rPr>
        <w:t>Линейная алгебра и аналитическая геометрия</w:t>
      </w:r>
      <w:r w:rsidRPr="009073EE">
        <w:rPr>
          <w:rFonts w:eastAsia="Calibri"/>
          <w:sz w:val="24"/>
          <w:szCs w:val="24"/>
        </w:rPr>
        <w:t xml:space="preserve"> [Электронный ресурс] : курс лекций: учебное пособие / О. А. Пихтилькова, С. А. </w:t>
      </w:r>
      <w:proofErr w:type="spellStart"/>
      <w:r w:rsidRPr="009073EE">
        <w:rPr>
          <w:rFonts w:eastAsia="Calibri"/>
          <w:sz w:val="24"/>
          <w:szCs w:val="24"/>
        </w:rPr>
        <w:t>Пихтильков</w:t>
      </w:r>
      <w:proofErr w:type="spellEnd"/>
      <w:r w:rsidRPr="009073EE">
        <w:rPr>
          <w:rFonts w:eastAsia="Calibri"/>
          <w:sz w:val="24"/>
          <w:szCs w:val="24"/>
        </w:rPr>
        <w:t>, А. Н. Павленко ; М-во образования и науки</w:t>
      </w:r>
      <w:proofErr w:type="gramStart"/>
      <w:r w:rsidRPr="009073EE">
        <w:rPr>
          <w:rFonts w:eastAsia="Calibri"/>
          <w:sz w:val="24"/>
          <w:szCs w:val="24"/>
        </w:rPr>
        <w:t xml:space="preserve"> Р</w:t>
      </w:r>
      <w:proofErr w:type="gramEnd"/>
      <w:r w:rsidRPr="009073EE">
        <w:rPr>
          <w:rFonts w:eastAsia="Calibri"/>
          <w:sz w:val="24"/>
          <w:szCs w:val="24"/>
        </w:rPr>
        <w:t xml:space="preserve">ос. Федерации, </w:t>
      </w:r>
      <w:proofErr w:type="spellStart"/>
      <w:r w:rsidRPr="009073EE">
        <w:rPr>
          <w:rFonts w:eastAsia="Calibri"/>
          <w:sz w:val="24"/>
          <w:szCs w:val="24"/>
        </w:rPr>
        <w:t>Федер</w:t>
      </w:r>
      <w:proofErr w:type="spellEnd"/>
      <w:r w:rsidRPr="009073EE">
        <w:rPr>
          <w:rFonts w:eastAsia="Calibri"/>
          <w:sz w:val="24"/>
          <w:szCs w:val="24"/>
        </w:rPr>
        <w:t>. гос. бюджет</w:t>
      </w:r>
      <w:proofErr w:type="gramStart"/>
      <w:r w:rsidRPr="009073EE">
        <w:rPr>
          <w:rFonts w:eastAsia="Calibri"/>
          <w:sz w:val="24"/>
          <w:szCs w:val="24"/>
        </w:rPr>
        <w:t>.</w:t>
      </w:r>
      <w:proofErr w:type="gramEnd"/>
      <w:r w:rsidRPr="009073EE">
        <w:rPr>
          <w:rFonts w:eastAsia="Calibri"/>
          <w:sz w:val="24"/>
          <w:szCs w:val="24"/>
        </w:rPr>
        <w:t xml:space="preserve"> </w:t>
      </w:r>
      <w:proofErr w:type="spellStart"/>
      <w:proofErr w:type="gramStart"/>
      <w:r w:rsidRPr="009073EE">
        <w:rPr>
          <w:rFonts w:eastAsia="Calibri"/>
          <w:sz w:val="24"/>
          <w:szCs w:val="24"/>
        </w:rPr>
        <w:t>о</w:t>
      </w:r>
      <w:proofErr w:type="gramEnd"/>
      <w:r w:rsidRPr="009073EE">
        <w:rPr>
          <w:rFonts w:eastAsia="Calibri"/>
          <w:sz w:val="24"/>
          <w:szCs w:val="24"/>
        </w:rPr>
        <w:t>бразоват</w:t>
      </w:r>
      <w:proofErr w:type="spellEnd"/>
      <w:r w:rsidRPr="009073EE">
        <w:rPr>
          <w:rFonts w:eastAsia="Calibri"/>
          <w:sz w:val="24"/>
          <w:szCs w:val="24"/>
        </w:rPr>
        <w:t xml:space="preserve">. учреждение </w:t>
      </w:r>
      <w:proofErr w:type="spellStart"/>
      <w:r w:rsidRPr="009073EE">
        <w:rPr>
          <w:rFonts w:eastAsia="Calibri"/>
          <w:sz w:val="24"/>
          <w:szCs w:val="24"/>
        </w:rPr>
        <w:t>высш</w:t>
      </w:r>
      <w:proofErr w:type="spellEnd"/>
      <w:r w:rsidRPr="009073EE">
        <w:rPr>
          <w:rFonts w:eastAsia="Calibri"/>
          <w:sz w:val="24"/>
          <w:szCs w:val="24"/>
        </w:rPr>
        <w:t>. проф. образования "Оренбург. гос. ун-т". - Электрон</w:t>
      </w:r>
      <w:proofErr w:type="gramStart"/>
      <w:r w:rsidRPr="009073EE">
        <w:rPr>
          <w:rFonts w:eastAsia="Calibri"/>
          <w:sz w:val="24"/>
          <w:szCs w:val="24"/>
        </w:rPr>
        <w:t>.</w:t>
      </w:r>
      <w:proofErr w:type="gramEnd"/>
      <w:r w:rsidRPr="009073EE">
        <w:rPr>
          <w:rFonts w:eastAsia="Calibri"/>
          <w:sz w:val="24"/>
          <w:szCs w:val="24"/>
        </w:rPr>
        <w:t xml:space="preserve"> </w:t>
      </w:r>
      <w:proofErr w:type="gramStart"/>
      <w:r w:rsidRPr="009073EE">
        <w:rPr>
          <w:rFonts w:eastAsia="Calibri"/>
          <w:sz w:val="24"/>
          <w:szCs w:val="24"/>
        </w:rPr>
        <w:t>т</w:t>
      </w:r>
      <w:proofErr w:type="gramEnd"/>
      <w:r w:rsidRPr="009073EE">
        <w:rPr>
          <w:rFonts w:eastAsia="Calibri"/>
          <w:sz w:val="24"/>
          <w:szCs w:val="24"/>
        </w:rPr>
        <w:t xml:space="preserve">екстовые дан. (1 файл: </w:t>
      </w:r>
      <w:proofErr w:type="spellStart"/>
      <w:proofErr w:type="gramStart"/>
      <w:r w:rsidRPr="009073EE">
        <w:rPr>
          <w:rFonts w:eastAsia="Calibri"/>
          <w:sz w:val="24"/>
          <w:szCs w:val="24"/>
        </w:rPr>
        <w:t>Kb</w:t>
      </w:r>
      <w:proofErr w:type="spellEnd"/>
      <w:r w:rsidRPr="009073EE">
        <w:rPr>
          <w:rFonts w:eastAsia="Calibri"/>
          <w:sz w:val="24"/>
          <w:szCs w:val="24"/>
        </w:rPr>
        <w:t>).</w:t>
      </w:r>
      <w:proofErr w:type="gramEnd"/>
      <w:r w:rsidRPr="009073EE">
        <w:rPr>
          <w:rFonts w:eastAsia="Calibri"/>
          <w:sz w:val="24"/>
          <w:szCs w:val="24"/>
        </w:rPr>
        <w:t xml:space="preserve"> - Оренбург</w:t>
      </w:r>
      <w:proofErr w:type="gramStart"/>
      <w:r w:rsidRPr="009073EE">
        <w:rPr>
          <w:rFonts w:eastAsia="Calibri"/>
          <w:sz w:val="24"/>
          <w:szCs w:val="24"/>
        </w:rPr>
        <w:t xml:space="preserve"> :</w:t>
      </w:r>
      <w:proofErr w:type="gramEnd"/>
      <w:r w:rsidRPr="009073EE">
        <w:rPr>
          <w:rFonts w:eastAsia="Calibri"/>
          <w:sz w:val="24"/>
          <w:szCs w:val="24"/>
        </w:rPr>
        <w:t xml:space="preserve"> ОГУ, 2015. -</w:t>
      </w:r>
      <w:proofErr w:type="spellStart"/>
      <w:r w:rsidRPr="009073EE">
        <w:rPr>
          <w:rFonts w:eastAsia="Calibri"/>
          <w:sz w:val="24"/>
          <w:szCs w:val="24"/>
        </w:rPr>
        <w:t>Adobe</w:t>
      </w:r>
      <w:proofErr w:type="spellEnd"/>
      <w:r w:rsidRPr="009073EE">
        <w:rPr>
          <w:rFonts w:eastAsia="Calibri"/>
          <w:sz w:val="24"/>
          <w:szCs w:val="24"/>
        </w:rPr>
        <w:t xml:space="preserve"> </w:t>
      </w:r>
      <w:proofErr w:type="spellStart"/>
      <w:r w:rsidRPr="009073EE">
        <w:rPr>
          <w:rFonts w:eastAsia="Calibri"/>
          <w:sz w:val="24"/>
          <w:szCs w:val="24"/>
        </w:rPr>
        <w:t>Acrobat</w:t>
      </w:r>
      <w:proofErr w:type="spellEnd"/>
      <w:r w:rsidRPr="009073EE">
        <w:rPr>
          <w:rFonts w:eastAsia="Calibri"/>
          <w:sz w:val="24"/>
          <w:szCs w:val="24"/>
        </w:rPr>
        <w:t xml:space="preserve"> </w:t>
      </w:r>
      <w:proofErr w:type="spellStart"/>
      <w:r w:rsidRPr="009073EE">
        <w:rPr>
          <w:rFonts w:eastAsia="Calibri"/>
          <w:sz w:val="24"/>
          <w:szCs w:val="24"/>
        </w:rPr>
        <w:t>Reader</w:t>
      </w:r>
      <w:proofErr w:type="spellEnd"/>
      <w:r w:rsidRPr="009073EE">
        <w:rPr>
          <w:rFonts w:eastAsia="Calibri"/>
          <w:sz w:val="24"/>
          <w:szCs w:val="24"/>
        </w:rPr>
        <w:t xml:space="preserve"> 6.0.</w:t>
      </w:r>
    </w:p>
    <w:p w:rsidR="009073EE" w:rsidRPr="009073EE" w:rsidRDefault="009073EE" w:rsidP="009073EE">
      <w:pPr>
        <w:numPr>
          <w:ilvl w:val="0"/>
          <w:numId w:val="30"/>
        </w:numPr>
        <w:suppressLineNumbers/>
        <w:ind w:left="0" w:firstLine="403"/>
        <w:jc w:val="both"/>
        <w:rPr>
          <w:sz w:val="24"/>
          <w:szCs w:val="28"/>
          <w:lang w:eastAsia="ru-RU"/>
        </w:rPr>
      </w:pPr>
      <w:r w:rsidRPr="009073EE">
        <w:rPr>
          <w:sz w:val="24"/>
          <w:szCs w:val="28"/>
          <w:lang w:eastAsia="ru-RU"/>
        </w:rPr>
        <w:t>Канатников, А. Н. Аналитическая геометрия [Текст] : учеб</w:t>
      </w:r>
      <w:proofErr w:type="gramStart"/>
      <w:r w:rsidRPr="009073EE">
        <w:rPr>
          <w:sz w:val="24"/>
          <w:szCs w:val="28"/>
          <w:lang w:eastAsia="ru-RU"/>
        </w:rPr>
        <w:t>.</w:t>
      </w:r>
      <w:proofErr w:type="gramEnd"/>
      <w:r w:rsidRPr="009073EE">
        <w:rPr>
          <w:sz w:val="24"/>
          <w:szCs w:val="28"/>
          <w:lang w:eastAsia="ru-RU"/>
        </w:rPr>
        <w:t xml:space="preserve"> </w:t>
      </w:r>
      <w:proofErr w:type="gramStart"/>
      <w:r w:rsidRPr="009073EE">
        <w:rPr>
          <w:sz w:val="24"/>
          <w:szCs w:val="28"/>
          <w:lang w:eastAsia="ru-RU"/>
        </w:rPr>
        <w:t>д</w:t>
      </w:r>
      <w:proofErr w:type="gramEnd"/>
      <w:r w:rsidRPr="009073EE">
        <w:rPr>
          <w:sz w:val="24"/>
          <w:szCs w:val="28"/>
          <w:lang w:eastAsia="ru-RU"/>
        </w:rPr>
        <w:t xml:space="preserve">ля втузов / А. Н. Канатников, А. П. Крищенко ; ред. В. С. Зарубин, А. П. Крищенко.- 4-е изд., </w:t>
      </w:r>
      <w:proofErr w:type="spellStart"/>
      <w:r w:rsidRPr="009073EE">
        <w:rPr>
          <w:sz w:val="24"/>
          <w:szCs w:val="28"/>
          <w:lang w:eastAsia="ru-RU"/>
        </w:rPr>
        <w:t>испр</w:t>
      </w:r>
      <w:proofErr w:type="spellEnd"/>
      <w:r w:rsidRPr="009073EE">
        <w:rPr>
          <w:sz w:val="24"/>
          <w:szCs w:val="28"/>
          <w:lang w:eastAsia="ru-RU"/>
        </w:rPr>
        <w:t>. - М.</w:t>
      </w:r>
      <w:proofErr w:type="gramStart"/>
      <w:r w:rsidRPr="009073EE">
        <w:rPr>
          <w:sz w:val="24"/>
          <w:szCs w:val="28"/>
          <w:lang w:eastAsia="ru-RU"/>
        </w:rPr>
        <w:t xml:space="preserve"> :</w:t>
      </w:r>
      <w:proofErr w:type="gramEnd"/>
      <w:r w:rsidRPr="009073EE">
        <w:rPr>
          <w:sz w:val="24"/>
          <w:szCs w:val="28"/>
          <w:lang w:eastAsia="ru-RU"/>
        </w:rPr>
        <w:t xml:space="preserve"> МГТУ им. Н.Э. Баумана, 2005. - 392 с. - (Математика в техническом университете ; </w:t>
      </w:r>
      <w:proofErr w:type="spellStart"/>
      <w:r w:rsidRPr="009073EE">
        <w:rPr>
          <w:sz w:val="24"/>
          <w:szCs w:val="28"/>
          <w:lang w:eastAsia="ru-RU"/>
        </w:rPr>
        <w:t>вып</w:t>
      </w:r>
      <w:proofErr w:type="spellEnd"/>
      <w:r w:rsidRPr="009073EE">
        <w:rPr>
          <w:sz w:val="24"/>
          <w:szCs w:val="28"/>
          <w:lang w:eastAsia="ru-RU"/>
        </w:rPr>
        <w:t xml:space="preserve">. </w:t>
      </w:r>
      <w:proofErr w:type="gramStart"/>
      <w:r w:rsidRPr="009073EE">
        <w:rPr>
          <w:sz w:val="24"/>
          <w:szCs w:val="28"/>
          <w:lang w:eastAsia="ru-RU"/>
        </w:rPr>
        <w:t>III).</w:t>
      </w:r>
      <w:proofErr w:type="gramEnd"/>
      <w:r w:rsidRPr="009073EE">
        <w:rPr>
          <w:sz w:val="24"/>
          <w:szCs w:val="28"/>
          <w:lang w:eastAsia="ru-RU"/>
        </w:rPr>
        <w:t xml:space="preserve"> - </w:t>
      </w:r>
      <w:proofErr w:type="spellStart"/>
      <w:r w:rsidRPr="009073EE">
        <w:rPr>
          <w:sz w:val="24"/>
          <w:szCs w:val="28"/>
          <w:lang w:eastAsia="ru-RU"/>
        </w:rPr>
        <w:t>Библиогр</w:t>
      </w:r>
      <w:proofErr w:type="spellEnd"/>
      <w:r w:rsidRPr="009073EE">
        <w:rPr>
          <w:sz w:val="24"/>
          <w:szCs w:val="28"/>
          <w:lang w:eastAsia="ru-RU"/>
        </w:rPr>
        <w:t xml:space="preserve">.: с. 375-376. - </w:t>
      </w:r>
      <w:proofErr w:type="spellStart"/>
      <w:r w:rsidRPr="009073EE">
        <w:rPr>
          <w:sz w:val="24"/>
          <w:szCs w:val="28"/>
          <w:lang w:eastAsia="ru-RU"/>
        </w:rPr>
        <w:t>Предм</w:t>
      </w:r>
      <w:proofErr w:type="spellEnd"/>
      <w:r w:rsidRPr="009073EE">
        <w:rPr>
          <w:sz w:val="24"/>
          <w:szCs w:val="28"/>
          <w:lang w:eastAsia="ru-RU"/>
        </w:rPr>
        <w:t>. указ</w:t>
      </w:r>
      <w:proofErr w:type="gramStart"/>
      <w:r w:rsidRPr="009073EE">
        <w:rPr>
          <w:sz w:val="24"/>
          <w:szCs w:val="28"/>
          <w:lang w:eastAsia="ru-RU"/>
        </w:rPr>
        <w:t xml:space="preserve">.: </w:t>
      </w:r>
      <w:proofErr w:type="gramEnd"/>
      <w:r w:rsidRPr="009073EE">
        <w:rPr>
          <w:sz w:val="24"/>
          <w:szCs w:val="28"/>
          <w:lang w:eastAsia="ru-RU"/>
        </w:rPr>
        <w:t>с. 377-383. - ISBN 5-7038-2732-9. - ISBN 5-7038-2484-2.</w:t>
      </w:r>
    </w:p>
    <w:p w:rsidR="009073EE" w:rsidRPr="009073EE" w:rsidRDefault="009073EE" w:rsidP="009073EE">
      <w:pPr>
        <w:ind w:firstLine="709"/>
        <w:jc w:val="both"/>
        <w:rPr>
          <w:noProof/>
          <w:sz w:val="24"/>
          <w:szCs w:val="24"/>
          <w:lang w:eastAsia="ru-RU"/>
        </w:rPr>
      </w:pPr>
    </w:p>
    <w:p w:rsidR="009073EE" w:rsidRPr="009073EE" w:rsidRDefault="009073EE" w:rsidP="009073EE">
      <w:pPr>
        <w:ind w:firstLine="709"/>
        <w:jc w:val="both"/>
        <w:rPr>
          <w:noProof/>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0"/>
        <w:gridCol w:w="3526"/>
        <w:gridCol w:w="1962"/>
        <w:gridCol w:w="1962"/>
        <w:gridCol w:w="2022"/>
      </w:tblGrid>
      <w:tr w:rsidR="009073EE" w:rsidRPr="009073EE" w:rsidTr="00E472A7">
        <w:tc>
          <w:tcPr>
            <w:tcW w:w="516" w:type="pct"/>
            <w:shd w:val="clear" w:color="auto" w:fill="auto"/>
            <w:vAlign w:val="center"/>
          </w:tcPr>
          <w:p w:rsidR="009073EE" w:rsidRPr="009073EE" w:rsidRDefault="009073EE" w:rsidP="009073EE">
            <w:pPr>
              <w:suppressAutoHyphens/>
              <w:jc w:val="center"/>
              <w:rPr>
                <w:rFonts w:eastAsia="Calibri"/>
                <w:sz w:val="24"/>
                <w:szCs w:val="22"/>
              </w:rPr>
            </w:pPr>
            <w:r w:rsidRPr="009073EE">
              <w:rPr>
                <w:rFonts w:eastAsia="Calibri"/>
                <w:sz w:val="24"/>
                <w:szCs w:val="22"/>
              </w:rPr>
              <w:t>№ раздела</w:t>
            </w:r>
          </w:p>
        </w:tc>
        <w:tc>
          <w:tcPr>
            <w:tcW w:w="1669" w:type="pct"/>
            <w:shd w:val="clear" w:color="auto" w:fill="auto"/>
            <w:vAlign w:val="center"/>
          </w:tcPr>
          <w:p w:rsidR="009073EE" w:rsidRPr="009073EE" w:rsidRDefault="009073EE" w:rsidP="009073EE">
            <w:pPr>
              <w:suppressAutoHyphens/>
              <w:jc w:val="center"/>
              <w:rPr>
                <w:rFonts w:eastAsia="Calibri"/>
                <w:sz w:val="24"/>
                <w:szCs w:val="22"/>
              </w:rPr>
            </w:pPr>
            <w:r w:rsidRPr="009073EE">
              <w:rPr>
                <w:rFonts w:eastAsia="Calibri"/>
                <w:sz w:val="24"/>
                <w:szCs w:val="22"/>
              </w:rPr>
              <w:t>Наименование разделов</w:t>
            </w:r>
          </w:p>
        </w:tc>
        <w:tc>
          <w:tcPr>
            <w:tcW w:w="929" w:type="pct"/>
            <w:shd w:val="clear" w:color="auto" w:fill="auto"/>
          </w:tcPr>
          <w:p w:rsidR="009073EE" w:rsidRPr="009073EE" w:rsidRDefault="009073EE" w:rsidP="009073EE">
            <w:pPr>
              <w:suppressAutoHyphens/>
              <w:jc w:val="center"/>
              <w:rPr>
                <w:noProof/>
                <w:sz w:val="24"/>
                <w:szCs w:val="24"/>
                <w:lang w:val="en-US" w:eastAsia="ru-RU"/>
              </w:rPr>
            </w:pPr>
            <w:r w:rsidRPr="009073EE">
              <w:rPr>
                <w:noProof/>
                <w:sz w:val="24"/>
                <w:szCs w:val="24"/>
                <w:lang w:val="en-US" w:eastAsia="ru-RU"/>
              </w:rPr>
              <w:t>[1]</w:t>
            </w:r>
          </w:p>
        </w:tc>
        <w:tc>
          <w:tcPr>
            <w:tcW w:w="929" w:type="pct"/>
            <w:shd w:val="clear" w:color="auto" w:fill="auto"/>
          </w:tcPr>
          <w:p w:rsidR="009073EE" w:rsidRPr="009073EE" w:rsidRDefault="009073EE" w:rsidP="009073EE">
            <w:pPr>
              <w:suppressAutoHyphens/>
              <w:jc w:val="center"/>
              <w:rPr>
                <w:noProof/>
                <w:sz w:val="24"/>
                <w:szCs w:val="24"/>
                <w:lang w:eastAsia="ru-RU"/>
              </w:rPr>
            </w:pPr>
            <w:r w:rsidRPr="009073EE">
              <w:rPr>
                <w:noProof/>
                <w:sz w:val="24"/>
                <w:szCs w:val="24"/>
                <w:lang w:val="en-US" w:eastAsia="ru-RU"/>
              </w:rPr>
              <w:t>[2]</w:t>
            </w:r>
          </w:p>
        </w:tc>
        <w:tc>
          <w:tcPr>
            <w:tcW w:w="957" w:type="pct"/>
            <w:shd w:val="clear" w:color="auto" w:fill="auto"/>
          </w:tcPr>
          <w:p w:rsidR="009073EE" w:rsidRPr="009073EE" w:rsidRDefault="009073EE" w:rsidP="009073EE">
            <w:pPr>
              <w:suppressAutoHyphens/>
              <w:jc w:val="center"/>
              <w:rPr>
                <w:noProof/>
                <w:sz w:val="24"/>
                <w:szCs w:val="24"/>
                <w:lang w:eastAsia="ru-RU"/>
              </w:rPr>
            </w:pPr>
            <w:r w:rsidRPr="009073EE">
              <w:rPr>
                <w:noProof/>
                <w:sz w:val="24"/>
                <w:szCs w:val="24"/>
                <w:lang w:val="en-US" w:eastAsia="ru-RU"/>
              </w:rPr>
              <w:t>[3]</w:t>
            </w:r>
          </w:p>
        </w:tc>
      </w:tr>
      <w:tr w:rsidR="009073EE" w:rsidRPr="009073EE" w:rsidTr="00E472A7">
        <w:tc>
          <w:tcPr>
            <w:tcW w:w="516" w:type="pct"/>
            <w:shd w:val="clear" w:color="auto" w:fill="auto"/>
          </w:tcPr>
          <w:p w:rsidR="009073EE" w:rsidRPr="009073EE" w:rsidRDefault="009073EE" w:rsidP="009073EE">
            <w:pPr>
              <w:numPr>
                <w:ilvl w:val="0"/>
                <w:numId w:val="28"/>
              </w:numPr>
              <w:suppressAutoHyphens/>
              <w:spacing w:after="200" w:line="276" w:lineRule="auto"/>
              <w:jc w:val="center"/>
              <w:rPr>
                <w:rFonts w:eastAsia="Calibri"/>
                <w:sz w:val="24"/>
                <w:szCs w:val="24"/>
              </w:rPr>
            </w:pPr>
          </w:p>
        </w:tc>
        <w:tc>
          <w:tcPr>
            <w:tcW w:w="1669" w:type="pct"/>
            <w:shd w:val="clear" w:color="auto" w:fill="auto"/>
          </w:tcPr>
          <w:p w:rsidR="009073EE" w:rsidRPr="009073EE" w:rsidRDefault="009073EE" w:rsidP="009073EE">
            <w:pPr>
              <w:suppressAutoHyphens/>
              <w:rPr>
                <w:sz w:val="24"/>
                <w:lang w:eastAsia="ru-RU"/>
              </w:rPr>
            </w:pPr>
            <w:r w:rsidRPr="009073EE">
              <w:rPr>
                <w:sz w:val="24"/>
                <w:lang w:eastAsia="ru-RU"/>
              </w:rPr>
              <w:t>Векторная алгебра</w:t>
            </w:r>
          </w:p>
        </w:tc>
        <w:tc>
          <w:tcPr>
            <w:tcW w:w="929"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9-16</w:t>
            </w:r>
          </w:p>
          <w:p w:rsidR="009073EE" w:rsidRPr="009073EE" w:rsidRDefault="009073EE" w:rsidP="009073EE">
            <w:pPr>
              <w:suppressAutoHyphens/>
              <w:jc w:val="both"/>
              <w:rPr>
                <w:noProof/>
                <w:sz w:val="24"/>
                <w:szCs w:val="24"/>
                <w:lang w:eastAsia="ru-RU"/>
              </w:rPr>
            </w:pPr>
            <w:r w:rsidRPr="009073EE">
              <w:rPr>
                <w:noProof/>
                <w:sz w:val="24"/>
                <w:szCs w:val="24"/>
                <w:lang w:eastAsia="ru-RU"/>
              </w:rPr>
              <w:t>С. 24-38</w:t>
            </w:r>
          </w:p>
        </w:tc>
        <w:tc>
          <w:tcPr>
            <w:tcW w:w="929"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8-21</w:t>
            </w:r>
          </w:p>
        </w:tc>
        <w:tc>
          <w:tcPr>
            <w:tcW w:w="957"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13-72</w:t>
            </w:r>
          </w:p>
        </w:tc>
      </w:tr>
      <w:tr w:rsidR="009073EE" w:rsidRPr="009073EE" w:rsidTr="00E472A7">
        <w:tc>
          <w:tcPr>
            <w:tcW w:w="516" w:type="pct"/>
            <w:shd w:val="clear" w:color="auto" w:fill="auto"/>
          </w:tcPr>
          <w:p w:rsidR="009073EE" w:rsidRPr="009073EE" w:rsidRDefault="009073EE" w:rsidP="009073EE">
            <w:pPr>
              <w:numPr>
                <w:ilvl w:val="0"/>
                <w:numId w:val="28"/>
              </w:numPr>
              <w:suppressAutoHyphens/>
              <w:spacing w:after="200" w:line="276" w:lineRule="auto"/>
              <w:jc w:val="center"/>
              <w:rPr>
                <w:rFonts w:eastAsia="Calibri"/>
                <w:sz w:val="24"/>
                <w:szCs w:val="24"/>
              </w:rPr>
            </w:pPr>
          </w:p>
        </w:tc>
        <w:tc>
          <w:tcPr>
            <w:tcW w:w="1669" w:type="pct"/>
            <w:shd w:val="clear" w:color="auto" w:fill="auto"/>
          </w:tcPr>
          <w:p w:rsidR="009073EE" w:rsidRPr="009073EE" w:rsidRDefault="009073EE" w:rsidP="009073EE">
            <w:pPr>
              <w:suppressAutoHyphens/>
              <w:rPr>
                <w:sz w:val="24"/>
                <w:lang w:eastAsia="ru-RU"/>
              </w:rPr>
            </w:pPr>
            <w:r w:rsidRPr="009073EE">
              <w:rPr>
                <w:sz w:val="24"/>
                <w:lang w:eastAsia="ru-RU"/>
              </w:rPr>
              <w:t>Координаты на плоскости и в пространстве</w:t>
            </w:r>
          </w:p>
        </w:tc>
        <w:tc>
          <w:tcPr>
            <w:tcW w:w="929"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17-23</w:t>
            </w:r>
          </w:p>
        </w:tc>
        <w:tc>
          <w:tcPr>
            <w:tcW w:w="929"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11-13</w:t>
            </w:r>
          </w:p>
        </w:tc>
        <w:tc>
          <w:tcPr>
            <w:tcW w:w="957"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78-100</w:t>
            </w:r>
          </w:p>
        </w:tc>
      </w:tr>
      <w:tr w:rsidR="009073EE" w:rsidRPr="009073EE" w:rsidTr="00E472A7">
        <w:tc>
          <w:tcPr>
            <w:tcW w:w="516" w:type="pct"/>
            <w:shd w:val="clear" w:color="auto" w:fill="auto"/>
          </w:tcPr>
          <w:p w:rsidR="009073EE" w:rsidRPr="009073EE" w:rsidRDefault="009073EE" w:rsidP="009073EE">
            <w:pPr>
              <w:numPr>
                <w:ilvl w:val="0"/>
                <w:numId w:val="28"/>
              </w:numPr>
              <w:suppressAutoHyphens/>
              <w:spacing w:after="200" w:line="276" w:lineRule="auto"/>
              <w:jc w:val="center"/>
              <w:rPr>
                <w:rFonts w:eastAsia="Calibri"/>
                <w:sz w:val="24"/>
                <w:szCs w:val="24"/>
              </w:rPr>
            </w:pPr>
          </w:p>
        </w:tc>
        <w:tc>
          <w:tcPr>
            <w:tcW w:w="1669" w:type="pct"/>
            <w:shd w:val="clear" w:color="auto" w:fill="auto"/>
          </w:tcPr>
          <w:p w:rsidR="009073EE" w:rsidRPr="009073EE" w:rsidRDefault="009073EE" w:rsidP="009073EE">
            <w:pPr>
              <w:suppressAutoHyphens/>
              <w:rPr>
                <w:sz w:val="24"/>
                <w:lang w:eastAsia="ru-RU"/>
              </w:rPr>
            </w:pPr>
            <w:proofErr w:type="gramStart"/>
            <w:r w:rsidRPr="009073EE">
              <w:rPr>
                <w:sz w:val="24"/>
                <w:lang w:eastAsia="ru-RU"/>
              </w:rPr>
              <w:t>Прямые на плоскости</w:t>
            </w:r>
            <w:proofErr w:type="gramEnd"/>
          </w:p>
        </w:tc>
        <w:tc>
          <w:tcPr>
            <w:tcW w:w="929"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40-64</w:t>
            </w:r>
          </w:p>
        </w:tc>
        <w:tc>
          <w:tcPr>
            <w:tcW w:w="929"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22-26</w:t>
            </w:r>
          </w:p>
        </w:tc>
        <w:tc>
          <w:tcPr>
            <w:tcW w:w="957"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104-117</w:t>
            </w:r>
          </w:p>
        </w:tc>
      </w:tr>
      <w:tr w:rsidR="009073EE" w:rsidRPr="009073EE" w:rsidTr="00E472A7">
        <w:tc>
          <w:tcPr>
            <w:tcW w:w="516" w:type="pct"/>
            <w:shd w:val="clear" w:color="auto" w:fill="auto"/>
          </w:tcPr>
          <w:p w:rsidR="009073EE" w:rsidRPr="009073EE" w:rsidRDefault="009073EE" w:rsidP="009073EE">
            <w:pPr>
              <w:numPr>
                <w:ilvl w:val="0"/>
                <w:numId w:val="28"/>
              </w:numPr>
              <w:suppressAutoHyphens/>
              <w:spacing w:after="200" w:line="276" w:lineRule="auto"/>
              <w:jc w:val="center"/>
              <w:rPr>
                <w:rFonts w:eastAsia="Calibri"/>
                <w:sz w:val="24"/>
                <w:szCs w:val="24"/>
              </w:rPr>
            </w:pPr>
          </w:p>
        </w:tc>
        <w:tc>
          <w:tcPr>
            <w:tcW w:w="1669" w:type="pct"/>
            <w:shd w:val="clear" w:color="auto" w:fill="auto"/>
          </w:tcPr>
          <w:p w:rsidR="009073EE" w:rsidRPr="009073EE" w:rsidRDefault="009073EE" w:rsidP="009073EE">
            <w:pPr>
              <w:suppressAutoHyphens/>
              <w:rPr>
                <w:sz w:val="24"/>
                <w:lang w:eastAsia="ru-RU"/>
              </w:rPr>
            </w:pPr>
            <w:r w:rsidRPr="009073EE">
              <w:rPr>
                <w:sz w:val="24"/>
                <w:lang w:eastAsia="ru-RU"/>
              </w:rPr>
              <w:t>Линии второго порядка на плоскости</w:t>
            </w:r>
          </w:p>
        </w:tc>
        <w:tc>
          <w:tcPr>
            <w:tcW w:w="929"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65-87</w:t>
            </w:r>
          </w:p>
        </w:tc>
        <w:tc>
          <w:tcPr>
            <w:tcW w:w="929"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32-51</w:t>
            </w:r>
          </w:p>
        </w:tc>
        <w:tc>
          <w:tcPr>
            <w:tcW w:w="957"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294-335</w:t>
            </w:r>
          </w:p>
        </w:tc>
      </w:tr>
      <w:tr w:rsidR="009073EE" w:rsidRPr="009073EE" w:rsidTr="00E472A7">
        <w:tc>
          <w:tcPr>
            <w:tcW w:w="516" w:type="pct"/>
            <w:shd w:val="clear" w:color="auto" w:fill="auto"/>
          </w:tcPr>
          <w:p w:rsidR="009073EE" w:rsidRPr="009073EE" w:rsidRDefault="009073EE" w:rsidP="009073EE">
            <w:pPr>
              <w:numPr>
                <w:ilvl w:val="0"/>
                <w:numId w:val="28"/>
              </w:numPr>
              <w:suppressAutoHyphens/>
              <w:spacing w:after="200" w:line="276" w:lineRule="auto"/>
              <w:jc w:val="center"/>
              <w:rPr>
                <w:rFonts w:eastAsia="Calibri"/>
                <w:sz w:val="24"/>
                <w:szCs w:val="24"/>
              </w:rPr>
            </w:pPr>
          </w:p>
        </w:tc>
        <w:tc>
          <w:tcPr>
            <w:tcW w:w="1669" w:type="pct"/>
            <w:shd w:val="clear" w:color="auto" w:fill="auto"/>
          </w:tcPr>
          <w:p w:rsidR="009073EE" w:rsidRPr="009073EE" w:rsidRDefault="009073EE" w:rsidP="009073EE">
            <w:pPr>
              <w:suppressAutoHyphens/>
              <w:rPr>
                <w:sz w:val="24"/>
                <w:lang w:eastAsia="ru-RU"/>
              </w:rPr>
            </w:pPr>
            <w:r w:rsidRPr="009073EE">
              <w:rPr>
                <w:sz w:val="24"/>
                <w:lang w:eastAsia="ru-RU"/>
              </w:rPr>
              <w:t>Прямые и плоскости в пространстве</w:t>
            </w:r>
          </w:p>
        </w:tc>
        <w:tc>
          <w:tcPr>
            <w:tcW w:w="929"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40-64</w:t>
            </w:r>
          </w:p>
        </w:tc>
        <w:tc>
          <w:tcPr>
            <w:tcW w:w="929"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26-32</w:t>
            </w:r>
          </w:p>
        </w:tc>
        <w:tc>
          <w:tcPr>
            <w:tcW w:w="957"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119-152</w:t>
            </w:r>
          </w:p>
        </w:tc>
      </w:tr>
      <w:tr w:rsidR="009073EE" w:rsidRPr="009073EE" w:rsidTr="00E472A7">
        <w:tc>
          <w:tcPr>
            <w:tcW w:w="516" w:type="pct"/>
            <w:shd w:val="clear" w:color="auto" w:fill="auto"/>
          </w:tcPr>
          <w:p w:rsidR="009073EE" w:rsidRPr="009073EE" w:rsidRDefault="009073EE" w:rsidP="009073EE">
            <w:pPr>
              <w:numPr>
                <w:ilvl w:val="0"/>
                <w:numId w:val="28"/>
              </w:numPr>
              <w:suppressAutoHyphens/>
              <w:spacing w:after="200" w:line="276" w:lineRule="auto"/>
              <w:jc w:val="center"/>
              <w:rPr>
                <w:rFonts w:eastAsia="Calibri"/>
                <w:sz w:val="24"/>
                <w:szCs w:val="24"/>
              </w:rPr>
            </w:pPr>
          </w:p>
        </w:tc>
        <w:tc>
          <w:tcPr>
            <w:tcW w:w="1669" w:type="pct"/>
            <w:shd w:val="clear" w:color="auto" w:fill="auto"/>
          </w:tcPr>
          <w:p w:rsidR="009073EE" w:rsidRPr="009073EE" w:rsidRDefault="009073EE" w:rsidP="009073EE">
            <w:pPr>
              <w:suppressAutoHyphens/>
              <w:rPr>
                <w:sz w:val="24"/>
                <w:szCs w:val="24"/>
                <w:lang w:eastAsia="ru-RU"/>
              </w:rPr>
            </w:pPr>
            <w:r w:rsidRPr="009073EE">
              <w:rPr>
                <w:sz w:val="24"/>
                <w:szCs w:val="24"/>
                <w:lang w:eastAsia="ru-RU"/>
              </w:rPr>
              <w:t>Поверхности второго порядка</w:t>
            </w:r>
          </w:p>
        </w:tc>
        <w:tc>
          <w:tcPr>
            <w:tcW w:w="929" w:type="pct"/>
            <w:shd w:val="clear" w:color="auto" w:fill="auto"/>
          </w:tcPr>
          <w:p w:rsidR="009073EE" w:rsidRPr="009073EE" w:rsidRDefault="009073EE" w:rsidP="009073EE">
            <w:pPr>
              <w:tabs>
                <w:tab w:val="left" w:pos="1200"/>
              </w:tabs>
              <w:suppressAutoHyphens/>
              <w:jc w:val="both"/>
              <w:rPr>
                <w:noProof/>
                <w:sz w:val="24"/>
                <w:szCs w:val="24"/>
                <w:lang w:eastAsia="ru-RU"/>
              </w:rPr>
            </w:pPr>
            <w:r w:rsidRPr="009073EE">
              <w:rPr>
                <w:noProof/>
                <w:sz w:val="24"/>
                <w:szCs w:val="24"/>
                <w:lang w:eastAsia="ru-RU"/>
              </w:rPr>
              <w:t>С. 88-94</w:t>
            </w:r>
          </w:p>
        </w:tc>
        <w:tc>
          <w:tcPr>
            <w:tcW w:w="929" w:type="pct"/>
            <w:shd w:val="clear" w:color="auto" w:fill="auto"/>
          </w:tcPr>
          <w:p w:rsidR="009073EE" w:rsidRPr="009073EE" w:rsidRDefault="009073EE" w:rsidP="009073EE">
            <w:pPr>
              <w:tabs>
                <w:tab w:val="left" w:pos="1200"/>
              </w:tabs>
              <w:suppressAutoHyphens/>
              <w:jc w:val="both"/>
              <w:rPr>
                <w:noProof/>
                <w:sz w:val="24"/>
                <w:szCs w:val="24"/>
                <w:lang w:eastAsia="ru-RU"/>
              </w:rPr>
            </w:pPr>
            <w:r w:rsidRPr="009073EE">
              <w:rPr>
                <w:noProof/>
                <w:sz w:val="24"/>
                <w:szCs w:val="24"/>
                <w:lang w:eastAsia="ru-RU"/>
              </w:rPr>
              <w:t>С. 51-64</w:t>
            </w:r>
          </w:p>
        </w:tc>
        <w:tc>
          <w:tcPr>
            <w:tcW w:w="957"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339-364</w:t>
            </w:r>
          </w:p>
        </w:tc>
      </w:tr>
    </w:tbl>
    <w:p w:rsidR="009073EE" w:rsidRPr="009073EE" w:rsidRDefault="009073EE" w:rsidP="009073EE">
      <w:pPr>
        <w:ind w:firstLine="709"/>
        <w:jc w:val="both"/>
        <w:rPr>
          <w:noProof/>
          <w:sz w:val="24"/>
          <w:szCs w:val="24"/>
          <w:lang w:eastAsia="ru-RU"/>
        </w:rPr>
      </w:pPr>
    </w:p>
    <w:p w:rsidR="008669E9" w:rsidRPr="008669E9" w:rsidRDefault="008669E9" w:rsidP="008669E9">
      <w:pPr>
        <w:ind w:firstLine="340"/>
        <w:jc w:val="center"/>
        <w:outlineLvl w:val="0"/>
        <w:rPr>
          <w:b/>
          <w:noProof/>
          <w:sz w:val="24"/>
          <w:szCs w:val="24"/>
          <w:lang w:eastAsia="ru-RU"/>
        </w:rPr>
      </w:pPr>
      <w:r w:rsidRPr="008669E9">
        <w:rPr>
          <w:b/>
          <w:sz w:val="28"/>
          <w:lang w:eastAsia="ru-RU"/>
        </w:rPr>
        <w:t>2 Методические указания по практическим занятиям</w:t>
      </w:r>
    </w:p>
    <w:p w:rsidR="008669E9" w:rsidRPr="008669E9" w:rsidRDefault="008669E9" w:rsidP="008669E9">
      <w:pPr>
        <w:widowControl w:val="0"/>
        <w:tabs>
          <w:tab w:val="left" w:pos="2910"/>
        </w:tabs>
        <w:snapToGrid w:val="0"/>
        <w:ind w:firstLine="709"/>
        <w:jc w:val="center"/>
        <w:outlineLvl w:val="0"/>
        <w:rPr>
          <w:b/>
          <w:noProof/>
          <w:sz w:val="24"/>
          <w:szCs w:val="24"/>
          <w:lang w:eastAsia="ru-RU"/>
        </w:rPr>
      </w:pPr>
    </w:p>
    <w:p w:rsidR="009073EE" w:rsidRPr="009073EE" w:rsidRDefault="009073EE" w:rsidP="009073EE">
      <w:pPr>
        <w:widowControl w:val="0"/>
        <w:snapToGrid w:val="0"/>
        <w:ind w:left="79" w:firstLine="347"/>
        <w:jc w:val="both"/>
        <w:rPr>
          <w:noProof/>
          <w:sz w:val="24"/>
          <w:szCs w:val="24"/>
          <w:lang w:eastAsia="ru-RU"/>
        </w:rPr>
      </w:pPr>
      <w:r w:rsidRPr="009073EE">
        <w:rPr>
          <w:noProof/>
          <w:sz w:val="24"/>
          <w:szCs w:val="24"/>
          <w:lang w:eastAsia="ru-RU"/>
        </w:rPr>
        <w:t>На практических занятиях обычно закрепляется тот материал, который теоретически рассматривался на лекциях.</w:t>
      </w:r>
    </w:p>
    <w:p w:rsidR="009073EE" w:rsidRPr="009073EE" w:rsidRDefault="009073EE" w:rsidP="009073EE">
      <w:pPr>
        <w:widowControl w:val="0"/>
        <w:snapToGrid w:val="0"/>
        <w:ind w:firstLine="347"/>
        <w:jc w:val="both"/>
        <w:rPr>
          <w:noProof/>
          <w:sz w:val="24"/>
          <w:szCs w:val="24"/>
          <w:lang w:eastAsia="ru-RU"/>
        </w:rPr>
      </w:pPr>
      <w:r w:rsidRPr="009073EE">
        <w:rPr>
          <w:noProof/>
          <w:sz w:val="24"/>
          <w:szCs w:val="24"/>
          <w:lang w:eastAsia="ru-RU"/>
        </w:rPr>
        <w:t>Внимательно прочитайте дома лекцию, по необходимости – соответствующий раздел учебника. В начале практического занятия спросите  у преподавателя все то, что вы не поняли. Не зная теоретического материала, вы не сможете продуктивно решать задачи.</w:t>
      </w:r>
    </w:p>
    <w:p w:rsidR="009073EE" w:rsidRPr="009073EE" w:rsidRDefault="009073EE" w:rsidP="009073EE">
      <w:pPr>
        <w:ind w:firstLine="347"/>
        <w:jc w:val="both"/>
        <w:rPr>
          <w:noProof/>
          <w:sz w:val="24"/>
          <w:szCs w:val="24"/>
          <w:lang w:eastAsia="ru-RU"/>
        </w:rPr>
      </w:pPr>
      <w:r w:rsidRPr="009073EE">
        <w:rPr>
          <w:noProof/>
          <w:sz w:val="24"/>
          <w:szCs w:val="24"/>
          <w:lang w:eastAsia="ru-RU"/>
        </w:rPr>
        <w:t>Если задача предложена для самостоятельного решения, необходимо, по возможности  полнее ознакомиться с методом решения аналогичных задач, просмотреть свои записи решений задач, проводившихся под руководством преподавателя на практических занятиях, а также примеры анализа задач, даваемых в учебниках, сборниках задач.</w:t>
      </w:r>
    </w:p>
    <w:p w:rsidR="009073EE" w:rsidRPr="009073EE" w:rsidRDefault="009073EE" w:rsidP="009073EE">
      <w:pPr>
        <w:ind w:firstLine="347"/>
        <w:jc w:val="both"/>
        <w:rPr>
          <w:noProof/>
          <w:color w:val="000000"/>
          <w:sz w:val="24"/>
          <w:szCs w:val="24"/>
          <w:lang w:eastAsia="ru-RU"/>
        </w:rPr>
      </w:pPr>
      <w:r w:rsidRPr="009073EE">
        <w:rPr>
          <w:noProof/>
          <w:color w:val="000000"/>
          <w:sz w:val="24"/>
          <w:szCs w:val="24"/>
          <w:lang w:eastAsia="ru-RU"/>
        </w:rPr>
        <w:t>На практических занятиях следует учиться вести запись, которая облегчает работу, выявляет и подчеркивает методику расчета, дает возможность легко проверить ход решения и обнару</w:t>
      </w:r>
      <w:r w:rsidRPr="009073EE">
        <w:rPr>
          <w:noProof/>
          <w:color w:val="000000"/>
          <w:sz w:val="24"/>
          <w:szCs w:val="24"/>
          <w:lang w:eastAsia="ru-RU"/>
        </w:rPr>
        <w:softHyphen/>
        <w:t>жить ошибку. Все записи следует вести с предельной аккуратностью. Конечные результаты каждого этапа работы надо под</w:t>
      </w:r>
      <w:r w:rsidRPr="009073EE">
        <w:rPr>
          <w:noProof/>
          <w:color w:val="000000"/>
          <w:sz w:val="24"/>
          <w:szCs w:val="24"/>
          <w:lang w:eastAsia="ru-RU"/>
        </w:rPr>
        <w:softHyphen/>
        <w:t>черкивать и выносить на поля.</w:t>
      </w:r>
    </w:p>
    <w:p w:rsidR="009073EE" w:rsidRPr="009073EE" w:rsidRDefault="009073EE" w:rsidP="009073EE">
      <w:pPr>
        <w:ind w:firstLine="347"/>
        <w:jc w:val="both"/>
        <w:rPr>
          <w:noProof/>
          <w:sz w:val="24"/>
          <w:szCs w:val="24"/>
          <w:lang w:eastAsia="ru-RU"/>
        </w:rPr>
      </w:pPr>
      <w:r w:rsidRPr="009073EE">
        <w:rPr>
          <w:noProof/>
          <w:sz w:val="24"/>
          <w:szCs w:val="24"/>
          <w:lang w:eastAsia="ru-RU"/>
        </w:rPr>
        <w:t>Особое внимание надо уделять четкому написанию цифр. Все вычисления рекомендуется делать в той же тетради, в которой ведется решение. Запись на клочках, на отдельных листах затрудняет проверку расчетов.</w:t>
      </w:r>
    </w:p>
    <w:p w:rsidR="009073EE" w:rsidRPr="009073EE" w:rsidRDefault="009073EE" w:rsidP="009073EE">
      <w:pPr>
        <w:ind w:firstLine="347"/>
        <w:jc w:val="both"/>
        <w:rPr>
          <w:noProof/>
          <w:sz w:val="24"/>
          <w:szCs w:val="24"/>
          <w:lang w:eastAsia="ru-RU"/>
        </w:rPr>
      </w:pPr>
      <w:r w:rsidRPr="009073EE">
        <w:rPr>
          <w:noProof/>
          <w:sz w:val="24"/>
          <w:szCs w:val="24"/>
          <w:lang w:eastAsia="ru-RU"/>
        </w:rPr>
        <w:t>Необходимо овладеть навыками графического представления изучаемого материала. Чертеж, график, диаграмма – наглядный, экономный и интернациональ</w:t>
      </w:r>
      <w:r w:rsidRPr="009073EE">
        <w:rPr>
          <w:noProof/>
          <w:sz w:val="24"/>
          <w:szCs w:val="24"/>
          <w:lang w:eastAsia="ru-RU"/>
        </w:rPr>
        <w:softHyphen/>
        <w:t>ный язык науки и техники. Графическое изображение показывает ход решения сложных задач и помогает его запоминанию.</w:t>
      </w:r>
    </w:p>
    <w:p w:rsidR="009073EE" w:rsidRPr="009073EE" w:rsidRDefault="009073EE" w:rsidP="009073EE">
      <w:pPr>
        <w:ind w:firstLine="347"/>
        <w:jc w:val="both"/>
        <w:rPr>
          <w:noProof/>
          <w:sz w:val="24"/>
          <w:szCs w:val="24"/>
          <w:lang w:eastAsia="ru-RU"/>
        </w:rPr>
      </w:pPr>
      <w:r w:rsidRPr="009073EE">
        <w:rPr>
          <w:noProof/>
          <w:sz w:val="24"/>
          <w:szCs w:val="24"/>
          <w:lang w:eastAsia="ru-RU"/>
        </w:rPr>
        <w:t>Не забывайте выполнять домашнее задание. Это поможет закрепить навыки решения задач.</w:t>
      </w:r>
    </w:p>
    <w:p w:rsidR="009073EE" w:rsidRPr="009073EE" w:rsidRDefault="009073EE" w:rsidP="009073EE">
      <w:pPr>
        <w:ind w:firstLine="347"/>
        <w:jc w:val="both"/>
        <w:rPr>
          <w:noProof/>
          <w:sz w:val="24"/>
          <w:szCs w:val="24"/>
          <w:lang w:eastAsia="ru-RU"/>
        </w:rPr>
      </w:pPr>
      <w:r w:rsidRPr="009073EE">
        <w:rPr>
          <w:noProof/>
          <w:sz w:val="24"/>
          <w:szCs w:val="24"/>
          <w:lang w:eastAsia="ru-RU"/>
        </w:rPr>
        <w:t>Примеры решения задач можно посмотреть в следующих источниках:</w:t>
      </w:r>
    </w:p>
    <w:p w:rsidR="009073EE" w:rsidRPr="009073EE" w:rsidRDefault="009073EE" w:rsidP="009073EE">
      <w:pPr>
        <w:numPr>
          <w:ilvl w:val="0"/>
          <w:numId w:val="32"/>
        </w:numPr>
        <w:suppressLineNumbers/>
        <w:ind w:left="0" w:firstLine="426"/>
        <w:jc w:val="both"/>
        <w:rPr>
          <w:sz w:val="24"/>
          <w:szCs w:val="24"/>
          <w:lang w:eastAsia="ru-RU"/>
        </w:rPr>
      </w:pPr>
      <w:r w:rsidRPr="009073EE">
        <w:rPr>
          <w:bCs/>
          <w:sz w:val="24"/>
          <w:szCs w:val="24"/>
          <w:lang w:eastAsia="ru-RU"/>
        </w:rPr>
        <w:t>Аналитическая геометрия. Векторная алгебра</w:t>
      </w:r>
      <w:r w:rsidRPr="009073EE">
        <w:rPr>
          <w:sz w:val="24"/>
          <w:szCs w:val="24"/>
          <w:lang w:eastAsia="ru-RU"/>
        </w:rPr>
        <w:t xml:space="preserve"> [Электронный ресурс]</w:t>
      </w:r>
      <w:proofErr w:type="gramStart"/>
      <w:r w:rsidRPr="009073EE">
        <w:rPr>
          <w:sz w:val="24"/>
          <w:szCs w:val="24"/>
          <w:lang w:eastAsia="ru-RU"/>
        </w:rPr>
        <w:t> :</w:t>
      </w:r>
      <w:proofErr w:type="gramEnd"/>
      <w:r w:rsidRPr="009073EE">
        <w:rPr>
          <w:sz w:val="24"/>
          <w:szCs w:val="24"/>
          <w:lang w:eastAsia="ru-RU"/>
        </w:rPr>
        <w:t xml:space="preserve"> учебное пособие для студентов, обучающихся по программам высшего образования </w:t>
      </w:r>
      <w:proofErr w:type="spellStart"/>
      <w:r w:rsidRPr="009073EE">
        <w:rPr>
          <w:sz w:val="24"/>
          <w:szCs w:val="24"/>
          <w:lang w:eastAsia="ru-RU"/>
        </w:rPr>
        <w:t>понаправлению</w:t>
      </w:r>
      <w:proofErr w:type="spellEnd"/>
      <w:r w:rsidRPr="009073EE">
        <w:rPr>
          <w:sz w:val="24"/>
          <w:szCs w:val="24"/>
          <w:lang w:eastAsia="ru-RU"/>
        </w:rPr>
        <w:t xml:space="preserve"> подготовки 01.03.01 Математика / Н. Н. </w:t>
      </w:r>
      <w:proofErr w:type="spellStart"/>
      <w:r w:rsidRPr="009073EE">
        <w:rPr>
          <w:sz w:val="24"/>
          <w:szCs w:val="24"/>
          <w:lang w:eastAsia="ru-RU"/>
        </w:rPr>
        <w:t>Щипкова</w:t>
      </w:r>
      <w:proofErr w:type="spellEnd"/>
      <w:r w:rsidRPr="009073EE">
        <w:rPr>
          <w:sz w:val="24"/>
          <w:szCs w:val="24"/>
          <w:lang w:eastAsia="ru-RU"/>
        </w:rPr>
        <w:t xml:space="preserve"> [и др.]; М-во образования и науки Рос. Федерации, </w:t>
      </w:r>
      <w:proofErr w:type="spellStart"/>
      <w:r w:rsidRPr="009073EE">
        <w:rPr>
          <w:sz w:val="24"/>
          <w:szCs w:val="24"/>
          <w:lang w:eastAsia="ru-RU"/>
        </w:rPr>
        <w:t>Федер</w:t>
      </w:r>
      <w:proofErr w:type="spellEnd"/>
      <w:r w:rsidRPr="009073EE">
        <w:rPr>
          <w:sz w:val="24"/>
          <w:szCs w:val="24"/>
          <w:lang w:eastAsia="ru-RU"/>
        </w:rPr>
        <w:t>. гос. бюджет</w:t>
      </w:r>
      <w:proofErr w:type="gramStart"/>
      <w:r w:rsidRPr="009073EE">
        <w:rPr>
          <w:sz w:val="24"/>
          <w:szCs w:val="24"/>
          <w:lang w:eastAsia="ru-RU"/>
        </w:rPr>
        <w:t>.</w:t>
      </w:r>
      <w:proofErr w:type="gramEnd"/>
      <w:r w:rsidRPr="009073EE">
        <w:rPr>
          <w:sz w:val="24"/>
          <w:szCs w:val="24"/>
          <w:lang w:eastAsia="ru-RU"/>
        </w:rPr>
        <w:t xml:space="preserve"> </w:t>
      </w:r>
      <w:proofErr w:type="spellStart"/>
      <w:proofErr w:type="gramStart"/>
      <w:r w:rsidRPr="009073EE">
        <w:rPr>
          <w:sz w:val="24"/>
          <w:szCs w:val="24"/>
          <w:lang w:eastAsia="ru-RU"/>
        </w:rPr>
        <w:t>о</w:t>
      </w:r>
      <w:proofErr w:type="gramEnd"/>
      <w:r w:rsidRPr="009073EE">
        <w:rPr>
          <w:sz w:val="24"/>
          <w:szCs w:val="24"/>
          <w:lang w:eastAsia="ru-RU"/>
        </w:rPr>
        <w:t>бразоват</w:t>
      </w:r>
      <w:proofErr w:type="spellEnd"/>
      <w:r w:rsidRPr="009073EE">
        <w:rPr>
          <w:sz w:val="24"/>
          <w:szCs w:val="24"/>
          <w:lang w:eastAsia="ru-RU"/>
        </w:rPr>
        <w:t xml:space="preserve">. учреждение </w:t>
      </w:r>
      <w:proofErr w:type="spellStart"/>
      <w:r w:rsidRPr="009073EE">
        <w:rPr>
          <w:sz w:val="24"/>
          <w:szCs w:val="24"/>
          <w:lang w:eastAsia="ru-RU"/>
        </w:rPr>
        <w:t>высш</w:t>
      </w:r>
      <w:proofErr w:type="spellEnd"/>
      <w:r w:rsidRPr="009073EE">
        <w:rPr>
          <w:sz w:val="24"/>
          <w:szCs w:val="24"/>
          <w:lang w:eastAsia="ru-RU"/>
        </w:rPr>
        <w:t>. проф. образования "Оренбург. гос. ун-т". - Электрон</w:t>
      </w:r>
      <w:proofErr w:type="gramStart"/>
      <w:r w:rsidRPr="009073EE">
        <w:rPr>
          <w:sz w:val="24"/>
          <w:szCs w:val="24"/>
          <w:lang w:eastAsia="ru-RU"/>
        </w:rPr>
        <w:t>.</w:t>
      </w:r>
      <w:proofErr w:type="gramEnd"/>
      <w:r w:rsidRPr="009073EE">
        <w:rPr>
          <w:sz w:val="24"/>
          <w:szCs w:val="24"/>
          <w:lang w:eastAsia="ru-RU"/>
        </w:rPr>
        <w:t xml:space="preserve"> </w:t>
      </w:r>
      <w:proofErr w:type="gramStart"/>
      <w:r w:rsidRPr="009073EE">
        <w:rPr>
          <w:sz w:val="24"/>
          <w:szCs w:val="24"/>
          <w:lang w:eastAsia="ru-RU"/>
        </w:rPr>
        <w:t>т</w:t>
      </w:r>
      <w:proofErr w:type="gramEnd"/>
      <w:r w:rsidRPr="009073EE">
        <w:rPr>
          <w:sz w:val="24"/>
          <w:szCs w:val="24"/>
          <w:lang w:eastAsia="ru-RU"/>
        </w:rPr>
        <w:t>екстовые дан. - Оренбург</w:t>
      </w:r>
      <w:proofErr w:type="gramStart"/>
      <w:r w:rsidRPr="009073EE">
        <w:rPr>
          <w:sz w:val="24"/>
          <w:szCs w:val="24"/>
          <w:lang w:eastAsia="ru-RU"/>
        </w:rPr>
        <w:t xml:space="preserve"> :</w:t>
      </w:r>
      <w:proofErr w:type="gramEnd"/>
      <w:r w:rsidRPr="009073EE">
        <w:rPr>
          <w:sz w:val="24"/>
          <w:szCs w:val="24"/>
          <w:lang w:eastAsia="ru-RU"/>
        </w:rPr>
        <w:t xml:space="preserve"> ОГУ, 2015. -</w:t>
      </w:r>
      <w:proofErr w:type="spellStart"/>
      <w:r w:rsidRPr="009073EE">
        <w:rPr>
          <w:sz w:val="24"/>
          <w:szCs w:val="24"/>
          <w:lang w:eastAsia="ru-RU"/>
        </w:rPr>
        <w:t>Adobe</w:t>
      </w:r>
      <w:proofErr w:type="spellEnd"/>
      <w:r w:rsidRPr="009073EE">
        <w:rPr>
          <w:sz w:val="24"/>
          <w:szCs w:val="24"/>
          <w:lang w:eastAsia="ru-RU"/>
        </w:rPr>
        <w:t xml:space="preserve"> </w:t>
      </w:r>
      <w:proofErr w:type="spellStart"/>
      <w:r w:rsidRPr="009073EE">
        <w:rPr>
          <w:sz w:val="24"/>
          <w:szCs w:val="24"/>
          <w:lang w:eastAsia="ru-RU"/>
        </w:rPr>
        <w:t>Acrobat</w:t>
      </w:r>
      <w:proofErr w:type="spellEnd"/>
      <w:r w:rsidRPr="009073EE">
        <w:rPr>
          <w:sz w:val="24"/>
          <w:szCs w:val="24"/>
          <w:lang w:eastAsia="ru-RU"/>
        </w:rPr>
        <w:t xml:space="preserve"> </w:t>
      </w:r>
      <w:proofErr w:type="spellStart"/>
      <w:r w:rsidRPr="009073EE">
        <w:rPr>
          <w:sz w:val="24"/>
          <w:szCs w:val="24"/>
          <w:lang w:eastAsia="ru-RU"/>
        </w:rPr>
        <w:t>Reader</w:t>
      </w:r>
      <w:proofErr w:type="spellEnd"/>
      <w:r w:rsidRPr="009073EE">
        <w:rPr>
          <w:sz w:val="24"/>
          <w:szCs w:val="24"/>
          <w:lang w:eastAsia="ru-RU"/>
        </w:rPr>
        <w:t xml:space="preserve"> 5.0</w:t>
      </w:r>
    </w:p>
    <w:p w:rsidR="009073EE" w:rsidRPr="009073EE" w:rsidRDefault="009073EE" w:rsidP="009073EE">
      <w:pPr>
        <w:numPr>
          <w:ilvl w:val="0"/>
          <w:numId w:val="32"/>
        </w:numPr>
        <w:suppressLineNumbers/>
        <w:ind w:left="0" w:firstLine="426"/>
        <w:jc w:val="both"/>
        <w:rPr>
          <w:sz w:val="24"/>
          <w:szCs w:val="24"/>
          <w:lang w:eastAsia="ru-RU"/>
        </w:rPr>
      </w:pPr>
      <w:proofErr w:type="spellStart"/>
      <w:r w:rsidRPr="009073EE">
        <w:rPr>
          <w:bCs/>
          <w:sz w:val="24"/>
          <w:szCs w:val="24"/>
          <w:lang w:eastAsia="ru-RU"/>
        </w:rPr>
        <w:t>Бортаковский</w:t>
      </w:r>
      <w:proofErr w:type="spellEnd"/>
      <w:r w:rsidRPr="009073EE">
        <w:rPr>
          <w:bCs/>
          <w:sz w:val="24"/>
          <w:szCs w:val="24"/>
          <w:lang w:eastAsia="ru-RU"/>
        </w:rPr>
        <w:t>, А. С. Аналитическая геометрия в примерах и задачах</w:t>
      </w:r>
      <w:r w:rsidRPr="009073EE">
        <w:rPr>
          <w:sz w:val="24"/>
          <w:szCs w:val="24"/>
          <w:lang w:eastAsia="ru-RU"/>
        </w:rPr>
        <w:t xml:space="preserve"> [Текст] : учеб</w:t>
      </w:r>
      <w:proofErr w:type="gramStart"/>
      <w:r w:rsidRPr="009073EE">
        <w:rPr>
          <w:sz w:val="24"/>
          <w:szCs w:val="24"/>
          <w:lang w:eastAsia="ru-RU"/>
        </w:rPr>
        <w:t>.</w:t>
      </w:r>
      <w:proofErr w:type="gramEnd"/>
      <w:r w:rsidRPr="009073EE">
        <w:rPr>
          <w:sz w:val="24"/>
          <w:szCs w:val="24"/>
          <w:lang w:eastAsia="ru-RU"/>
        </w:rPr>
        <w:t xml:space="preserve"> </w:t>
      </w:r>
      <w:proofErr w:type="gramStart"/>
      <w:r w:rsidRPr="009073EE">
        <w:rPr>
          <w:sz w:val="24"/>
          <w:szCs w:val="24"/>
          <w:lang w:eastAsia="ru-RU"/>
        </w:rPr>
        <w:t>п</w:t>
      </w:r>
      <w:proofErr w:type="gramEnd"/>
      <w:r w:rsidRPr="009073EE">
        <w:rPr>
          <w:sz w:val="24"/>
          <w:szCs w:val="24"/>
          <w:lang w:eastAsia="ru-RU"/>
        </w:rPr>
        <w:t xml:space="preserve">особие / А. С. </w:t>
      </w:r>
      <w:proofErr w:type="spellStart"/>
      <w:r w:rsidRPr="009073EE">
        <w:rPr>
          <w:sz w:val="24"/>
          <w:szCs w:val="24"/>
          <w:lang w:eastAsia="ru-RU"/>
        </w:rPr>
        <w:t>Бортаковский</w:t>
      </w:r>
      <w:proofErr w:type="spellEnd"/>
      <w:r w:rsidRPr="009073EE">
        <w:rPr>
          <w:sz w:val="24"/>
          <w:szCs w:val="24"/>
          <w:lang w:eastAsia="ru-RU"/>
        </w:rPr>
        <w:t>, А. В. Пантелеев. - М.</w:t>
      </w:r>
      <w:proofErr w:type="gramStart"/>
      <w:r w:rsidRPr="009073EE">
        <w:rPr>
          <w:sz w:val="24"/>
          <w:szCs w:val="24"/>
          <w:lang w:eastAsia="ru-RU"/>
        </w:rPr>
        <w:t xml:space="preserve"> :</w:t>
      </w:r>
      <w:proofErr w:type="gramEnd"/>
      <w:r w:rsidRPr="009073EE">
        <w:rPr>
          <w:sz w:val="24"/>
          <w:szCs w:val="24"/>
          <w:lang w:eastAsia="ru-RU"/>
        </w:rPr>
        <w:t xml:space="preserve"> </w:t>
      </w:r>
      <w:proofErr w:type="spellStart"/>
      <w:r w:rsidRPr="009073EE">
        <w:rPr>
          <w:sz w:val="24"/>
          <w:szCs w:val="24"/>
          <w:lang w:eastAsia="ru-RU"/>
        </w:rPr>
        <w:t>Высш</w:t>
      </w:r>
      <w:proofErr w:type="spellEnd"/>
      <w:r w:rsidRPr="009073EE">
        <w:rPr>
          <w:sz w:val="24"/>
          <w:szCs w:val="24"/>
          <w:lang w:eastAsia="ru-RU"/>
        </w:rPr>
        <w:t xml:space="preserve">. </w:t>
      </w:r>
      <w:proofErr w:type="spellStart"/>
      <w:r w:rsidRPr="009073EE">
        <w:rPr>
          <w:sz w:val="24"/>
          <w:szCs w:val="24"/>
          <w:lang w:eastAsia="ru-RU"/>
        </w:rPr>
        <w:t>шк</w:t>
      </w:r>
      <w:proofErr w:type="spellEnd"/>
      <w:r w:rsidRPr="009073EE">
        <w:rPr>
          <w:sz w:val="24"/>
          <w:szCs w:val="24"/>
          <w:lang w:eastAsia="ru-RU"/>
        </w:rPr>
        <w:t xml:space="preserve">., 2005. - 496 с. - (Прикладная математика для </w:t>
      </w:r>
      <w:proofErr w:type="spellStart"/>
      <w:r w:rsidRPr="009073EE">
        <w:rPr>
          <w:sz w:val="24"/>
          <w:szCs w:val="24"/>
          <w:lang w:eastAsia="ru-RU"/>
        </w:rPr>
        <w:t>ВТУЗов</w:t>
      </w:r>
      <w:proofErr w:type="spellEnd"/>
      <w:r w:rsidRPr="009073EE">
        <w:rPr>
          <w:sz w:val="24"/>
          <w:szCs w:val="24"/>
          <w:lang w:eastAsia="ru-RU"/>
        </w:rPr>
        <w:t xml:space="preserve">). - </w:t>
      </w:r>
      <w:proofErr w:type="spellStart"/>
      <w:r w:rsidRPr="009073EE">
        <w:rPr>
          <w:sz w:val="24"/>
          <w:szCs w:val="24"/>
          <w:lang w:eastAsia="ru-RU"/>
        </w:rPr>
        <w:t>Библиогр</w:t>
      </w:r>
      <w:proofErr w:type="spellEnd"/>
      <w:r w:rsidRPr="009073EE">
        <w:rPr>
          <w:sz w:val="24"/>
          <w:szCs w:val="24"/>
          <w:lang w:eastAsia="ru-RU"/>
        </w:rPr>
        <w:t>.: с. 495-496. - ISBN 5-06-004761-Х.</w:t>
      </w:r>
    </w:p>
    <w:p w:rsidR="009073EE" w:rsidRPr="009073EE" w:rsidRDefault="009073EE" w:rsidP="009073EE">
      <w:pPr>
        <w:numPr>
          <w:ilvl w:val="0"/>
          <w:numId w:val="32"/>
        </w:numPr>
        <w:suppressLineNumbers/>
        <w:ind w:left="0" w:firstLine="426"/>
        <w:jc w:val="both"/>
        <w:rPr>
          <w:sz w:val="24"/>
          <w:szCs w:val="24"/>
          <w:lang w:eastAsia="ru-RU"/>
        </w:rPr>
      </w:pPr>
      <w:proofErr w:type="spellStart"/>
      <w:r w:rsidRPr="009073EE">
        <w:rPr>
          <w:bCs/>
          <w:sz w:val="24"/>
          <w:szCs w:val="24"/>
          <w:lang w:eastAsia="ru-RU"/>
        </w:rPr>
        <w:t>Щипкова</w:t>
      </w:r>
      <w:proofErr w:type="spellEnd"/>
      <w:r w:rsidRPr="009073EE">
        <w:rPr>
          <w:bCs/>
          <w:sz w:val="24"/>
          <w:szCs w:val="24"/>
          <w:lang w:eastAsia="ru-RU"/>
        </w:rPr>
        <w:t>, Н. Н. Аналитическая геометрия. Линии второго порядка</w:t>
      </w:r>
      <w:r w:rsidRPr="009073EE">
        <w:rPr>
          <w:sz w:val="24"/>
          <w:szCs w:val="24"/>
          <w:lang w:eastAsia="ru-RU"/>
        </w:rPr>
        <w:t xml:space="preserve"> [Электронный ресурс] : учеб</w:t>
      </w:r>
      <w:proofErr w:type="gramStart"/>
      <w:r w:rsidRPr="009073EE">
        <w:rPr>
          <w:sz w:val="24"/>
          <w:szCs w:val="24"/>
          <w:lang w:eastAsia="ru-RU"/>
        </w:rPr>
        <w:t>.</w:t>
      </w:r>
      <w:proofErr w:type="gramEnd"/>
      <w:r w:rsidRPr="009073EE">
        <w:rPr>
          <w:sz w:val="24"/>
          <w:szCs w:val="24"/>
          <w:lang w:eastAsia="ru-RU"/>
        </w:rPr>
        <w:t xml:space="preserve"> </w:t>
      </w:r>
      <w:proofErr w:type="gramStart"/>
      <w:r w:rsidRPr="009073EE">
        <w:rPr>
          <w:sz w:val="24"/>
          <w:szCs w:val="24"/>
          <w:lang w:eastAsia="ru-RU"/>
        </w:rPr>
        <w:t>п</w:t>
      </w:r>
      <w:proofErr w:type="gramEnd"/>
      <w:r w:rsidRPr="009073EE">
        <w:rPr>
          <w:sz w:val="24"/>
          <w:szCs w:val="24"/>
          <w:lang w:eastAsia="ru-RU"/>
        </w:rPr>
        <w:t xml:space="preserve">особие / Н. Н. </w:t>
      </w:r>
      <w:proofErr w:type="spellStart"/>
      <w:r w:rsidRPr="009073EE">
        <w:rPr>
          <w:sz w:val="24"/>
          <w:szCs w:val="24"/>
          <w:lang w:eastAsia="ru-RU"/>
        </w:rPr>
        <w:t>Щипкова</w:t>
      </w:r>
      <w:proofErr w:type="spellEnd"/>
      <w:r w:rsidRPr="009073EE">
        <w:rPr>
          <w:sz w:val="24"/>
          <w:szCs w:val="24"/>
          <w:lang w:eastAsia="ru-RU"/>
        </w:rPr>
        <w:t xml:space="preserve">, С. В. Харитонова; М-во образования и науки Рос. Федерации, </w:t>
      </w:r>
      <w:proofErr w:type="spellStart"/>
      <w:r w:rsidRPr="009073EE">
        <w:rPr>
          <w:sz w:val="24"/>
          <w:szCs w:val="24"/>
          <w:lang w:eastAsia="ru-RU"/>
        </w:rPr>
        <w:t>Федер</w:t>
      </w:r>
      <w:proofErr w:type="spellEnd"/>
      <w:r w:rsidRPr="009073EE">
        <w:rPr>
          <w:sz w:val="24"/>
          <w:szCs w:val="24"/>
          <w:lang w:eastAsia="ru-RU"/>
        </w:rPr>
        <w:t>. гос. бюджет</w:t>
      </w:r>
      <w:proofErr w:type="gramStart"/>
      <w:r w:rsidRPr="009073EE">
        <w:rPr>
          <w:sz w:val="24"/>
          <w:szCs w:val="24"/>
          <w:lang w:eastAsia="ru-RU"/>
        </w:rPr>
        <w:t>.</w:t>
      </w:r>
      <w:proofErr w:type="gramEnd"/>
      <w:r w:rsidRPr="009073EE">
        <w:rPr>
          <w:sz w:val="24"/>
          <w:szCs w:val="24"/>
          <w:lang w:eastAsia="ru-RU"/>
        </w:rPr>
        <w:t xml:space="preserve"> </w:t>
      </w:r>
      <w:proofErr w:type="spellStart"/>
      <w:proofErr w:type="gramStart"/>
      <w:r w:rsidRPr="009073EE">
        <w:rPr>
          <w:sz w:val="24"/>
          <w:szCs w:val="24"/>
          <w:lang w:eastAsia="ru-RU"/>
        </w:rPr>
        <w:t>о</w:t>
      </w:r>
      <w:proofErr w:type="gramEnd"/>
      <w:r w:rsidRPr="009073EE">
        <w:rPr>
          <w:sz w:val="24"/>
          <w:szCs w:val="24"/>
          <w:lang w:eastAsia="ru-RU"/>
        </w:rPr>
        <w:t>бразоват</w:t>
      </w:r>
      <w:proofErr w:type="spellEnd"/>
      <w:r w:rsidRPr="009073EE">
        <w:rPr>
          <w:sz w:val="24"/>
          <w:szCs w:val="24"/>
          <w:lang w:eastAsia="ru-RU"/>
        </w:rPr>
        <w:t xml:space="preserve">. учреждение </w:t>
      </w:r>
      <w:proofErr w:type="spellStart"/>
      <w:r w:rsidRPr="009073EE">
        <w:rPr>
          <w:sz w:val="24"/>
          <w:szCs w:val="24"/>
          <w:lang w:eastAsia="ru-RU"/>
        </w:rPr>
        <w:t>высш</w:t>
      </w:r>
      <w:proofErr w:type="spellEnd"/>
      <w:r w:rsidRPr="009073EE">
        <w:rPr>
          <w:sz w:val="24"/>
          <w:szCs w:val="24"/>
          <w:lang w:eastAsia="ru-RU"/>
        </w:rPr>
        <w:t>. проф. образования "Оренбург. гос. ун-т". - Электрон</w:t>
      </w:r>
      <w:proofErr w:type="gramStart"/>
      <w:r w:rsidRPr="009073EE">
        <w:rPr>
          <w:sz w:val="24"/>
          <w:szCs w:val="24"/>
          <w:lang w:eastAsia="ru-RU"/>
        </w:rPr>
        <w:t>.</w:t>
      </w:r>
      <w:proofErr w:type="gramEnd"/>
      <w:r w:rsidRPr="009073EE">
        <w:rPr>
          <w:sz w:val="24"/>
          <w:szCs w:val="24"/>
          <w:lang w:eastAsia="ru-RU"/>
        </w:rPr>
        <w:t xml:space="preserve"> </w:t>
      </w:r>
      <w:proofErr w:type="gramStart"/>
      <w:r w:rsidRPr="009073EE">
        <w:rPr>
          <w:sz w:val="24"/>
          <w:szCs w:val="24"/>
          <w:lang w:eastAsia="ru-RU"/>
        </w:rPr>
        <w:t>т</w:t>
      </w:r>
      <w:proofErr w:type="gramEnd"/>
      <w:r w:rsidRPr="009073EE">
        <w:rPr>
          <w:sz w:val="24"/>
          <w:szCs w:val="24"/>
          <w:lang w:eastAsia="ru-RU"/>
        </w:rPr>
        <w:t xml:space="preserve">екстовые дан. (1 файл: </w:t>
      </w:r>
      <w:proofErr w:type="spellStart"/>
      <w:proofErr w:type="gramStart"/>
      <w:r w:rsidRPr="009073EE">
        <w:rPr>
          <w:sz w:val="24"/>
          <w:szCs w:val="24"/>
          <w:lang w:eastAsia="ru-RU"/>
        </w:rPr>
        <w:t>Kb</w:t>
      </w:r>
      <w:proofErr w:type="spellEnd"/>
      <w:r w:rsidRPr="009073EE">
        <w:rPr>
          <w:sz w:val="24"/>
          <w:szCs w:val="24"/>
          <w:lang w:eastAsia="ru-RU"/>
        </w:rPr>
        <w:t>).</w:t>
      </w:r>
      <w:proofErr w:type="gramEnd"/>
      <w:r w:rsidRPr="009073EE">
        <w:rPr>
          <w:sz w:val="24"/>
          <w:szCs w:val="24"/>
          <w:lang w:eastAsia="ru-RU"/>
        </w:rPr>
        <w:t xml:space="preserve"> - Оренбург</w:t>
      </w:r>
      <w:proofErr w:type="gramStart"/>
      <w:r w:rsidRPr="009073EE">
        <w:rPr>
          <w:sz w:val="24"/>
          <w:szCs w:val="24"/>
          <w:lang w:eastAsia="ru-RU"/>
        </w:rPr>
        <w:t xml:space="preserve"> :</w:t>
      </w:r>
      <w:proofErr w:type="gramEnd"/>
      <w:r w:rsidRPr="009073EE">
        <w:rPr>
          <w:sz w:val="24"/>
          <w:szCs w:val="24"/>
          <w:lang w:eastAsia="ru-RU"/>
        </w:rPr>
        <w:t xml:space="preserve"> ОГУ, 2011. -</w:t>
      </w:r>
      <w:proofErr w:type="spellStart"/>
      <w:r w:rsidRPr="009073EE">
        <w:rPr>
          <w:sz w:val="24"/>
          <w:szCs w:val="24"/>
          <w:lang w:eastAsia="ru-RU"/>
        </w:rPr>
        <w:t>Adobe</w:t>
      </w:r>
      <w:proofErr w:type="spellEnd"/>
      <w:r w:rsidRPr="009073EE">
        <w:rPr>
          <w:sz w:val="24"/>
          <w:szCs w:val="24"/>
          <w:lang w:eastAsia="ru-RU"/>
        </w:rPr>
        <w:t xml:space="preserve"> </w:t>
      </w:r>
      <w:proofErr w:type="spellStart"/>
      <w:r w:rsidRPr="009073EE">
        <w:rPr>
          <w:sz w:val="24"/>
          <w:szCs w:val="24"/>
          <w:lang w:eastAsia="ru-RU"/>
        </w:rPr>
        <w:t>Acrobat</w:t>
      </w:r>
      <w:proofErr w:type="spellEnd"/>
      <w:r w:rsidRPr="009073EE">
        <w:rPr>
          <w:sz w:val="24"/>
          <w:szCs w:val="24"/>
          <w:lang w:eastAsia="ru-RU"/>
        </w:rPr>
        <w:t xml:space="preserve"> </w:t>
      </w:r>
      <w:proofErr w:type="spellStart"/>
      <w:r w:rsidRPr="009073EE">
        <w:rPr>
          <w:sz w:val="24"/>
          <w:szCs w:val="24"/>
          <w:lang w:eastAsia="ru-RU"/>
        </w:rPr>
        <w:t>Reader</w:t>
      </w:r>
      <w:proofErr w:type="spellEnd"/>
      <w:r w:rsidRPr="009073EE">
        <w:rPr>
          <w:sz w:val="24"/>
          <w:szCs w:val="24"/>
          <w:lang w:eastAsia="ru-RU"/>
        </w:rPr>
        <w:t xml:space="preserve"> 5.0.</w:t>
      </w:r>
    </w:p>
    <w:p w:rsidR="009073EE" w:rsidRPr="009073EE" w:rsidRDefault="009073EE" w:rsidP="009073EE">
      <w:pPr>
        <w:suppressLineNumbers/>
        <w:ind w:left="1200"/>
        <w:jc w:val="both"/>
        <w:rPr>
          <w:rFonts w:eastAsia="Calibr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0"/>
        <w:gridCol w:w="3526"/>
        <w:gridCol w:w="1962"/>
        <w:gridCol w:w="1962"/>
        <w:gridCol w:w="2022"/>
      </w:tblGrid>
      <w:tr w:rsidR="009073EE" w:rsidRPr="009073EE" w:rsidTr="00E472A7">
        <w:tc>
          <w:tcPr>
            <w:tcW w:w="516" w:type="pct"/>
            <w:shd w:val="clear" w:color="auto" w:fill="auto"/>
            <w:vAlign w:val="center"/>
          </w:tcPr>
          <w:p w:rsidR="009073EE" w:rsidRPr="009073EE" w:rsidRDefault="009073EE" w:rsidP="009073EE">
            <w:pPr>
              <w:suppressAutoHyphens/>
              <w:jc w:val="center"/>
              <w:rPr>
                <w:rFonts w:eastAsia="Calibri"/>
                <w:sz w:val="24"/>
                <w:szCs w:val="22"/>
              </w:rPr>
            </w:pPr>
            <w:r w:rsidRPr="009073EE">
              <w:rPr>
                <w:rFonts w:eastAsia="Calibri"/>
                <w:sz w:val="24"/>
                <w:szCs w:val="22"/>
              </w:rPr>
              <w:t>№ раздела</w:t>
            </w:r>
          </w:p>
        </w:tc>
        <w:tc>
          <w:tcPr>
            <w:tcW w:w="1669" w:type="pct"/>
            <w:shd w:val="clear" w:color="auto" w:fill="auto"/>
            <w:vAlign w:val="center"/>
          </w:tcPr>
          <w:p w:rsidR="009073EE" w:rsidRPr="009073EE" w:rsidRDefault="009073EE" w:rsidP="009073EE">
            <w:pPr>
              <w:suppressAutoHyphens/>
              <w:jc w:val="center"/>
              <w:rPr>
                <w:rFonts w:eastAsia="Calibri"/>
                <w:sz w:val="24"/>
                <w:szCs w:val="22"/>
              </w:rPr>
            </w:pPr>
            <w:r w:rsidRPr="009073EE">
              <w:rPr>
                <w:rFonts w:eastAsia="Calibri"/>
                <w:sz w:val="24"/>
                <w:szCs w:val="22"/>
              </w:rPr>
              <w:t>Наименование разделов</w:t>
            </w:r>
          </w:p>
        </w:tc>
        <w:tc>
          <w:tcPr>
            <w:tcW w:w="929" w:type="pct"/>
            <w:shd w:val="clear" w:color="auto" w:fill="auto"/>
          </w:tcPr>
          <w:p w:rsidR="009073EE" w:rsidRPr="009073EE" w:rsidRDefault="009073EE" w:rsidP="009073EE">
            <w:pPr>
              <w:suppressAutoHyphens/>
              <w:jc w:val="center"/>
              <w:rPr>
                <w:noProof/>
                <w:sz w:val="24"/>
                <w:szCs w:val="24"/>
                <w:lang w:val="en-US" w:eastAsia="ru-RU"/>
              </w:rPr>
            </w:pPr>
            <w:r w:rsidRPr="009073EE">
              <w:rPr>
                <w:noProof/>
                <w:sz w:val="24"/>
                <w:szCs w:val="24"/>
                <w:lang w:val="en-US" w:eastAsia="ru-RU"/>
              </w:rPr>
              <w:t>[1]</w:t>
            </w:r>
          </w:p>
        </w:tc>
        <w:tc>
          <w:tcPr>
            <w:tcW w:w="929" w:type="pct"/>
            <w:shd w:val="clear" w:color="auto" w:fill="auto"/>
          </w:tcPr>
          <w:p w:rsidR="009073EE" w:rsidRPr="009073EE" w:rsidRDefault="009073EE" w:rsidP="009073EE">
            <w:pPr>
              <w:suppressAutoHyphens/>
              <w:jc w:val="center"/>
              <w:rPr>
                <w:noProof/>
                <w:sz w:val="24"/>
                <w:szCs w:val="24"/>
                <w:lang w:eastAsia="ru-RU"/>
              </w:rPr>
            </w:pPr>
            <w:r w:rsidRPr="009073EE">
              <w:rPr>
                <w:noProof/>
                <w:sz w:val="24"/>
                <w:szCs w:val="24"/>
                <w:lang w:val="en-US" w:eastAsia="ru-RU"/>
              </w:rPr>
              <w:t>[2]</w:t>
            </w:r>
          </w:p>
        </w:tc>
        <w:tc>
          <w:tcPr>
            <w:tcW w:w="957" w:type="pct"/>
            <w:shd w:val="clear" w:color="auto" w:fill="auto"/>
          </w:tcPr>
          <w:p w:rsidR="009073EE" w:rsidRPr="009073EE" w:rsidRDefault="009073EE" w:rsidP="009073EE">
            <w:pPr>
              <w:suppressAutoHyphens/>
              <w:jc w:val="center"/>
              <w:rPr>
                <w:noProof/>
                <w:sz w:val="24"/>
                <w:szCs w:val="24"/>
                <w:lang w:eastAsia="ru-RU"/>
              </w:rPr>
            </w:pPr>
            <w:r w:rsidRPr="009073EE">
              <w:rPr>
                <w:noProof/>
                <w:sz w:val="24"/>
                <w:szCs w:val="24"/>
                <w:lang w:val="en-US" w:eastAsia="ru-RU"/>
              </w:rPr>
              <w:t>[3]</w:t>
            </w:r>
          </w:p>
        </w:tc>
      </w:tr>
      <w:tr w:rsidR="009073EE" w:rsidRPr="009073EE" w:rsidTr="00E472A7">
        <w:tc>
          <w:tcPr>
            <w:tcW w:w="516" w:type="pct"/>
            <w:shd w:val="clear" w:color="auto" w:fill="auto"/>
          </w:tcPr>
          <w:p w:rsidR="009073EE" w:rsidRPr="009073EE" w:rsidRDefault="009073EE" w:rsidP="009073EE">
            <w:pPr>
              <w:numPr>
                <w:ilvl w:val="0"/>
                <w:numId w:val="33"/>
              </w:numPr>
              <w:suppressAutoHyphens/>
              <w:spacing w:after="200" w:line="276" w:lineRule="auto"/>
              <w:jc w:val="center"/>
              <w:rPr>
                <w:rFonts w:eastAsia="Calibri"/>
                <w:sz w:val="24"/>
                <w:szCs w:val="24"/>
              </w:rPr>
            </w:pPr>
          </w:p>
        </w:tc>
        <w:tc>
          <w:tcPr>
            <w:tcW w:w="1669" w:type="pct"/>
            <w:shd w:val="clear" w:color="auto" w:fill="auto"/>
          </w:tcPr>
          <w:p w:rsidR="009073EE" w:rsidRPr="009073EE" w:rsidRDefault="009073EE" w:rsidP="009073EE">
            <w:pPr>
              <w:suppressAutoHyphens/>
              <w:rPr>
                <w:sz w:val="24"/>
                <w:lang w:eastAsia="ru-RU"/>
              </w:rPr>
            </w:pPr>
            <w:r w:rsidRPr="009073EE">
              <w:rPr>
                <w:sz w:val="24"/>
                <w:lang w:eastAsia="ru-RU"/>
              </w:rPr>
              <w:t>Векторная алгебра</w:t>
            </w:r>
          </w:p>
        </w:tc>
        <w:tc>
          <w:tcPr>
            <w:tcW w:w="929"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67-127</w:t>
            </w:r>
          </w:p>
        </w:tc>
        <w:tc>
          <w:tcPr>
            <w:tcW w:w="929"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15-104</w:t>
            </w:r>
          </w:p>
        </w:tc>
        <w:tc>
          <w:tcPr>
            <w:tcW w:w="957" w:type="pct"/>
            <w:shd w:val="clear" w:color="auto" w:fill="auto"/>
          </w:tcPr>
          <w:p w:rsidR="009073EE" w:rsidRPr="009073EE" w:rsidRDefault="009073EE" w:rsidP="009073EE">
            <w:pPr>
              <w:suppressAutoHyphens/>
              <w:jc w:val="both"/>
              <w:rPr>
                <w:noProof/>
                <w:sz w:val="24"/>
                <w:szCs w:val="24"/>
                <w:lang w:eastAsia="ru-RU"/>
              </w:rPr>
            </w:pPr>
          </w:p>
        </w:tc>
      </w:tr>
      <w:tr w:rsidR="009073EE" w:rsidRPr="009073EE" w:rsidTr="00E472A7">
        <w:tc>
          <w:tcPr>
            <w:tcW w:w="516" w:type="pct"/>
            <w:shd w:val="clear" w:color="auto" w:fill="auto"/>
          </w:tcPr>
          <w:p w:rsidR="009073EE" w:rsidRPr="009073EE" w:rsidRDefault="009073EE" w:rsidP="009073EE">
            <w:pPr>
              <w:numPr>
                <w:ilvl w:val="0"/>
                <w:numId w:val="33"/>
              </w:numPr>
              <w:suppressAutoHyphens/>
              <w:spacing w:after="200" w:line="276" w:lineRule="auto"/>
              <w:jc w:val="center"/>
              <w:rPr>
                <w:rFonts w:eastAsia="Calibri"/>
                <w:sz w:val="24"/>
                <w:szCs w:val="24"/>
              </w:rPr>
            </w:pPr>
          </w:p>
        </w:tc>
        <w:tc>
          <w:tcPr>
            <w:tcW w:w="1669" w:type="pct"/>
            <w:shd w:val="clear" w:color="auto" w:fill="auto"/>
          </w:tcPr>
          <w:p w:rsidR="009073EE" w:rsidRPr="009073EE" w:rsidRDefault="009073EE" w:rsidP="009073EE">
            <w:pPr>
              <w:suppressAutoHyphens/>
              <w:rPr>
                <w:sz w:val="24"/>
                <w:lang w:eastAsia="ru-RU"/>
              </w:rPr>
            </w:pPr>
            <w:r w:rsidRPr="009073EE">
              <w:rPr>
                <w:sz w:val="24"/>
                <w:lang w:eastAsia="ru-RU"/>
              </w:rPr>
              <w:t>Координаты на плоскости и в пространстве</w:t>
            </w:r>
          </w:p>
        </w:tc>
        <w:tc>
          <w:tcPr>
            <w:tcW w:w="929" w:type="pct"/>
            <w:shd w:val="clear" w:color="auto" w:fill="auto"/>
          </w:tcPr>
          <w:p w:rsidR="009073EE" w:rsidRPr="009073EE" w:rsidRDefault="009073EE" w:rsidP="009073EE">
            <w:pPr>
              <w:suppressAutoHyphens/>
              <w:jc w:val="both"/>
              <w:rPr>
                <w:noProof/>
                <w:sz w:val="24"/>
                <w:szCs w:val="24"/>
                <w:lang w:eastAsia="ru-RU"/>
              </w:rPr>
            </w:pPr>
          </w:p>
        </w:tc>
        <w:tc>
          <w:tcPr>
            <w:tcW w:w="929"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121-173</w:t>
            </w:r>
          </w:p>
        </w:tc>
        <w:tc>
          <w:tcPr>
            <w:tcW w:w="957" w:type="pct"/>
            <w:shd w:val="clear" w:color="auto" w:fill="auto"/>
          </w:tcPr>
          <w:p w:rsidR="009073EE" w:rsidRPr="009073EE" w:rsidRDefault="009073EE" w:rsidP="009073EE">
            <w:pPr>
              <w:suppressAutoHyphens/>
              <w:jc w:val="both"/>
              <w:rPr>
                <w:noProof/>
                <w:sz w:val="24"/>
                <w:szCs w:val="24"/>
                <w:lang w:eastAsia="ru-RU"/>
              </w:rPr>
            </w:pPr>
          </w:p>
        </w:tc>
      </w:tr>
      <w:tr w:rsidR="009073EE" w:rsidRPr="009073EE" w:rsidTr="00E472A7">
        <w:tc>
          <w:tcPr>
            <w:tcW w:w="516" w:type="pct"/>
            <w:shd w:val="clear" w:color="auto" w:fill="auto"/>
          </w:tcPr>
          <w:p w:rsidR="009073EE" w:rsidRPr="009073EE" w:rsidRDefault="009073EE" w:rsidP="009073EE">
            <w:pPr>
              <w:numPr>
                <w:ilvl w:val="0"/>
                <w:numId w:val="33"/>
              </w:numPr>
              <w:suppressAutoHyphens/>
              <w:spacing w:after="200" w:line="276" w:lineRule="auto"/>
              <w:jc w:val="center"/>
              <w:rPr>
                <w:rFonts w:eastAsia="Calibri"/>
                <w:sz w:val="24"/>
                <w:szCs w:val="24"/>
              </w:rPr>
            </w:pPr>
          </w:p>
        </w:tc>
        <w:tc>
          <w:tcPr>
            <w:tcW w:w="1669" w:type="pct"/>
            <w:shd w:val="clear" w:color="auto" w:fill="auto"/>
          </w:tcPr>
          <w:p w:rsidR="009073EE" w:rsidRPr="009073EE" w:rsidRDefault="009073EE" w:rsidP="009073EE">
            <w:pPr>
              <w:suppressAutoHyphens/>
              <w:rPr>
                <w:sz w:val="24"/>
                <w:lang w:eastAsia="ru-RU"/>
              </w:rPr>
            </w:pPr>
            <w:proofErr w:type="gramStart"/>
            <w:r w:rsidRPr="009073EE">
              <w:rPr>
                <w:sz w:val="24"/>
                <w:lang w:eastAsia="ru-RU"/>
              </w:rPr>
              <w:t>Прямые на плоскости</w:t>
            </w:r>
            <w:proofErr w:type="gramEnd"/>
          </w:p>
        </w:tc>
        <w:tc>
          <w:tcPr>
            <w:tcW w:w="929" w:type="pct"/>
            <w:shd w:val="clear" w:color="auto" w:fill="auto"/>
          </w:tcPr>
          <w:p w:rsidR="009073EE" w:rsidRPr="009073EE" w:rsidRDefault="009073EE" w:rsidP="009073EE">
            <w:pPr>
              <w:suppressAutoHyphens/>
              <w:jc w:val="both"/>
              <w:rPr>
                <w:noProof/>
                <w:sz w:val="24"/>
                <w:szCs w:val="24"/>
                <w:lang w:eastAsia="ru-RU"/>
              </w:rPr>
            </w:pPr>
          </w:p>
        </w:tc>
        <w:tc>
          <w:tcPr>
            <w:tcW w:w="929"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199-173</w:t>
            </w:r>
          </w:p>
        </w:tc>
        <w:tc>
          <w:tcPr>
            <w:tcW w:w="957" w:type="pct"/>
            <w:shd w:val="clear" w:color="auto" w:fill="auto"/>
          </w:tcPr>
          <w:p w:rsidR="009073EE" w:rsidRPr="009073EE" w:rsidRDefault="009073EE" w:rsidP="009073EE">
            <w:pPr>
              <w:suppressAutoHyphens/>
              <w:jc w:val="both"/>
              <w:rPr>
                <w:noProof/>
                <w:sz w:val="24"/>
                <w:szCs w:val="24"/>
                <w:lang w:eastAsia="ru-RU"/>
              </w:rPr>
            </w:pPr>
          </w:p>
        </w:tc>
      </w:tr>
      <w:tr w:rsidR="009073EE" w:rsidRPr="009073EE" w:rsidTr="00E472A7">
        <w:tc>
          <w:tcPr>
            <w:tcW w:w="516" w:type="pct"/>
            <w:shd w:val="clear" w:color="auto" w:fill="auto"/>
          </w:tcPr>
          <w:p w:rsidR="009073EE" w:rsidRPr="009073EE" w:rsidRDefault="009073EE" w:rsidP="009073EE">
            <w:pPr>
              <w:numPr>
                <w:ilvl w:val="0"/>
                <w:numId w:val="33"/>
              </w:numPr>
              <w:suppressAutoHyphens/>
              <w:spacing w:after="200" w:line="276" w:lineRule="auto"/>
              <w:jc w:val="center"/>
              <w:rPr>
                <w:rFonts w:eastAsia="Calibri"/>
                <w:sz w:val="24"/>
                <w:szCs w:val="24"/>
              </w:rPr>
            </w:pPr>
          </w:p>
        </w:tc>
        <w:tc>
          <w:tcPr>
            <w:tcW w:w="1669" w:type="pct"/>
            <w:shd w:val="clear" w:color="auto" w:fill="auto"/>
          </w:tcPr>
          <w:p w:rsidR="009073EE" w:rsidRPr="009073EE" w:rsidRDefault="009073EE" w:rsidP="009073EE">
            <w:pPr>
              <w:suppressAutoHyphens/>
              <w:rPr>
                <w:sz w:val="24"/>
                <w:lang w:eastAsia="ru-RU"/>
              </w:rPr>
            </w:pPr>
            <w:r w:rsidRPr="009073EE">
              <w:rPr>
                <w:sz w:val="24"/>
                <w:lang w:eastAsia="ru-RU"/>
              </w:rPr>
              <w:t>Линии второго порядка на плоскости</w:t>
            </w:r>
          </w:p>
        </w:tc>
        <w:tc>
          <w:tcPr>
            <w:tcW w:w="929" w:type="pct"/>
            <w:shd w:val="clear" w:color="auto" w:fill="auto"/>
          </w:tcPr>
          <w:p w:rsidR="009073EE" w:rsidRPr="009073EE" w:rsidRDefault="009073EE" w:rsidP="009073EE">
            <w:pPr>
              <w:suppressAutoHyphens/>
              <w:jc w:val="both"/>
              <w:rPr>
                <w:noProof/>
                <w:sz w:val="24"/>
                <w:szCs w:val="24"/>
                <w:lang w:eastAsia="ru-RU"/>
              </w:rPr>
            </w:pPr>
          </w:p>
        </w:tc>
        <w:tc>
          <w:tcPr>
            <w:tcW w:w="929"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254-325</w:t>
            </w:r>
          </w:p>
        </w:tc>
        <w:tc>
          <w:tcPr>
            <w:tcW w:w="957"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20-22, 33-35, 39-41, 75-84</w:t>
            </w:r>
          </w:p>
        </w:tc>
      </w:tr>
      <w:tr w:rsidR="009073EE" w:rsidRPr="009073EE" w:rsidTr="00E472A7">
        <w:tc>
          <w:tcPr>
            <w:tcW w:w="516" w:type="pct"/>
            <w:shd w:val="clear" w:color="auto" w:fill="auto"/>
          </w:tcPr>
          <w:p w:rsidR="009073EE" w:rsidRPr="009073EE" w:rsidRDefault="009073EE" w:rsidP="009073EE">
            <w:pPr>
              <w:numPr>
                <w:ilvl w:val="0"/>
                <w:numId w:val="33"/>
              </w:numPr>
              <w:suppressAutoHyphens/>
              <w:spacing w:after="200" w:line="276" w:lineRule="auto"/>
              <w:jc w:val="center"/>
              <w:rPr>
                <w:rFonts w:eastAsia="Calibri"/>
                <w:sz w:val="24"/>
                <w:szCs w:val="24"/>
              </w:rPr>
            </w:pPr>
          </w:p>
        </w:tc>
        <w:tc>
          <w:tcPr>
            <w:tcW w:w="1669" w:type="pct"/>
            <w:shd w:val="clear" w:color="auto" w:fill="auto"/>
          </w:tcPr>
          <w:p w:rsidR="009073EE" w:rsidRPr="009073EE" w:rsidRDefault="009073EE" w:rsidP="009073EE">
            <w:pPr>
              <w:suppressAutoHyphens/>
              <w:rPr>
                <w:sz w:val="24"/>
                <w:lang w:eastAsia="ru-RU"/>
              </w:rPr>
            </w:pPr>
            <w:r w:rsidRPr="009073EE">
              <w:rPr>
                <w:sz w:val="24"/>
                <w:lang w:eastAsia="ru-RU"/>
              </w:rPr>
              <w:t>Прямые и плоскости в пространстве</w:t>
            </w:r>
          </w:p>
        </w:tc>
        <w:tc>
          <w:tcPr>
            <w:tcW w:w="929" w:type="pct"/>
            <w:shd w:val="clear" w:color="auto" w:fill="auto"/>
          </w:tcPr>
          <w:p w:rsidR="009073EE" w:rsidRPr="009073EE" w:rsidRDefault="009073EE" w:rsidP="009073EE">
            <w:pPr>
              <w:suppressAutoHyphens/>
              <w:jc w:val="both"/>
              <w:rPr>
                <w:noProof/>
                <w:sz w:val="24"/>
                <w:szCs w:val="24"/>
                <w:lang w:eastAsia="ru-RU"/>
              </w:rPr>
            </w:pPr>
          </w:p>
        </w:tc>
        <w:tc>
          <w:tcPr>
            <w:tcW w:w="929"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335-393</w:t>
            </w:r>
          </w:p>
        </w:tc>
        <w:tc>
          <w:tcPr>
            <w:tcW w:w="957" w:type="pct"/>
            <w:shd w:val="clear" w:color="auto" w:fill="auto"/>
          </w:tcPr>
          <w:p w:rsidR="009073EE" w:rsidRPr="009073EE" w:rsidRDefault="009073EE" w:rsidP="009073EE">
            <w:pPr>
              <w:suppressAutoHyphens/>
              <w:jc w:val="both"/>
              <w:rPr>
                <w:noProof/>
                <w:sz w:val="24"/>
                <w:szCs w:val="24"/>
                <w:lang w:eastAsia="ru-RU"/>
              </w:rPr>
            </w:pPr>
          </w:p>
        </w:tc>
      </w:tr>
      <w:tr w:rsidR="009073EE" w:rsidRPr="009073EE" w:rsidTr="00E472A7">
        <w:tc>
          <w:tcPr>
            <w:tcW w:w="516" w:type="pct"/>
            <w:shd w:val="clear" w:color="auto" w:fill="auto"/>
          </w:tcPr>
          <w:p w:rsidR="009073EE" w:rsidRPr="009073EE" w:rsidRDefault="009073EE" w:rsidP="009073EE">
            <w:pPr>
              <w:numPr>
                <w:ilvl w:val="0"/>
                <w:numId w:val="33"/>
              </w:numPr>
              <w:suppressAutoHyphens/>
              <w:spacing w:after="200" w:line="276" w:lineRule="auto"/>
              <w:jc w:val="center"/>
              <w:rPr>
                <w:rFonts w:eastAsia="Calibri"/>
                <w:sz w:val="24"/>
                <w:szCs w:val="24"/>
              </w:rPr>
            </w:pPr>
          </w:p>
        </w:tc>
        <w:tc>
          <w:tcPr>
            <w:tcW w:w="1669" w:type="pct"/>
            <w:shd w:val="clear" w:color="auto" w:fill="auto"/>
          </w:tcPr>
          <w:p w:rsidR="009073EE" w:rsidRPr="009073EE" w:rsidRDefault="009073EE" w:rsidP="009073EE">
            <w:pPr>
              <w:suppressAutoHyphens/>
              <w:rPr>
                <w:sz w:val="24"/>
                <w:szCs w:val="24"/>
                <w:lang w:eastAsia="ru-RU"/>
              </w:rPr>
            </w:pPr>
            <w:r w:rsidRPr="009073EE">
              <w:rPr>
                <w:sz w:val="24"/>
                <w:szCs w:val="24"/>
                <w:lang w:eastAsia="ru-RU"/>
              </w:rPr>
              <w:t>Поверхности второго порядка</w:t>
            </w:r>
          </w:p>
        </w:tc>
        <w:tc>
          <w:tcPr>
            <w:tcW w:w="929" w:type="pct"/>
            <w:shd w:val="clear" w:color="auto" w:fill="auto"/>
          </w:tcPr>
          <w:p w:rsidR="009073EE" w:rsidRPr="009073EE" w:rsidRDefault="009073EE" w:rsidP="009073EE">
            <w:pPr>
              <w:suppressAutoHyphens/>
              <w:jc w:val="both"/>
              <w:rPr>
                <w:noProof/>
                <w:sz w:val="24"/>
                <w:szCs w:val="24"/>
                <w:lang w:eastAsia="ru-RU"/>
              </w:rPr>
            </w:pPr>
          </w:p>
        </w:tc>
        <w:tc>
          <w:tcPr>
            <w:tcW w:w="929" w:type="pct"/>
            <w:shd w:val="clear" w:color="auto" w:fill="auto"/>
          </w:tcPr>
          <w:p w:rsidR="009073EE" w:rsidRPr="009073EE" w:rsidRDefault="009073EE" w:rsidP="009073EE">
            <w:pPr>
              <w:suppressAutoHyphens/>
              <w:jc w:val="both"/>
              <w:rPr>
                <w:noProof/>
                <w:sz w:val="24"/>
                <w:szCs w:val="24"/>
                <w:lang w:eastAsia="ru-RU"/>
              </w:rPr>
            </w:pPr>
            <w:r w:rsidRPr="009073EE">
              <w:rPr>
                <w:noProof/>
                <w:sz w:val="24"/>
                <w:szCs w:val="24"/>
                <w:lang w:eastAsia="ru-RU"/>
              </w:rPr>
              <w:t>С. 394-423</w:t>
            </w:r>
          </w:p>
        </w:tc>
        <w:tc>
          <w:tcPr>
            <w:tcW w:w="957" w:type="pct"/>
            <w:shd w:val="clear" w:color="auto" w:fill="auto"/>
          </w:tcPr>
          <w:p w:rsidR="009073EE" w:rsidRPr="009073EE" w:rsidRDefault="009073EE" w:rsidP="009073EE">
            <w:pPr>
              <w:suppressAutoHyphens/>
              <w:jc w:val="both"/>
              <w:rPr>
                <w:noProof/>
                <w:sz w:val="24"/>
                <w:szCs w:val="24"/>
                <w:lang w:eastAsia="ru-RU"/>
              </w:rPr>
            </w:pPr>
          </w:p>
        </w:tc>
      </w:tr>
    </w:tbl>
    <w:p w:rsidR="009073EE" w:rsidRPr="009073EE" w:rsidRDefault="009073EE" w:rsidP="009073EE">
      <w:pPr>
        <w:suppressLineNumbers/>
        <w:ind w:left="1200"/>
        <w:jc w:val="both"/>
        <w:rPr>
          <w:rFonts w:eastAsia="Calibri"/>
          <w:sz w:val="24"/>
          <w:szCs w:val="24"/>
        </w:rPr>
      </w:pPr>
    </w:p>
    <w:p w:rsidR="009073EE" w:rsidRPr="009073EE" w:rsidRDefault="009073EE" w:rsidP="009073EE">
      <w:pPr>
        <w:suppressAutoHyphens/>
        <w:rPr>
          <w:sz w:val="24"/>
          <w:lang w:eastAsia="ru-RU"/>
        </w:rPr>
      </w:pPr>
      <w:r w:rsidRPr="009073EE">
        <w:rPr>
          <w:b/>
          <w:noProof/>
          <w:sz w:val="24"/>
          <w:szCs w:val="24"/>
          <w:lang w:eastAsia="ru-RU"/>
        </w:rPr>
        <w:t>Задания для практических занятий:</w:t>
      </w:r>
      <w:r w:rsidRPr="009073EE">
        <w:rPr>
          <w:sz w:val="24"/>
          <w:lang w:eastAsia="ru-RU"/>
        </w:rPr>
        <w:t xml:space="preserve"> </w:t>
      </w:r>
    </w:p>
    <w:p w:rsidR="009073EE" w:rsidRPr="009073EE" w:rsidRDefault="009073EE" w:rsidP="009073EE">
      <w:pPr>
        <w:suppressAutoHyphens/>
        <w:rPr>
          <w:sz w:val="24"/>
          <w:lang w:eastAsia="ru-RU"/>
        </w:rPr>
      </w:pPr>
    </w:p>
    <w:p w:rsidR="009073EE" w:rsidRPr="009073EE" w:rsidRDefault="009073EE" w:rsidP="009073EE">
      <w:pPr>
        <w:suppressAutoHyphens/>
        <w:rPr>
          <w:b/>
          <w:sz w:val="24"/>
          <w:lang w:eastAsia="ru-RU"/>
        </w:rPr>
      </w:pPr>
      <w:r w:rsidRPr="009073EE">
        <w:rPr>
          <w:b/>
          <w:sz w:val="24"/>
          <w:lang w:eastAsia="ru-RU"/>
        </w:rPr>
        <w:t>1.Векторная алгебра (4 ч, 2 пары)</w:t>
      </w:r>
    </w:p>
    <w:p w:rsidR="009073EE" w:rsidRPr="009073EE" w:rsidRDefault="009073EE" w:rsidP="009073EE">
      <w:pPr>
        <w:numPr>
          <w:ilvl w:val="0"/>
          <w:numId w:val="34"/>
        </w:numPr>
        <w:suppressAutoHyphens/>
        <w:ind w:left="0" w:firstLine="284"/>
        <w:jc w:val="both"/>
        <w:rPr>
          <w:sz w:val="24"/>
          <w:szCs w:val="24"/>
          <w:lang w:eastAsia="ar-SA"/>
        </w:rPr>
      </w:pPr>
      <w:r w:rsidRPr="009073EE">
        <w:rPr>
          <w:sz w:val="24"/>
          <w:szCs w:val="24"/>
          <w:lang w:eastAsia="ar-SA"/>
        </w:rPr>
        <w:t xml:space="preserve">По данным векторам </w:t>
      </w:r>
      <w:r w:rsidR="0082100A" w:rsidRPr="0082100A">
        <w:rPr>
          <w:position w:val="-6"/>
          <w:sz w:val="24"/>
          <w:szCs w:val="24"/>
          <w:lang w:eastAsia="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8pt">
            <v:imagedata r:id="rId7" o:title=""/>
          </v:shape>
        </w:pict>
      </w:r>
      <w:r w:rsidRPr="009073EE">
        <w:rPr>
          <w:sz w:val="24"/>
          <w:szCs w:val="24"/>
          <w:lang w:eastAsia="ar-SA"/>
        </w:rPr>
        <w:t xml:space="preserve"> и </w:t>
      </w:r>
      <w:r w:rsidR="0082100A" w:rsidRPr="0082100A">
        <w:rPr>
          <w:position w:val="-6"/>
          <w:sz w:val="24"/>
          <w:szCs w:val="24"/>
          <w:lang w:eastAsia="ar-SA"/>
        </w:rPr>
        <w:pict>
          <v:shape id="_x0000_i1026" type="#_x0000_t75" style="width:.75pt;height:.75pt" filled="t">
            <v:fill color2="black" type="frame"/>
            <v:imagedata r:id="rId8" o:title=""/>
          </v:shape>
        </w:pict>
      </w:r>
      <w:r w:rsidR="0082100A" w:rsidRPr="0082100A">
        <w:rPr>
          <w:position w:val="-6"/>
          <w:sz w:val="24"/>
          <w:szCs w:val="24"/>
          <w:lang w:eastAsia="ar-SA"/>
        </w:rPr>
        <w:pict>
          <v:shape id="_x0000_i1027" type="#_x0000_t75" style="width:9.75pt;height:18pt">
            <v:imagedata r:id="rId9" o:title=""/>
          </v:shape>
        </w:pict>
      </w:r>
      <w:r w:rsidRPr="009073EE">
        <w:rPr>
          <w:sz w:val="24"/>
          <w:szCs w:val="24"/>
          <w:lang w:eastAsia="ar-SA"/>
        </w:rPr>
        <w:t xml:space="preserve"> построить каждый из следующих векторов: </w:t>
      </w:r>
      <w:r w:rsidR="0082100A" w:rsidRPr="0082100A">
        <w:rPr>
          <w:position w:val="-6"/>
          <w:sz w:val="24"/>
          <w:szCs w:val="24"/>
          <w:lang w:eastAsia="ar-SA"/>
        </w:rPr>
        <w:pict>
          <v:shape id="_x0000_i1028" type="#_x0000_t75" style="width:11.25pt;height:18pt">
            <v:imagedata r:id="rId10" o:title=""/>
          </v:shape>
        </w:pict>
      </w:r>
      <w:r w:rsidRPr="009073EE">
        <w:rPr>
          <w:sz w:val="24"/>
          <w:szCs w:val="24"/>
          <w:lang w:eastAsia="ar-SA"/>
        </w:rPr>
        <w:t>+</w:t>
      </w:r>
      <w:r w:rsidR="0082100A" w:rsidRPr="0082100A">
        <w:rPr>
          <w:position w:val="-6"/>
          <w:sz w:val="24"/>
          <w:szCs w:val="24"/>
          <w:lang w:eastAsia="ar-SA"/>
        </w:rPr>
        <w:pict>
          <v:shape id="_x0000_i1029" type="#_x0000_t75" style="width:9.75pt;height:18pt">
            <v:imagedata r:id="rId11" o:title=""/>
          </v:shape>
        </w:pict>
      </w:r>
      <w:r w:rsidRPr="009073EE">
        <w:rPr>
          <w:sz w:val="24"/>
          <w:szCs w:val="24"/>
          <w:lang w:eastAsia="ar-SA"/>
        </w:rPr>
        <w:t xml:space="preserve">,  </w:t>
      </w:r>
      <w:r w:rsidR="0082100A" w:rsidRPr="0082100A">
        <w:rPr>
          <w:position w:val="-6"/>
          <w:sz w:val="24"/>
          <w:szCs w:val="24"/>
          <w:lang w:eastAsia="ar-SA"/>
        </w:rPr>
        <w:pict>
          <v:shape id="_x0000_i1030" type="#_x0000_t75" style="width:11.25pt;height:18pt">
            <v:imagedata r:id="rId10" o:title=""/>
          </v:shape>
        </w:pict>
      </w:r>
      <w:r w:rsidRPr="009073EE">
        <w:rPr>
          <w:sz w:val="24"/>
          <w:szCs w:val="24"/>
          <w:lang w:eastAsia="ar-SA"/>
        </w:rPr>
        <w:t>-</w:t>
      </w:r>
      <w:r w:rsidR="0082100A" w:rsidRPr="0082100A">
        <w:rPr>
          <w:position w:val="-6"/>
          <w:sz w:val="24"/>
          <w:szCs w:val="24"/>
          <w:lang w:eastAsia="ar-SA"/>
        </w:rPr>
        <w:pict>
          <v:shape id="_x0000_i1031" type="#_x0000_t75" style="width:9.75pt;height:18pt">
            <v:imagedata r:id="rId11" o:title=""/>
          </v:shape>
        </w:pict>
      </w:r>
      <w:r w:rsidRPr="009073EE">
        <w:rPr>
          <w:sz w:val="24"/>
          <w:szCs w:val="24"/>
          <w:lang w:eastAsia="ar-SA"/>
        </w:rPr>
        <w:t xml:space="preserve">, </w:t>
      </w:r>
      <w:r w:rsidR="0082100A" w:rsidRPr="0082100A">
        <w:rPr>
          <w:position w:val="-6"/>
          <w:sz w:val="24"/>
          <w:szCs w:val="24"/>
          <w:lang w:eastAsia="ar-SA"/>
        </w:rPr>
        <w:pict>
          <v:shape id="_x0000_i1032" type="#_x0000_t75" style="width:.75pt;height:.75pt" filled="t">
            <v:fill color2="black" type="frame"/>
            <v:imagedata r:id="rId12" o:title=""/>
          </v:shape>
        </w:pict>
      </w:r>
      <w:r w:rsidR="0082100A" w:rsidRPr="0082100A">
        <w:rPr>
          <w:position w:val="-6"/>
          <w:sz w:val="24"/>
          <w:szCs w:val="24"/>
          <w:lang w:eastAsia="ar-SA"/>
        </w:rPr>
        <w:pict>
          <v:shape id="_x0000_i1033" type="#_x0000_t75" style="width:9.75pt;height:18pt">
            <v:imagedata r:id="rId11" o:title=""/>
          </v:shape>
        </w:pict>
      </w:r>
      <w:r w:rsidRPr="009073EE">
        <w:rPr>
          <w:sz w:val="24"/>
          <w:szCs w:val="24"/>
          <w:lang w:eastAsia="ar-SA"/>
        </w:rPr>
        <w:t xml:space="preserve">- </w:t>
      </w:r>
      <w:r w:rsidR="0082100A" w:rsidRPr="0082100A">
        <w:rPr>
          <w:position w:val="-6"/>
          <w:sz w:val="24"/>
          <w:szCs w:val="24"/>
          <w:lang w:eastAsia="ar-SA"/>
        </w:rPr>
        <w:pict>
          <v:shape id="_x0000_i1034" type="#_x0000_t75" style="width:11.25pt;height:18pt">
            <v:imagedata r:id="rId10" o:title=""/>
          </v:shape>
        </w:pict>
      </w:r>
      <w:r w:rsidRPr="009073EE">
        <w:rPr>
          <w:sz w:val="24"/>
          <w:szCs w:val="24"/>
          <w:lang w:eastAsia="ar-SA"/>
        </w:rPr>
        <w:t>,          -</w:t>
      </w:r>
      <w:r w:rsidR="0082100A" w:rsidRPr="0082100A">
        <w:rPr>
          <w:position w:val="-6"/>
          <w:sz w:val="24"/>
          <w:szCs w:val="24"/>
          <w:lang w:eastAsia="ar-SA"/>
        </w:rPr>
        <w:pict>
          <v:shape id="_x0000_i1035" type="#_x0000_t75" style="width:11.25pt;height:18pt">
            <v:imagedata r:id="rId10" o:title=""/>
          </v:shape>
        </w:pict>
      </w:r>
      <w:r w:rsidRPr="009073EE">
        <w:rPr>
          <w:sz w:val="24"/>
          <w:szCs w:val="24"/>
          <w:lang w:eastAsia="ar-SA"/>
        </w:rPr>
        <w:t>-</w:t>
      </w:r>
      <w:r w:rsidR="0082100A" w:rsidRPr="0082100A">
        <w:rPr>
          <w:position w:val="-6"/>
          <w:sz w:val="24"/>
          <w:szCs w:val="24"/>
          <w:lang w:eastAsia="ar-SA"/>
        </w:rPr>
        <w:pict>
          <v:shape id="_x0000_i1036" type="#_x0000_t75" style="width:9.75pt;height:18pt">
            <v:imagedata r:id="rId11" o:title=""/>
          </v:shape>
        </w:pict>
      </w:r>
      <w:r w:rsidRPr="009073EE">
        <w:rPr>
          <w:sz w:val="24"/>
          <w:szCs w:val="24"/>
          <w:lang w:eastAsia="ar-SA"/>
        </w:rPr>
        <w:t>, 1/3</w:t>
      </w:r>
      <w:r w:rsidR="0082100A" w:rsidRPr="0082100A">
        <w:rPr>
          <w:position w:val="-6"/>
          <w:sz w:val="24"/>
          <w:szCs w:val="24"/>
          <w:lang w:eastAsia="ar-SA"/>
        </w:rPr>
        <w:pict>
          <v:shape id="_x0000_i1037" type="#_x0000_t75" style="width:11.25pt;height:18pt">
            <v:imagedata r:id="rId10" o:title=""/>
          </v:shape>
        </w:pict>
      </w:r>
      <w:r w:rsidRPr="009073EE">
        <w:rPr>
          <w:sz w:val="24"/>
          <w:szCs w:val="24"/>
          <w:lang w:eastAsia="ar-SA"/>
        </w:rPr>
        <w:t>-2</w:t>
      </w:r>
      <w:r w:rsidR="0082100A" w:rsidRPr="0082100A">
        <w:rPr>
          <w:position w:val="-6"/>
          <w:sz w:val="24"/>
          <w:szCs w:val="24"/>
          <w:lang w:eastAsia="ar-SA"/>
        </w:rPr>
        <w:pict>
          <v:shape id="_x0000_i1038" type="#_x0000_t75" style="width:9.75pt;height:18pt">
            <v:imagedata r:id="rId11" o:title=""/>
          </v:shape>
        </w:pict>
      </w:r>
      <w:r w:rsidRPr="009073EE">
        <w:rPr>
          <w:sz w:val="24"/>
          <w:szCs w:val="24"/>
          <w:lang w:eastAsia="ar-SA"/>
        </w:rPr>
        <w:t>, 4</w:t>
      </w:r>
      <w:r w:rsidR="0082100A" w:rsidRPr="0082100A">
        <w:rPr>
          <w:position w:val="-6"/>
          <w:sz w:val="24"/>
          <w:szCs w:val="24"/>
          <w:lang w:eastAsia="ar-SA"/>
        </w:rPr>
        <w:pict>
          <v:shape id="_x0000_i1039" type="#_x0000_t75" style="width:11.25pt;height:18pt">
            <v:imagedata r:id="rId10" o:title=""/>
          </v:shape>
        </w:pict>
      </w:r>
      <w:r w:rsidRPr="009073EE">
        <w:rPr>
          <w:sz w:val="24"/>
          <w:szCs w:val="24"/>
          <w:lang w:eastAsia="ar-SA"/>
        </w:rPr>
        <w:t>+</w:t>
      </w:r>
      <w:r w:rsidR="0082100A" w:rsidRPr="0082100A">
        <w:rPr>
          <w:position w:val="-6"/>
          <w:sz w:val="24"/>
          <w:szCs w:val="24"/>
          <w:lang w:eastAsia="ar-SA"/>
        </w:rPr>
        <w:pict>
          <v:shape id="_x0000_i1040" type="#_x0000_t75" style="width:9.75pt;height:18pt">
            <v:imagedata r:id="rId11" o:title=""/>
          </v:shape>
        </w:pict>
      </w:r>
      <w:r w:rsidRPr="009073EE">
        <w:rPr>
          <w:sz w:val="24"/>
          <w:szCs w:val="24"/>
          <w:lang w:eastAsia="ar-SA"/>
        </w:rPr>
        <w:t>, 2(</w:t>
      </w:r>
      <w:r w:rsidR="0082100A" w:rsidRPr="0082100A">
        <w:rPr>
          <w:position w:val="-6"/>
          <w:sz w:val="24"/>
          <w:szCs w:val="24"/>
          <w:lang w:eastAsia="ar-SA"/>
        </w:rPr>
        <w:pict>
          <v:shape id="_x0000_i1041" type="#_x0000_t75" style="width:11.25pt;height:18pt">
            <v:imagedata r:id="rId10" o:title=""/>
          </v:shape>
        </w:pict>
      </w:r>
      <w:r w:rsidRPr="009073EE">
        <w:rPr>
          <w:sz w:val="24"/>
          <w:szCs w:val="24"/>
          <w:lang w:eastAsia="ar-SA"/>
        </w:rPr>
        <w:t>-</w:t>
      </w:r>
      <w:r w:rsidR="0082100A" w:rsidRPr="0082100A">
        <w:rPr>
          <w:position w:val="-6"/>
          <w:sz w:val="24"/>
          <w:szCs w:val="24"/>
          <w:lang w:eastAsia="ar-SA"/>
        </w:rPr>
        <w:pict>
          <v:shape id="_x0000_i1042" type="#_x0000_t75" style="width:9.75pt;height:18pt">
            <v:imagedata r:id="rId11" o:title=""/>
          </v:shape>
        </w:pict>
      </w:r>
      <w:r w:rsidRPr="009073EE">
        <w:rPr>
          <w:sz w:val="24"/>
          <w:szCs w:val="24"/>
          <w:lang w:eastAsia="ar-SA"/>
        </w:rPr>
        <w:t>), 3/4(</w:t>
      </w:r>
      <w:r w:rsidR="0082100A" w:rsidRPr="0082100A">
        <w:rPr>
          <w:position w:val="-6"/>
          <w:sz w:val="24"/>
          <w:szCs w:val="24"/>
          <w:lang w:eastAsia="ar-SA"/>
        </w:rPr>
        <w:pict>
          <v:shape id="_x0000_i1043" type="#_x0000_t75" style="width:11.25pt;height:18pt">
            <v:imagedata r:id="rId10" o:title=""/>
          </v:shape>
        </w:pict>
      </w:r>
      <w:r w:rsidRPr="009073EE">
        <w:rPr>
          <w:sz w:val="24"/>
          <w:szCs w:val="24"/>
          <w:lang w:eastAsia="ar-SA"/>
        </w:rPr>
        <w:t>+2</w:t>
      </w:r>
      <w:r w:rsidR="0082100A" w:rsidRPr="0082100A">
        <w:rPr>
          <w:position w:val="-6"/>
          <w:sz w:val="24"/>
          <w:szCs w:val="24"/>
          <w:lang w:eastAsia="ar-SA"/>
        </w:rPr>
        <w:pict>
          <v:shape id="_x0000_i1044" type="#_x0000_t75" style="width:9.75pt;height:18pt">
            <v:imagedata r:id="rId11" o:title=""/>
          </v:shape>
        </w:pict>
      </w:r>
      <w:r w:rsidRPr="009073EE">
        <w:rPr>
          <w:sz w:val="24"/>
          <w:szCs w:val="24"/>
          <w:lang w:eastAsia="ar-SA"/>
        </w:rPr>
        <w:t>)-1/4(</w:t>
      </w:r>
      <w:r w:rsidR="0082100A" w:rsidRPr="0082100A">
        <w:rPr>
          <w:position w:val="-6"/>
          <w:sz w:val="24"/>
          <w:szCs w:val="24"/>
          <w:lang w:eastAsia="ar-SA"/>
        </w:rPr>
        <w:pict>
          <v:shape id="_x0000_i1045" type="#_x0000_t75" style="width:11.25pt;height:18pt">
            <v:imagedata r:id="rId10" o:title=""/>
          </v:shape>
        </w:pict>
      </w:r>
      <w:r w:rsidRPr="009073EE">
        <w:rPr>
          <w:sz w:val="24"/>
          <w:szCs w:val="24"/>
          <w:lang w:eastAsia="ar-SA"/>
        </w:rPr>
        <w:t>-2</w:t>
      </w:r>
      <w:r w:rsidR="0082100A" w:rsidRPr="0082100A">
        <w:rPr>
          <w:position w:val="-6"/>
          <w:sz w:val="24"/>
          <w:szCs w:val="24"/>
          <w:lang w:eastAsia="ar-SA"/>
        </w:rPr>
        <w:pict>
          <v:shape id="_x0000_i1046" type="#_x0000_t75" style="width:9.75pt;height:18pt">
            <v:imagedata r:id="rId11" o:title=""/>
          </v:shape>
        </w:pict>
      </w:r>
      <w:r w:rsidRPr="009073EE">
        <w:rPr>
          <w:sz w:val="24"/>
          <w:szCs w:val="24"/>
          <w:lang w:eastAsia="ar-SA"/>
        </w:rPr>
        <w:t>) -</w:t>
      </w:r>
      <w:r w:rsidR="0082100A" w:rsidRPr="0082100A">
        <w:rPr>
          <w:position w:val="-6"/>
          <w:sz w:val="24"/>
          <w:szCs w:val="24"/>
          <w:lang w:eastAsia="ar-SA"/>
        </w:rPr>
        <w:pict>
          <v:shape id="_x0000_i1047" type="#_x0000_t75" style="width:11.25pt;height:18pt">
            <v:imagedata r:id="rId10" o:title=""/>
          </v:shape>
        </w:pict>
      </w:r>
      <w:r w:rsidRPr="009073EE">
        <w:rPr>
          <w:sz w:val="24"/>
          <w:szCs w:val="24"/>
          <w:lang w:eastAsia="ar-SA"/>
        </w:rPr>
        <w:t>-</w:t>
      </w:r>
      <w:r w:rsidR="0082100A" w:rsidRPr="0082100A">
        <w:rPr>
          <w:position w:val="-6"/>
          <w:sz w:val="24"/>
          <w:szCs w:val="24"/>
          <w:lang w:eastAsia="ar-SA"/>
        </w:rPr>
        <w:pict>
          <v:shape id="_x0000_i1048" type="#_x0000_t75" style="width:9.75pt;height:18pt">
            <v:imagedata r:id="rId11" o:title=""/>
          </v:shape>
        </w:pict>
      </w:r>
      <w:r w:rsidRPr="009073EE">
        <w:rPr>
          <w:sz w:val="24"/>
          <w:szCs w:val="24"/>
          <w:lang w:eastAsia="ar-SA"/>
        </w:rPr>
        <w:t>.</w:t>
      </w:r>
    </w:p>
    <w:p w:rsidR="009073EE" w:rsidRPr="009073EE" w:rsidRDefault="009073EE" w:rsidP="009073EE">
      <w:pPr>
        <w:numPr>
          <w:ilvl w:val="0"/>
          <w:numId w:val="34"/>
        </w:numPr>
        <w:suppressAutoHyphens/>
        <w:ind w:left="0" w:firstLine="284"/>
        <w:jc w:val="both"/>
        <w:rPr>
          <w:sz w:val="24"/>
          <w:szCs w:val="24"/>
          <w:lang w:eastAsia="ar-SA"/>
        </w:rPr>
      </w:pPr>
      <w:r w:rsidRPr="009073EE">
        <w:rPr>
          <w:sz w:val="24"/>
          <w:szCs w:val="24"/>
          <w:lang w:eastAsia="ar-SA"/>
        </w:rPr>
        <w:t xml:space="preserve">Для каких векторов </w:t>
      </w:r>
      <w:r w:rsidR="0082100A" w:rsidRPr="0082100A">
        <w:rPr>
          <w:position w:val="-6"/>
          <w:sz w:val="24"/>
          <w:szCs w:val="24"/>
          <w:lang w:eastAsia="ar-SA"/>
        </w:rPr>
        <w:pict>
          <v:shape id="_x0000_i1049" type="#_x0000_t75" style="width:11.25pt;height:18pt">
            <v:imagedata r:id="rId7" o:title=""/>
          </v:shape>
        </w:pict>
      </w:r>
      <w:r w:rsidRPr="009073EE">
        <w:rPr>
          <w:sz w:val="24"/>
          <w:szCs w:val="24"/>
          <w:lang w:eastAsia="ar-SA"/>
        </w:rPr>
        <w:t xml:space="preserve"> и </w:t>
      </w:r>
      <w:r w:rsidR="0082100A" w:rsidRPr="0082100A">
        <w:rPr>
          <w:position w:val="-6"/>
          <w:sz w:val="24"/>
          <w:szCs w:val="24"/>
          <w:lang w:eastAsia="ar-SA"/>
        </w:rPr>
        <w:pict>
          <v:shape id="_x0000_i1050" type="#_x0000_t75" style="width:.75pt;height:.75pt" filled="t">
            <v:fill color2="black" type="frame"/>
            <v:imagedata r:id="rId8" o:title=""/>
          </v:shape>
        </w:pict>
      </w:r>
      <w:r w:rsidR="0082100A" w:rsidRPr="0082100A">
        <w:rPr>
          <w:position w:val="-6"/>
          <w:sz w:val="24"/>
          <w:szCs w:val="24"/>
          <w:lang w:eastAsia="ar-SA"/>
        </w:rPr>
        <w:pict>
          <v:shape id="_x0000_i1051" type="#_x0000_t75" style="width:9.75pt;height:18pt">
            <v:imagedata r:id="rId9" o:title=""/>
          </v:shape>
        </w:pict>
      </w:r>
      <w:r w:rsidRPr="009073EE">
        <w:rPr>
          <w:sz w:val="24"/>
          <w:szCs w:val="24"/>
          <w:lang w:eastAsia="ar-SA"/>
        </w:rPr>
        <w:t xml:space="preserve"> выполняются условия: </w:t>
      </w:r>
      <w:r w:rsidR="0082100A" w:rsidRPr="0082100A">
        <w:rPr>
          <w:position w:val="-18"/>
          <w:sz w:val="24"/>
          <w:szCs w:val="24"/>
          <w:lang w:eastAsia="ar-SA"/>
        </w:rPr>
        <w:pict>
          <v:shape id="_x0000_i1052" type="#_x0000_t75" style="width:84pt;height:24.75pt">
            <v:imagedata r:id="rId13" o:title=""/>
          </v:shape>
        </w:pict>
      </w:r>
      <w:r w:rsidRPr="009073EE">
        <w:rPr>
          <w:sz w:val="24"/>
          <w:szCs w:val="24"/>
          <w:lang w:eastAsia="ar-SA"/>
        </w:rPr>
        <w:t xml:space="preserve">, </w:t>
      </w:r>
      <w:r w:rsidR="0082100A" w:rsidRPr="0082100A">
        <w:rPr>
          <w:position w:val="-6"/>
          <w:sz w:val="24"/>
          <w:szCs w:val="24"/>
          <w:lang w:eastAsia="ar-SA"/>
        </w:rPr>
        <w:pict>
          <v:shape id="_x0000_i1053" type="#_x0000_t75" style="width:11.25pt;height:18pt">
            <v:imagedata r:id="rId10" o:title=""/>
          </v:shape>
        </w:pict>
      </w:r>
      <w:r w:rsidRPr="009073EE">
        <w:rPr>
          <w:sz w:val="24"/>
          <w:szCs w:val="24"/>
          <w:lang w:eastAsia="ar-SA"/>
        </w:rPr>
        <w:t>+</w:t>
      </w:r>
      <w:r w:rsidR="0082100A" w:rsidRPr="0082100A">
        <w:rPr>
          <w:position w:val="-6"/>
          <w:sz w:val="24"/>
          <w:szCs w:val="24"/>
          <w:lang w:eastAsia="ar-SA"/>
        </w:rPr>
        <w:pict>
          <v:shape id="_x0000_i1054" type="#_x0000_t75" style="width:9.75pt;height:18pt">
            <v:imagedata r:id="rId11" o:title=""/>
          </v:shape>
        </w:pict>
      </w:r>
      <w:r w:rsidRPr="009073EE">
        <w:rPr>
          <w:sz w:val="24"/>
          <w:szCs w:val="24"/>
          <w:lang w:eastAsia="ar-SA"/>
        </w:rPr>
        <w:t xml:space="preserve">=0, </w:t>
      </w:r>
      <w:r w:rsidR="0082100A" w:rsidRPr="0082100A">
        <w:rPr>
          <w:position w:val="-44"/>
          <w:sz w:val="24"/>
          <w:szCs w:val="24"/>
          <w:lang w:eastAsia="ar-SA"/>
        </w:rPr>
        <w:pict>
          <v:shape id="_x0000_i1055" type="#_x0000_t75" style="width:42.75pt;height:45.75pt">
            <v:imagedata r:id="rId14" o:title=""/>
          </v:shape>
        </w:pict>
      </w:r>
      <w:r w:rsidRPr="009073EE">
        <w:rPr>
          <w:sz w:val="24"/>
          <w:szCs w:val="24"/>
          <w:lang w:eastAsia="ar-SA"/>
        </w:rPr>
        <w:t xml:space="preserve">, </w:t>
      </w:r>
      <w:r w:rsidR="0082100A" w:rsidRPr="0082100A">
        <w:rPr>
          <w:position w:val="-18"/>
          <w:sz w:val="24"/>
          <w:szCs w:val="24"/>
          <w:lang w:eastAsia="ar-SA"/>
        </w:rPr>
        <w:pict>
          <v:shape id="_x0000_i1056" type="#_x0000_t75" style="width:51pt;height:24.75pt">
            <v:imagedata r:id="rId15" o:title=""/>
          </v:shape>
        </w:pict>
      </w:r>
      <w:r w:rsidRPr="009073EE">
        <w:rPr>
          <w:sz w:val="24"/>
          <w:szCs w:val="24"/>
          <w:lang w:eastAsia="ar-SA"/>
        </w:rPr>
        <w:t xml:space="preserve">, </w:t>
      </w:r>
      <w:r w:rsidR="0082100A" w:rsidRPr="0082100A">
        <w:rPr>
          <w:position w:val="-18"/>
          <w:sz w:val="24"/>
          <w:szCs w:val="24"/>
          <w:lang w:eastAsia="ar-SA"/>
        </w:rPr>
        <w:pict>
          <v:shape id="_x0000_i1057" type="#_x0000_t75" style="width:71.25pt;height:24.75pt">
            <v:imagedata r:id="rId16" o:title=""/>
          </v:shape>
        </w:pict>
      </w:r>
      <w:r w:rsidRPr="009073EE">
        <w:rPr>
          <w:sz w:val="24"/>
          <w:szCs w:val="24"/>
          <w:lang w:eastAsia="ar-SA"/>
        </w:rPr>
        <w:t xml:space="preserve">, </w:t>
      </w:r>
      <w:r w:rsidR="0082100A" w:rsidRPr="0082100A">
        <w:rPr>
          <w:position w:val="-6"/>
          <w:sz w:val="24"/>
          <w:szCs w:val="24"/>
          <w:lang w:eastAsia="ar-SA"/>
        </w:rPr>
        <w:pict>
          <v:shape id="_x0000_i1058" type="#_x0000_t75" style="width:75pt;height:18pt">
            <v:imagedata r:id="rId17" o:title=""/>
          </v:shape>
        </w:pict>
      </w:r>
      <w:r w:rsidRPr="009073EE">
        <w:rPr>
          <w:sz w:val="24"/>
          <w:szCs w:val="24"/>
          <w:lang w:eastAsia="ar-SA"/>
        </w:rPr>
        <w:t xml:space="preserve">, </w:t>
      </w:r>
      <w:r w:rsidR="0082100A" w:rsidRPr="0082100A">
        <w:rPr>
          <w:position w:val="-18"/>
          <w:sz w:val="24"/>
          <w:szCs w:val="24"/>
          <w:lang w:eastAsia="ar-SA"/>
        </w:rPr>
        <w:pict>
          <v:shape id="_x0000_i1059" type="#_x0000_t75" style="width:71.25pt;height:24.75pt">
            <v:imagedata r:id="rId18" o:title=""/>
          </v:shape>
        </w:pict>
      </w:r>
      <w:r w:rsidRPr="009073EE">
        <w:rPr>
          <w:sz w:val="24"/>
          <w:szCs w:val="24"/>
          <w:lang w:eastAsia="ar-SA"/>
        </w:rPr>
        <w:t xml:space="preserve">, </w:t>
      </w:r>
      <w:r w:rsidR="0082100A" w:rsidRPr="0082100A">
        <w:rPr>
          <w:position w:val="-18"/>
          <w:sz w:val="24"/>
          <w:szCs w:val="24"/>
          <w:lang w:eastAsia="ar-SA"/>
        </w:rPr>
        <w:pict>
          <v:shape id="_x0000_i1060" type="#_x0000_t75" style="width:80.25pt;height:24.75pt">
            <v:imagedata r:id="rId19" o:title=""/>
          </v:shape>
        </w:pict>
      </w:r>
      <w:r w:rsidRPr="009073EE">
        <w:rPr>
          <w:sz w:val="24"/>
          <w:szCs w:val="24"/>
          <w:lang w:eastAsia="ar-SA"/>
        </w:rPr>
        <w:t>.</w:t>
      </w:r>
    </w:p>
    <w:p w:rsidR="009073EE" w:rsidRPr="009073EE" w:rsidRDefault="009073EE" w:rsidP="009073EE">
      <w:pPr>
        <w:numPr>
          <w:ilvl w:val="0"/>
          <w:numId w:val="34"/>
        </w:numPr>
        <w:suppressAutoHyphens/>
        <w:ind w:left="0" w:firstLine="284"/>
        <w:jc w:val="both"/>
        <w:rPr>
          <w:sz w:val="24"/>
          <w:szCs w:val="24"/>
          <w:lang w:eastAsia="ar-SA"/>
        </w:rPr>
      </w:pPr>
      <w:r w:rsidRPr="009073EE">
        <w:rPr>
          <w:sz w:val="24"/>
          <w:szCs w:val="24"/>
          <w:lang w:eastAsia="ar-SA"/>
        </w:rPr>
        <w:t>Упростить выражение:</w:t>
      </w:r>
    </w:p>
    <w:p w:rsidR="009073EE" w:rsidRPr="009073EE" w:rsidRDefault="009073EE" w:rsidP="009073EE">
      <w:pPr>
        <w:suppressAutoHyphens/>
        <w:jc w:val="both"/>
        <w:rPr>
          <w:sz w:val="24"/>
          <w:szCs w:val="24"/>
          <w:lang w:eastAsia="ar-SA"/>
        </w:rPr>
      </w:pPr>
      <w:r w:rsidRPr="009073EE">
        <w:rPr>
          <w:sz w:val="24"/>
          <w:szCs w:val="24"/>
          <w:lang w:eastAsia="ar-SA"/>
        </w:rPr>
        <w:t>а</w:t>
      </w:r>
      <w:proofErr w:type="gramStart"/>
      <w:r w:rsidRPr="009073EE">
        <w:rPr>
          <w:sz w:val="24"/>
          <w:szCs w:val="24"/>
          <w:lang w:eastAsia="ar-SA"/>
        </w:rPr>
        <w:t xml:space="preserve">) </w:t>
      </w:r>
      <w:r w:rsidR="0082100A" w:rsidRPr="0082100A">
        <w:rPr>
          <w:position w:val="-26"/>
          <w:sz w:val="24"/>
          <w:szCs w:val="24"/>
          <w:lang w:eastAsia="ar-SA"/>
        </w:rPr>
        <w:pict>
          <v:shape id="_x0000_i1061" type="#_x0000_t75" style="width:77.25pt;height:36.75pt">
            <v:imagedata r:id="rId20" o:title=""/>
          </v:shape>
        </w:pict>
      </w:r>
      <w:r w:rsidRPr="009073EE">
        <w:rPr>
          <w:sz w:val="24"/>
          <w:szCs w:val="24"/>
          <w:lang w:eastAsia="ar-SA"/>
        </w:rPr>
        <w:t>-</w:t>
      </w:r>
      <w:r w:rsidR="0082100A" w:rsidRPr="0082100A">
        <w:rPr>
          <w:position w:val="-28"/>
          <w:sz w:val="24"/>
          <w:szCs w:val="24"/>
          <w:lang w:eastAsia="ar-SA"/>
        </w:rPr>
        <w:pict>
          <v:shape id="_x0000_i1062" type="#_x0000_t75" style="width:77.25pt;height:38.25pt">
            <v:imagedata r:id="rId21" o:title=""/>
          </v:shape>
        </w:pict>
      </w:r>
      <w:r w:rsidRPr="009073EE">
        <w:rPr>
          <w:sz w:val="24"/>
          <w:szCs w:val="24"/>
          <w:lang w:eastAsia="ar-SA"/>
        </w:rPr>
        <w:t>+</w:t>
      </w:r>
      <w:r w:rsidR="0082100A" w:rsidRPr="0082100A">
        <w:rPr>
          <w:position w:val="-28"/>
          <w:sz w:val="24"/>
          <w:szCs w:val="24"/>
          <w:lang w:eastAsia="ar-SA"/>
        </w:rPr>
        <w:pict>
          <v:shape id="_x0000_i1063" type="#_x0000_t75" style="width:84pt;height:38.25pt">
            <v:imagedata r:id="rId22" o:title=""/>
          </v:shape>
        </w:pict>
      </w:r>
      <w:r w:rsidRPr="009073EE">
        <w:rPr>
          <w:sz w:val="24"/>
          <w:szCs w:val="24"/>
          <w:lang w:eastAsia="ar-SA"/>
        </w:rPr>
        <w:t xml:space="preserve">;  </w:t>
      </w:r>
      <w:proofErr w:type="gramEnd"/>
    </w:p>
    <w:p w:rsidR="009073EE" w:rsidRPr="009073EE" w:rsidRDefault="009073EE" w:rsidP="009073EE">
      <w:pPr>
        <w:suppressAutoHyphens/>
        <w:jc w:val="both"/>
        <w:rPr>
          <w:sz w:val="24"/>
          <w:szCs w:val="24"/>
          <w:lang w:eastAsia="ar-SA"/>
        </w:rPr>
      </w:pPr>
      <w:r w:rsidRPr="009073EE">
        <w:rPr>
          <w:sz w:val="24"/>
          <w:szCs w:val="24"/>
          <w:lang w:eastAsia="ar-SA"/>
        </w:rPr>
        <w:t xml:space="preserve">б) </w:t>
      </w:r>
      <w:r w:rsidR="0082100A" w:rsidRPr="0082100A">
        <w:rPr>
          <w:position w:val="-26"/>
          <w:sz w:val="24"/>
          <w:szCs w:val="24"/>
          <w:lang w:eastAsia="ar-SA"/>
        </w:rPr>
        <w:pict>
          <v:shape id="_x0000_i1064" type="#_x0000_t75" style="width:77.25pt;height:36.75pt">
            <v:imagedata r:id="rId23" o:title=""/>
          </v:shape>
        </w:pict>
      </w:r>
      <w:r w:rsidRPr="009073EE">
        <w:rPr>
          <w:sz w:val="24"/>
          <w:szCs w:val="24"/>
          <w:lang w:eastAsia="ar-SA"/>
        </w:rPr>
        <w:t>-</w:t>
      </w:r>
      <w:r w:rsidR="0082100A" w:rsidRPr="0082100A">
        <w:rPr>
          <w:position w:val="-28"/>
          <w:sz w:val="24"/>
          <w:szCs w:val="24"/>
          <w:lang w:eastAsia="ar-SA"/>
        </w:rPr>
        <w:pict>
          <v:shape id="_x0000_i1065" type="#_x0000_t75" style="width:77.25pt;height:38.25pt">
            <v:imagedata r:id="rId24" o:title=""/>
          </v:shape>
        </w:pict>
      </w:r>
      <w:r w:rsidRPr="009073EE">
        <w:rPr>
          <w:sz w:val="24"/>
          <w:szCs w:val="24"/>
          <w:lang w:eastAsia="ar-SA"/>
        </w:rPr>
        <w:t>+</w:t>
      </w:r>
      <w:r w:rsidR="0082100A" w:rsidRPr="0082100A">
        <w:rPr>
          <w:position w:val="-26"/>
          <w:sz w:val="24"/>
          <w:szCs w:val="24"/>
          <w:lang w:eastAsia="ar-SA"/>
        </w:rPr>
        <w:pict>
          <v:shape id="_x0000_i1066" type="#_x0000_t75" style="width:77.25pt;height:36.75pt">
            <v:imagedata r:id="rId25"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p>
    <w:p w:rsidR="009073EE" w:rsidRPr="009073EE" w:rsidRDefault="009073EE" w:rsidP="009073EE">
      <w:pPr>
        <w:suppressAutoHyphens/>
        <w:jc w:val="both"/>
        <w:rPr>
          <w:sz w:val="24"/>
          <w:szCs w:val="24"/>
          <w:lang w:eastAsia="ar-SA"/>
        </w:rPr>
      </w:pPr>
      <w:r w:rsidRPr="009073EE">
        <w:rPr>
          <w:sz w:val="24"/>
          <w:szCs w:val="24"/>
          <w:lang w:eastAsia="ar-SA"/>
        </w:rPr>
        <w:t xml:space="preserve">4. а) В параллелограмме </w:t>
      </w:r>
      <w:r w:rsidR="0082100A" w:rsidRPr="0082100A">
        <w:rPr>
          <w:position w:val="-6"/>
          <w:sz w:val="24"/>
          <w:szCs w:val="24"/>
          <w:lang w:eastAsia="ar-SA"/>
        </w:rPr>
        <w:pict>
          <v:shape id="_x0000_i1067" type="#_x0000_t75" style="width:42pt;height:15pt">
            <v:imagedata r:id="rId26" o:title=""/>
          </v:shape>
        </w:pict>
      </w:r>
      <w:r w:rsidRPr="009073EE">
        <w:rPr>
          <w:sz w:val="24"/>
          <w:szCs w:val="24"/>
          <w:lang w:eastAsia="ar-SA"/>
        </w:rPr>
        <w:t xml:space="preserve">:  </w:t>
      </w:r>
      <w:r w:rsidR="0082100A" w:rsidRPr="0082100A">
        <w:rPr>
          <w:position w:val="-12"/>
          <w:sz w:val="24"/>
          <w:szCs w:val="24"/>
          <w:lang w:eastAsia="ar-SA"/>
        </w:rPr>
        <w:pict>
          <v:shape id="_x0000_i1068" type="#_x0000_t75" style="width:95.25pt;height:23.25pt">
            <v:imagedata r:id="rId27" o:title=""/>
          </v:shape>
        </w:pict>
      </w:r>
      <w:r w:rsidRPr="009073EE">
        <w:rPr>
          <w:sz w:val="24"/>
          <w:szCs w:val="24"/>
          <w:lang w:eastAsia="ar-SA"/>
        </w:rPr>
        <w:t xml:space="preserve">. Выразить </w:t>
      </w:r>
      <w:r w:rsidR="0082100A" w:rsidRPr="0082100A">
        <w:rPr>
          <w:position w:val="-6"/>
          <w:sz w:val="24"/>
          <w:szCs w:val="24"/>
          <w:lang w:eastAsia="ar-SA"/>
        </w:rPr>
        <w:pict>
          <v:shape id="_x0000_i1069" type="#_x0000_t75" style="width:23.25pt;height:20.25pt">
            <v:imagedata r:id="rId28" o:title=""/>
          </v:shape>
        </w:pict>
      </w:r>
      <w:r w:rsidRPr="009073EE">
        <w:rPr>
          <w:sz w:val="24"/>
          <w:szCs w:val="24"/>
          <w:lang w:eastAsia="ar-SA"/>
        </w:rPr>
        <w:t>,</w:t>
      </w:r>
      <w:r w:rsidR="0082100A" w:rsidRPr="0082100A">
        <w:rPr>
          <w:position w:val="-6"/>
          <w:sz w:val="24"/>
          <w:szCs w:val="24"/>
          <w:lang w:eastAsia="ar-SA"/>
        </w:rPr>
        <w:pict>
          <v:shape id="_x0000_i1070" type="#_x0000_t75" style="width:23.25pt;height:20.25pt">
            <v:imagedata r:id="rId29" o:title=""/>
          </v:shape>
        </w:pict>
      </w:r>
      <w:r w:rsidRPr="009073EE">
        <w:rPr>
          <w:sz w:val="24"/>
          <w:szCs w:val="24"/>
          <w:lang w:eastAsia="ar-SA"/>
        </w:rPr>
        <w:t>,</w:t>
      </w:r>
      <w:r w:rsidR="0082100A" w:rsidRPr="0082100A">
        <w:rPr>
          <w:position w:val="-6"/>
          <w:sz w:val="24"/>
          <w:szCs w:val="24"/>
          <w:lang w:eastAsia="ar-SA"/>
        </w:rPr>
        <w:pict>
          <v:shape id="_x0000_i1071" type="#_x0000_t75" style="width:24pt;height:20.25pt">
            <v:imagedata r:id="rId30" o:title=""/>
          </v:shape>
        </w:pict>
      </w:r>
      <w:r w:rsidRPr="009073EE">
        <w:rPr>
          <w:sz w:val="24"/>
          <w:szCs w:val="24"/>
          <w:lang w:eastAsia="ar-SA"/>
        </w:rPr>
        <w:t>,</w:t>
      </w:r>
      <w:r w:rsidR="0082100A" w:rsidRPr="0082100A">
        <w:rPr>
          <w:position w:val="-6"/>
          <w:sz w:val="24"/>
          <w:szCs w:val="24"/>
          <w:lang w:eastAsia="ar-SA"/>
        </w:rPr>
        <w:pict>
          <v:shape id="_x0000_i1072" type="#_x0000_t75" style="width:21pt;height:20.25pt">
            <v:imagedata r:id="rId31" o:title=""/>
          </v:shape>
        </w:pict>
      </w:r>
      <w:r w:rsidRPr="009073EE">
        <w:rPr>
          <w:sz w:val="24"/>
          <w:szCs w:val="24"/>
          <w:lang w:eastAsia="ar-SA"/>
        </w:rPr>
        <w:t xml:space="preserve">, </w:t>
      </w:r>
      <w:r w:rsidR="0082100A" w:rsidRPr="0082100A">
        <w:rPr>
          <w:position w:val="-4"/>
          <w:sz w:val="24"/>
          <w:szCs w:val="24"/>
          <w:lang w:eastAsia="ar-SA"/>
        </w:rPr>
        <w:pict>
          <v:shape id="_x0000_i1073" type="#_x0000_t75" style="width:23.25pt;height:18.75pt">
            <v:imagedata r:id="rId32" o:title=""/>
          </v:shape>
        </w:pict>
      </w:r>
      <w:r w:rsidRPr="009073EE">
        <w:rPr>
          <w:sz w:val="24"/>
          <w:szCs w:val="24"/>
          <w:lang w:eastAsia="ar-SA"/>
        </w:rPr>
        <w:t xml:space="preserve">и </w:t>
      </w:r>
      <w:r w:rsidR="0082100A" w:rsidRPr="0082100A">
        <w:rPr>
          <w:position w:val="-4"/>
          <w:sz w:val="24"/>
          <w:szCs w:val="24"/>
          <w:lang w:eastAsia="ar-SA"/>
        </w:rPr>
        <w:pict>
          <v:shape id="_x0000_i1074" type="#_x0000_t75" style="width:23.25pt;height:18.75pt">
            <v:imagedata r:id="rId33" o:title=""/>
          </v:shape>
        </w:pict>
      </w:r>
      <w:r w:rsidRPr="009073EE">
        <w:rPr>
          <w:sz w:val="24"/>
          <w:szCs w:val="24"/>
          <w:lang w:eastAsia="ar-SA"/>
        </w:rPr>
        <w:t xml:space="preserve">через </w:t>
      </w:r>
      <w:r w:rsidR="0082100A" w:rsidRPr="0082100A">
        <w:rPr>
          <w:position w:val="-12"/>
          <w:sz w:val="24"/>
          <w:szCs w:val="24"/>
          <w:lang w:eastAsia="ar-SA"/>
        </w:rPr>
        <w:pict>
          <v:shape id="_x0000_i1075" type="#_x0000_t75" style="width:17.25pt;height:21pt">
            <v:imagedata r:id="rId34" o:title=""/>
          </v:shape>
        </w:pict>
      </w:r>
      <w:r w:rsidRPr="009073EE">
        <w:rPr>
          <w:sz w:val="24"/>
          <w:szCs w:val="24"/>
          <w:lang w:eastAsia="ar-SA"/>
        </w:rPr>
        <w:t xml:space="preserve">и </w:t>
      </w:r>
      <w:r w:rsidR="0082100A" w:rsidRPr="0082100A">
        <w:rPr>
          <w:position w:val="-12"/>
          <w:sz w:val="24"/>
          <w:szCs w:val="24"/>
          <w:lang w:eastAsia="ar-SA"/>
        </w:rPr>
        <w:pict>
          <v:shape id="_x0000_i1076" type="#_x0000_t75" style="width:11.25pt;height:21pt">
            <v:imagedata r:id="rId35"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б)  </w:t>
      </w:r>
      <w:proofErr w:type="gramStart"/>
      <w:r w:rsidRPr="009073EE">
        <w:rPr>
          <w:sz w:val="24"/>
          <w:szCs w:val="24"/>
          <w:lang w:eastAsia="ar-SA"/>
        </w:rPr>
        <w:t>Дан</w:t>
      </w:r>
      <w:proofErr w:type="gramEnd"/>
      <w:r w:rsidRPr="009073EE">
        <w:rPr>
          <w:sz w:val="24"/>
          <w:szCs w:val="24"/>
          <w:lang w:eastAsia="ar-SA"/>
        </w:rPr>
        <w:t xml:space="preserve"> </w:t>
      </w:r>
      <w:r w:rsidR="0082100A" w:rsidRPr="0082100A">
        <w:rPr>
          <w:position w:val="-6"/>
          <w:sz w:val="24"/>
          <w:szCs w:val="24"/>
          <w:lang w:eastAsia="ar-SA"/>
        </w:rPr>
        <w:pict>
          <v:shape id="_x0000_i1077" type="#_x0000_t75" style="width:39pt;height:15pt">
            <v:imagedata r:id="rId36" o:title=""/>
          </v:shape>
        </w:pict>
      </w:r>
      <w:r w:rsidRPr="009073EE">
        <w:rPr>
          <w:sz w:val="24"/>
          <w:szCs w:val="24"/>
          <w:lang w:eastAsia="ar-SA"/>
        </w:rPr>
        <w:t xml:space="preserve">: </w:t>
      </w:r>
      <w:r w:rsidR="0082100A" w:rsidRPr="0082100A">
        <w:rPr>
          <w:position w:val="-12"/>
          <w:sz w:val="24"/>
          <w:szCs w:val="24"/>
          <w:lang w:eastAsia="ar-SA"/>
        </w:rPr>
        <w:pict>
          <v:shape id="_x0000_i1078" type="#_x0000_t75" style="width:93.75pt;height:23.25pt">
            <v:imagedata r:id="rId37" o:title=""/>
          </v:shape>
        </w:pict>
      </w:r>
      <w:r w:rsidRPr="009073EE">
        <w:rPr>
          <w:sz w:val="24"/>
          <w:szCs w:val="24"/>
          <w:lang w:eastAsia="ar-SA"/>
        </w:rPr>
        <w:t xml:space="preserve">.  </w:t>
      </w:r>
      <w:r w:rsidR="0082100A" w:rsidRPr="0082100A">
        <w:rPr>
          <w:position w:val="-12"/>
          <w:sz w:val="24"/>
          <w:szCs w:val="24"/>
          <w:lang w:eastAsia="ar-SA"/>
        </w:rPr>
        <w:pict>
          <v:shape id="_x0000_i1079" type="#_x0000_t75" style="width:47.25pt;height:18pt">
            <v:imagedata r:id="rId38" o:title=""/>
          </v:shape>
        </w:pict>
      </w:r>
      <w:r w:rsidRPr="009073EE">
        <w:rPr>
          <w:sz w:val="24"/>
          <w:szCs w:val="24"/>
          <w:lang w:eastAsia="ar-SA"/>
        </w:rPr>
        <w:t xml:space="preserve">- основания медиан. Выразить </w:t>
      </w:r>
      <w:r w:rsidR="0082100A" w:rsidRPr="0082100A">
        <w:rPr>
          <w:position w:val="-4"/>
          <w:sz w:val="24"/>
          <w:szCs w:val="24"/>
          <w:lang w:eastAsia="ar-SA"/>
        </w:rPr>
        <w:pict>
          <v:shape id="_x0000_i1080" type="#_x0000_t75" style="width:24pt;height:18.75pt">
            <v:imagedata r:id="rId39" o:title=""/>
          </v:shape>
        </w:pict>
      </w:r>
      <w:r w:rsidRPr="009073EE">
        <w:rPr>
          <w:sz w:val="24"/>
          <w:szCs w:val="24"/>
          <w:lang w:eastAsia="ar-SA"/>
        </w:rPr>
        <w:t xml:space="preserve">, </w:t>
      </w:r>
      <w:r w:rsidR="0082100A" w:rsidRPr="0082100A">
        <w:rPr>
          <w:position w:val="-4"/>
          <w:sz w:val="24"/>
          <w:szCs w:val="24"/>
          <w:lang w:eastAsia="ar-SA"/>
        </w:rPr>
        <w:pict>
          <v:shape id="_x0000_i1081" type="#_x0000_t75" style="width:21pt;height:18.75pt">
            <v:imagedata r:id="rId40" o:title=""/>
          </v:shape>
        </w:pict>
      </w:r>
      <w:r w:rsidRPr="009073EE">
        <w:rPr>
          <w:sz w:val="24"/>
          <w:szCs w:val="24"/>
          <w:lang w:eastAsia="ar-SA"/>
        </w:rPr>
        <w:t xml:space="preserve">и </w:t>
      </w:r>
      <w:r w:rsidR="0082100A" w:rsidRPr="0082100A">
        <w:rPr>
          <w:position w:val="-6"/>
          <w:sz w:val="24"/>
          <w:szCs w:val="24"/>
          <w:lang w:eastAsia="ar-SA"/>
        </w:rPr>
        <w:pict>
          <v:shape id="_x0000_i1082" type="#_x0000_t75" style="width:27pt;height:20.25pt">
            <v:imagedata r:id="rId41" o:title=""/>
          </v:shape>
        </w:pict>
      </w:r>
      <w:r w:rsidRPr="009073EE">
        <w:rPr>
          <w:sz w:val="24"/>
          <w:szCs w:val="24"/>
          <w:lang w:eastAsia="ar-SA"/>
        </w:rPr>
        <w:t xml:space="preserve">через </w:t>
      </w:r>
      <w:r w:rsidR="0082100A" w:rsidRPr="0082100A">
        <w:rPr>
          <w:position w:val="-12"/>
          <w:sz w:val="24"/>
          <w:szCs w:val="24"/>
          <w:lang w:eastAsia="ar-SA"/>
        </w:rPr>
        <w:pict>
          <v:shape id="_x0000_i1083" type="#_x0000_t75" style="width:17.25pt;height:21pt">
            <v:imagedata r:id="rId34" o:title=""/>
          </v:shape>
        </w:pict>
      </w:r>
      <w:r w:rsidRPr="009073EE">
        <w:rPr>
          <w:sz w:val="24"/>
          <w:szCs w:val="24"/>
          <w:lang w:eastAsia="ar-SA"/>
        </w:rPr>
        <w:t xml:space="preserve">и </w:t>
      </w:r>
      <w:r w:rsidR="0082100A" w:rsidRPr="0082100A">
        <w:rPr>
          <w:position w:val="-12"/>
          <w:sz w:val="24"/>
          <w:szCs w:val="24"/>
          <w:lang w:eastAsia="ar-SA"/>
        </w:rPr>
        <w:pict>
          <v:shape id="_x0000_i1084" type="#_x0000_t75" style="width:11.25pt;height:21pt">
            <v:imagedata r:id="rId35"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в) В параллелепипеде </w:t>
      </w:r>
      <w:r w:rsidR="0082100A" w:rsidRPr="0082100A">
        <w:rPr>
          <w:position w:val="-6"/>
          <w:sz w:val="24"/>
          <w:szCs w:val="24"/>
          <w:lang w:eastAsia="ar-SA"/>
        </w:rPr>
        <w:pict>
          <v:shape id="_x0000_i1085" type="#_x0000_t75" style="width:90.75pt;height:15.75pt">
            <v:imagedata r:id="rId42" o:title=""/>
          </v:shape>
        </w:pict>
      </w:r>
      <w:r w:rsidRPr="009073EE">
        <w:rPr>
          <w:sz w:val="24"/>
          <w:szCs w:val="24"/>
          <w:lang w:eastAsia="ar-SA"/>
        </w:rPr>
        <w:t xml:space="preserve"> </w:t>
      </w:r>
      <w:r w:rsidR="0082100A" w:rsidRPr="0082100A">
        <w:rPr>
          <w:position w:val="-12"/>
          <w:sz w:val="24"/>
          <w:szCs w:val="24"/>
          <w:lang w:eastAsia="ar-SA"/>
        </w:rPr>
        <w:pict>
          <v:shape id="_x0000_i1086" type="#_x0000_t75" style="width:143.25pt;height:23.25pt">
            <v:imagedata r:id="rId43" o:title=""/>
          </v:shape>
        </w:pict>
      </w:r>
      <w:r w:rsidRPr="009073EE">
        <w:rPr>
          <w:sz w:val="24"/>
          <w:szCs w:val="24"/>
          <w:lang w:eastAsia="ar-SA"/>
        </w:rPr>
        <w:t xml:space="preserve">. Выпазить векторы </w:t>
      </w:r>
      <w:r w:rsidR="0082100A" w:rsidRPr="0082100A">
        <w:rPr>
          <w:position w:val="-6"/>
          <w:sz w:val="24"/>
          <w:szCs w:val="24"/>
          <w:lang w:eastAsia="ar-SA"/>
        </w:rPr>
        <w:pict>
          <v:shape id="_x0000_i1087" type="#_x0000_t75" style="width:23.25pt;height:20.25pt">
            <v:imagedata r:id="rId44" o:title=""/>
          </v:shape>
        </w:pict>
      </w:r>
      <w:r w:rsidRPr="009073EE">
        <w:rPr>
          <w:sz w:val="24"/>
          <w:szCs w:val="24"/>
          <w:lang w:eastAsia="ar-SA"/>
        </w:rPr>
        <w:t xml:space="preserve">, </w:t>
      </w:r>
      <w:r w:rsidR="0082100A" w:rsidRPr="0082100A">
        <w:rPr>
          <w:position w:val="-4"/>
          <w:sz w:val="24"/>
          <w:szCs w:val="24"/>
          <w:lang w:eastAsia="ar-SA"/>
        </w:rPr>
        <w:pict>
          <v:shape id="_x0000_i1088" type="#_x0000_t75" style="width:30pt;height:18.75pt">
            <v:imagedata r:id="rId45" o:title=""/>
          </v:shape>
        </w:pict>
      </w:r>
      <w:r w:rsidRPr="009073EE">
        <w:rPr>
          <w:sz w:val="24"/>
          <w:szCs w:val="24"/>
          <w:lang w:eastAsia="ar-SA"/>
        </w:rPr>
        <w:t xml:space="preserve">,  </w:t>
      </w:r>
      <w:r w:rsidR="0082100A" w:rsidRPr="0082100A">
        <w:rPr>
          <w:position w:val="-6"/>
          <w:sz w:val="24"/>
          <w:szCs w:val="24"/>
          <w:lang w:eastAsia="ar-SA"/>
        </w:rPr>
        <w:pict>
          <v:shape id="_x0000_i1089" type="#_x0000_t75" style="width:27pt;height:20.25pt">
            <v:imagedata r:id="rId46" o:title=""/>
          </v:shape>
        </w:pict>
      </w:r>
      <w:r w:rsidRPr="009073EE">
        <w:rPr>
          <w:sz w:val="24"/>
          <w:szCs w:val="24"/>
          <w:lang w:eastAsia="ar-SA"/>
        </w:rPr>
        <w:t xml:space="preserve">, </w:t>
      </w:r>
      <w:r w:rsidR="0082100A" w:rsidRPr="0082100A">
        <w:rPr>
          <w:position w:val="-6"/>
          <w:sz w:val="24"/>
          <w:szCs w:val="24"/>
          <w:lang w:eastAsia="ar-SA"/>
        </w:rPr>
        <w:pict>
          <v:shape id="_x0000_i1090" type="#_x0000_t75" style="width:26.25pt;height:20.25pt">
            <v:imagedata r:id="rId47" o:title=""/>
          </v:shape>
        </w:pict>
      </w:r>
      <w:r w:rsidRPr="009073EE">
        <w:rPr>
          <w:sz w:val="24"/>
          <w:szCs w:val="24"/>
          <w:lang w:eastAsia="ar-SA"/>
        </w:rPr>
        <w:t xml:space="preserve">, </w:t>
      </w:r>
      <w:r w:rsidR="0082100A" w:rsidRPr="0082100A">
        <w:rPr>
          <w:position w:val="-4"/>
          <w:sz w:val="24"/>
          <w:szCs w:val="24"/>
          <w:lang w:eastAsia="ar-SA"/>
        </w:rPr>
        <w:pict>
          <v:shape id="_x0000_i1091" type="#_x0000_t75" style="width:26.25pt;height:18.75pt">
            <v:imagedata r:id="rId48" o:title=""/>
          </v:shape>
        </w:pict>
      </w:r>
      <w:r w:rsidRPr="009073EE">
        <w:rPr>
          <w:sz w:val="24"/>
          <w:szCs w:val="24"/>
          <w:lang w:eastAsia="ar-SA"/>
        </w:rPr>
        <w:t xml:space="preserve">, </w:t>
      </w:r>
      <w:r w:rsidR="0082100A" w:rsidRPr="0082100A">
        <w:rPr>
          <w:position w:val="-4"/>
          <w:sz w:val="24"/>
          <w:szCs w:val="24"/>
          <w:lang w:eastAsia="ar-SA"/>
        </w:rPr>
        <w:pict>
          <v:shape id="_x0000_i1092" type="#_x0000_t75" style="width:26.25pt;height:18.75pt">
            <v:imagedata r:id="rId49" o:title=""/>
          </v:shape>
        </w:pict>
      </w:r>
      <w:r w:rsidRPr="009073EE">
        <w:rPr>
          <w:sz w:val="24"/>
          <w:szCs w:val="24"/>
          <w:lang w:eastAsia="ar-SA"/>
        </w:rPr>
        <w:t xml:space="preserve"> через </w:t>
      </w:r>
      <w:r w:rsidR="0082100A" w:rsidRPr="0082100A">
        <w:rPr>
          <w:position w:val="-12"/>
          <w:sz w:val="24"/>
          <w:szCs w:val="24"/>
          <w:lang w:eastAsia="ar-SA"/>
        </w:rPr>
        <w:pict>
          <v:shape id="_x0000_i1093" type="#_x0000_t75" style="width:17.25pt;height:21pt">
            <v:imagedata r:id="rId34" o:title=""/>
          </v:shape>
        </w:pict>
      </w:r>
      <w:r w:rsidRPr="009073EE">
        <w:rPr>
          <w:sz w:val="24"/>
          <w:szCs w:val="24"/>
          <w:lang w:eastAsia="ar-SA"/>
        </w:rPr>
        <w:t xml:space="preserve">, </w:t>
      </w:r>
      <w:r w:rsidR="0082100A" w:rsidRPr="0082100A">
        <w:rPr>
          <w:position w:val="-12"/>
          <w:sz w:val="24"/>
          <w:szCs w:val="24"/>
          <w:lang w:eastAsia="ar-SA"/>
        </w:rPr>
        <w:pict>
          <v:shape id="_x0000_i1094" type="#_x0000_t75" style="width:11.25pt;height:21pt">
            <v:imagedata r:id="rId50" o:title=""/>
          </v:shape>
        </w:pict>
      </w:r>
      <w:r w:rsidRPr="009073EE">
        <w:rPr>
          <w:sz w:val="24"/>
          <w:szCs w:val="24"/>
          <w:lang w:eastAsia="ar-SA"/>
        </w:rPr>
        <w:t xml:space="preserve"> и </w:t>
      </w:r>
      <w:r w:rsidR="0082100A" w:rsidRPr="0082100A">
        <w:rPr>
          <w:position w:val="-4"/>
          <w:sz w:val="24"/>
          <w:szCs w:val="24"/>
          <w:lang w:eastAsia="ar-SA"/>
        </w:rPr>
        <w:pict>
          <v:shape id="_x0000_i1095" type="#_x0000_t75" style="width:9.75pt;height:17.25pt">
            <v:imagedata r:id="rId51"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p>
    <w:p w:rsidR="009073EE" w:rsidRPr="009073EE" w:rsidRDefault="009073EE" w:rsidP="009073EE">
      <w:pPr>
        <w:suppressAutoHyphens/>
        <w:jc w:val="both"/>
        <w:rPr>
          <w:sz w:val="24"/>
          <w:szCs w:val="24"/>
          <w:lang w:eastAsia="ar-SA"/>
        </w:rPr>
      </w:pPr>
      <w:r w:rsidRPr="009073EE">
        <w:rPr>
          <w:sz w:val="24"/>
          <w:szCs w:val="24"/>
          <w:lang w:eastAsia="ar-SA"/>
        </w:rPr>
        <w:t xml:space="preserve">5. а) Указать коллинеарные векторы: </w:t>
      </w:r>
      <w:r w:rsidR="0082100A" w:rsidRPr="0082100A">
        <w:rPr>
          <w:position w:val="-12"/>
          <w:sz w:val="24"/>
          <w:szCs w:val="24"/>
          <w:lang w:eastAsia="ar-SA"/>
        </w:rPr>
        <w:pict>
          <v:shape id="_x0000_i1096" type="#_x0000_t75" style="width:54.75pt;height:21pt">
            <v:imagedata r:id="rId52" o:title=""/>
          </v:shape>
        </w:pict>
      </w:r>
      <w:r w:rsidRPr="009073EE">
        <w:rPr>
          <w:sz w:val="24"/>
          <w:szCs w:val="24"/>
          <w:lang w:eastAsia="ar-SA"/>
        </w:rPr>
        <w:t xml:space="preserve">, </w:t>
      </w:r>
      <w:r w:rsidR="0082100A" w:rsidRPr="0082100A">
        <w:rPr>
          <w:position w:val="-6"/>
          <w:sz w:val="24"/>
          <w:szCs w:val="24"/>
          <w:lang w:eastAsia="ar-SA"/>
        </w:rPr>
        <w:pict>
          <v:shape id="_x0000_i1097" type="#_x0000_t75" style="width:.75pt;height:.75pt" filled="t">
            <v:fill color2="black" type="frame"/>
            <v:imagedata r:id="rId8" o:title=""/>
          </v:shape>
        </w:pict>
      </w:r>
      <w:r w:rsidR="0082100A" w:rsidRPr="0082100A">
        <w:rPr>
          <w:position w:val="-12"/>
          <w:sz w:val="24"/>
          <w:szCs w:val="24"/>
          <w:lang w:eastAsia="ar-SA"/>
        </w:rPr>
        <w:pict>
          <v:shape id="_x0000_i1098" type="#_x0000_t75" style="width:53.25pt;height:21pt">
            <v:imagedata r:id="rId53" o:title=""/>
          </v:shape>
        </w:pict>
      </w:r>
      <w:r w:rsidRPr="009073EE">
        <w:rPr>
          <w:sz w:val="24"/>
          <w:szCs w:val="24"/>
          <w:lang w:eastAsia="ar-SA"/>
        </w:rPr>
        <w:t xml:space="preserve">, </w:t>
      </w:r>
      <w:r w:rsidR="0082100A" w:rsidRPr="0082100A">
        <w:rPr>
          <w:position w:val="-12"/>
          <w:sz w:val="24"/>
          <w:szCs w:val="24"/>
          <w:lang w:eastAsia="ar-SA"/>
        </w:rPr>
        <w:pict>
          <v:shape id="_x0000_i1099" type="#_x0000_t75" style="width:48pt;height:21pt">
            <v:imagedata r:id="rId54" o:title=""/>
          </v:shape>
        </w:pict>
      </w:r>
      <w:r w:rsidRPr="009073EE">
        <w:rPr>
          <w:sz w:val="24"/>
          <w:szCs w:val="24"/>
          <w:lang w:eastAsia="ar-SA"/>
        </w:rPr>
        <w:t xml:space="preserve">, </w:t>
      </w:r>
      <w:r w:rsidR="0082100A" w:rsidRPr="0082100A">
        <w:rPr>
          <w:position w:val="-12"/>
          <w:sz w:val="24"/>
          <w:szCs w:val="24"/>
          <w:lang w:eastAsia="ar-SA"/>
        </w:rPr>
        <w:pict>
          <v:shape id="_x0000_i1100" type="#_x0000_t75" style="width:47.25pt;height:21pt">
            <v:imagedata r:id="rId55" o:title=""/>
          </v:shape>
        </w:pict>
      </w:r>
      <w:r w:rsidRPr="009073EE">
        <w:rPr>
          <w:sz w:val="24"/>
          <w:szCs w:val="24"/>
          <w:lang w:eastAsia="ar-SA"/>
        </w:rPr>
        <w:t xml:space="preserve">, </w:t>
      </w:r>
      <w:r w:rsidR="0082100A" w:rsidRPr="0082100A">
        <w:rPr>
          <w:position w:val="-12"/>
          <w:sz w:val="24"/>
          <w:szCs w:val="24"/>
          <w:lang w:eastAsia="ar-SA"/>
        </w:rPr>
        <w:pict>
          <v:shape id="_x0000_i1101" type="#_x0000_t75" style="width:69.75pt;height:21pt">
            <v:imagedata r:id="rId56" o:title=""/>
          </v:shape>
        </w:pict>
      </w:r>
      <w:r w:rsidRPr="009073EE">
        <w:rPr>
          <w:sz w:val="24"/>
          <w:szCs w:val="24"/>
          <w:lang w:eastAsia="ar-SA"/>
        </w:rPr>
        <w:t xml:space="preserve">, </w:t>
      </w:r>
      <w:r w:rsidR="0082100A" w:rsidRPr="0082100A">
        <w:rPr>
          <w:position w:val="-12"/>
          <w:sz w:val="24"/>
          <w:szCs w:val="24"/>
          <w:lang w:eastAsia="ar-SA"/>
        </w:rPr>
        <w:pict>
          <v:shape id="_x0000_i1102" type="#_x0000_t75" style="width:48pt;height:21pt">
            <v:imagedata r:id="rId57"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б) Даны векторы </w:t>
      </w:r>
      <w:r w:rsidR="0082100A" w:rsidRPr="0082100A">
        <w:rPr>
          <w:position w:val="-12"/>
          <w:sz w:val="24"/>
          <w:szCs w:val="24"/>
          <w:lang w:eastAsia="ar-SA"/>
        </w:rPr>
        <w:pict>
          <v:shape id="_x0000_i1103" type="#_x0000_t75" style="width:60.75pt;height:21pt">
            <v:imagedata r:id="rId58" o:title=""/>
          </v:shape>
        </w:pict>
      </w:r>
      <w:r w:rsidRPr="009073EE">
        <w:rPr>
          <w:sz w:val="24"/>
          <w:szCs w:val="24"/>
          <w:lang w:eastAsia="ar-SA"/>
        </w:rPr>
        <w:t xml:space="preserve">,  </w:t>
      </w:r>
      <w:r w:rsidR="0082100A" w:rsidRPr="0082100A">
        <w:rPr>
          <w:position w:val="-12"/>
          <w:sz w:val="24"/>
          <w:szCs w:val="24"/>
          <w:lang w:eastAsia="ar-SA"/>
        </w:rPr>
        <w:pict>
          <v:shape id="_x0000_i1104" type="#_x0000_t75" style="width:68.25pt;height:21pt">
            <v:imagedata r:id="rId59" o:title=""/>
          </v:shape>
        </w:pict>
      </w:r>
      <w:r w:rsidRPr="009073EE">
        <w:rPr>
          <w:sz w:val="24"/>
          <w:szCs w:val="24"/>
          <w:lang w:eastAsia="ar-SA"/>
        </w:rPr>
        <w:t xml:space="preserve">, </w:t>
      </w:r>
      <w:r w:rsidR="0082100A" w:rsidRPr="0082100A">
        <w:rPr>
          <w:position w:val="-12"/>
          <w:sz w:val="24"/>
          <w:szCs w:val="24"/>
          <w:lang w:eastAsia="ar-SA"/>
        </w:rPr>
        <w:pict>
          <v:shape id="_x0000_i1105" type="#_x0000_t75" style="width:68.25pt;height:21pt">
            <v:imagedata r:id="rId60" o:title=""/>
          </v:shape>
        </w:pict>
      </w:r>
      <w:r w:rsidRPr="009073EE">
        <w:rPr>
          <w:sz w:val="24"/>
          <w:szCs w:val="24"/>
          <w:lang w:eastAsia="ar-SA"/>
        </w:rPr>
        <w:t xml:space="preserve">, </w:t>
      </w:r>
      <w:r w:rsidR="0082100A" w:rsidRPr="0082100A">
        <w:rPr>
          <w:position w:val="-12"/>
          <w:sz w:val="24"/>
          <w:szCs w:val="24"/>
          <w:lang w:eastAsia="ar-SA"/>
        </w:rPr>
        <w:pict>
          <v:shape id="_x0000_i1106" type="#_x0000_t75" style="width:54pt;height:21pt">
            <v:imagedata r:id="rId61" o:title=""/>
          </v:shape>
        </w:pict>
      </w:r>
      <w:r w:rsidRPr="009073EE">
        <w:rPr>
          <w:sz w:val="24"/>
          <w:szCs w:val="24"/>
          <w:lang w:eastAsia="ar-SA"/>
        </w:rPr>
        <w:t xml:space="preserve">, </w:t>
      </w:r>
      <w:r w:rsidR="0082100A" w:rsidRPr="0082100A">
        <w:rPr>
          <w:position w:val="-12"/>
          <w:sz w:val="24"/>
          <w:szCs w:val="24"/>
          <w:lang w:eastAsia="ar-SA"/>
        </w:rPr>
        <w:pict>
          <v:shape id="_x0000_i1107" type="#_x0000_t75" style="width:62.25pt;height:21pt">
            <v:imagedata r:id="rId62" o:title=""/>
          </v:shape>
        </w:pict>
      </w:r>
      <w:r w:rsidRPr="009073EE">
        <w:rPr>
          <w:sz w:val="24"/>
          <w:szCs w:val="24"/>
          <w:lang w:eastAsia="ar-SA"/>
        </w:rPr>
        <w:t xml:space="preserve">, </w:t>
      </w:r>
      <w:r w:rsidR="0082100A" w:rsidRPr="0082100A">
        <w:rPr>
          <w:position w:val="-12"/>
          <w:sz w:val="24"/>
          <w:szCs w:val="24"/>
          <w:lang w:eastAsia="ar-SA"/>
        </w:rPr>
        <w:pict>
          <v:shape id="_x0000_i1108" type="#_x0000_t75" style="width:54pt;height:21pt">
            <v:imagedata r:id="rId63" o:title=""/>
          </v:shape>
        </w:pict>
      </w:r>
      <w:r w:rsidRPr="009073EE">
        <w:rPr>
          <w:sz w:val="24"/>
          <w:szCs w:val="24"/>
          <w:lang w:eastAsia="ar-SA"/>
        </w:rPr>
        <w:t xml:space="preserve">, </w:t>
      </w:r>
      <w:r w:rsidR="0082100A" w:rsidRPr="0082100A">
        <w:rPr>
          <w:position w:val="-12"/>
          <w:sz w:val="24"/>
          <w:szCs w:val="24"/>
          <w:lang w:eastAsia="ar-SA"/>
        </w:rPr>
        <w:pict>
          <v:shape id="_x0000_i1109" type="#_x0000_t75" style="width:51pt;height:21pt">
            <v:imagedata r:id="rId64" o:title=""/>
          </v:shape>
        </w:pict>
      </w:r>
      <w:r w:rsidRPr="009073EE">
        <w:rPr>
          <w:sz w:val="24"/>
          <w:szCs w:val="24"/>
          <w:lang w:eastAsia="ar-SA"/>
        </w:rPr>
        <w:t xml:space="preserve">, </w:t>
      </w:r>
      <w:r w:rsidR="0082100A" w:rsidRPr="0082100A">
        <w:rPr>
          <w:position w:val="-12"/>
          <w:sz w:val="24"/>
          <w:szCs w:val="24"/>
          <w:lang w:eastAsia="ar-SA"/>
        </w:rPr>
        <w:pict>
          <v:shape id="_x0000_i1110" type="#_x0000_t75" style="width:60.75pt;height:21pt">
            <v:imagedata r:id="rId65" o:title=""/>
          </v:shape>
        </w:pict>
      </w:r>
      <w:r w:rsidRPr="009073EE">
        <w:rPr>
          <w:sz w:val="24"/>
          <w:szCs w:val="24"/>
          <w:lang w:eastAsia="ar-SA"/>
        </w:rPr>
        <w:t xml:space="preserve">, </w:t>
      </w:r>
      <w:r w:rsidR="0082100A" w:rsidRPr="0082100A">
        <w:rPr>
          <w:position w:val="-12"/>
          <w:sz w:val="24"/>
          <w:szCs w:val="24"/>
          <w:lang w:eastAsia="ar-SA"/>
        </w:rPr>
        <w:pict>
          <v:shape id="_x0000_i1111" type="#_x0000_t75" style="width:60.75pt;height:21pt">
            <v:imagedata r:id="rId66" o:title=""/>
          </v:shape>
        </w:pict>
      </w:r>
      <w:r w:rsidRPr="009073EE">
        <w:rPr>
          <w:sz w:val="24"/>
          <w:szCs w:val="24"/>
          <w:lang w:eastAsia="ar-SA"/>
        </w:rPr>
        <w:t xml:space="preserve">. Какие из этих векторов </w:t>
      </w:r>
      <w:proofErr w:type="spellStart"/>
      <w:r w:rsidRPr="009073EE">
        <w:rPr>
          <w:sz w:val="24"/>
          <w:szCs w:val="24"/>
          <w:lang w:eastAsia="ar-SA"/>
        </w:rPr>
        <w:t>коллинеарны</w:t>
      </w:r>
      <w:proofErr w:type="spellEnd"/>
      <w:r w:rsidRPr="009073EE">
        <w:rPr>
          <w:sz w:val="24"/>
          <w:szCs w:val="24"/>
          <w:lang w:eastAsia="ar-SA"/>
        </w:rPr>
        <w:t xml:space="preserve">? </w:t>
      </w:r>
      <w:proofErr w:type="gramStart"/>
      <w:r w:rsidRPr="009073EE">
        <w:rPr>
          <w:sz w:val="24"/>
          <w:szCs w:val="24"/>
          <w:lang w:eastAsia="ar-SA"/>
        </w:rPr>
        <w:t>Параллельны</w:t>
      </w:r>
      <w:proofErr w:type="gramEnd"/>
      <w:r w:rsidRPr="009073EE">
        <w:rPr>
          <w:sz w:val="24"/>
          <w:szCs w:val="24"/>
          <w:lang w:eastAsia="ar-SA"/>
        </w:rPr>
        <w:t xml:space="preserve"> координатным осям? Координатным плоскостям?</w:t>
      </w:r>
    </w:p>
    <w:p w:rsidR="009073EE" w:rsidRPr="009073EE" w:rsidRDefault="009073EE" w:rsidP="009073EE">
      <w:pPr>
        <w:suppressAutoHyphens/>
        <w:jc w:val="both"/>
        <w:rPr>
          <w:sz w:val="24"/>
          <w:szCs w:val="24"/>
          <w:lang w:eastAsia="ar-SA"/>
        </w:rPr>
      </w:pPr>
      <w:r w:rsidRPr="009073EE">
        <w:rPr>
          <w:sz w:val="24"/>
          <w:szCs w:val="24"/>
          <w:lang w:eastAsia="ar-SA"/>
        </w:rPr>
        <w:t xml:space="preserve">в) </w:t>
      </w:r>
      <w:r w:rsidR="0082100A" w:rsidRPr="0082100A">
        <w:rPr>
          <w:position w:val="-12"/>
          <w:sz w:val="24"/>
          <w:szCs w:val="24"/>
          <w:lang w:eastAsia="ar-SA"/>
        </w:rPr>
        <w:pict>
          <v:shape id="_x0000_i1112" type="#_x0000_t75" style="width:101.25pt;height:21pt">
            <v:imagedata r:id="rId67" o:title=""/>
          </v:shape>
        </w:pict>
      </w:r>
      <w:r w:rsidRPr="009073EE">
        <w:rPr>
          <w:sz w:val="24"/>
          <w:szCs w:val="24"/>
          <w:lang w:eastAsia="ar-SA"/>
        </w:rPr>
        <w:t xml:space="preserve">, </w:t>
      </w:r>
      <w:r w:rsidR="0082100A" w:rsidRPr="0082100A">
        <w:rPr>
          <w:position w:val="-12"/>
          <w:sz w:val="24"/>
          <w:szCs w:val="24"/>
          <w:lang w:eastAsia="ar-SA"/>
        </w:rPr>
        <w:pict>
          <v:shape id="_x0000_i1113" type="#_x0000_t75" style="width:108pt;height:21pt">
            <v:imagedata r:id="rId68" o:title=""/>
          </v:shape>
        </w:pict>
      </w:r>
      <w:r w:rsidRPr="009073EE">
        <w:rPr>
          <w:sz w:val="24"/>
          <w:szCs w:val="24"/>
          <w:lang w:eastAsia="ar-SA"/>
        </w:rPr>
        <w:t xml:space="preserve">, где </w:t>
      </w:r>
      <w:r w:rsidR="0082100A" w:rsidRPr="0082100A">
        <w:rPr>
          <w:position w:val="-12"/>
          <w:sz w:val="24"/>
          <w:szCs w:val="24"/>
          <w:lang w:eastAsia="ar-SA"/>
        </w:rPr>
        <w:pict>
          <v:shape id="_x0000_i1114" type="#_x0000_t75" style="width:56.25pt;height:18.75pt">
            <v:imagedata r:id="rId69" o:title=""/>
          </v:shape>
        </w:pict>
      </w:r>
      <w:r w:rsidRPr="009073EE">
        <w:rPr>
          <w:sz w:val="24"/>
          <w:szCs w:val="24"/>
          <w:lang w:eastAsia="ar-SA"/>
        </w:rPr>
        <w:t xml:space="preserve"> - базис. Указать координаты векторов в базисе. При каких значениях </w:t>
      </w:r>
      <w:r w:rsidR="0082100A" w:rsidRPr="0082100A">
        <w:rPr>
          <w:position w:val="-12"/>
          <w:sz w:val="24"/>
          <w:szCs w:val="24"/>
          <w:lang w:eastAsia="ar-SA"/>
        </w:rPr>
        <w:pict>
          <v:shape id="_x0000_i1115" type="#_x0000_t75" style="width:32.25pt;height:18pt">
            <v:imagedata r:id="rId70" o:title=""/>
          </v:shape>
        </w:pict>
      </w:r>
      <w:r w:rsidRPr="009073EE">
        <w:rPr>
          <w:sz w:val="24"/>
          <w:szCs w:val="24"/>
          <w:lang w:eastAsia="ar-SA"/>
        </w:rPr>
        <w:t xml:space="preserve">  векторы </w:t>
      </w:r>
      <w:proofErr w:type="spellStart"/>
      <w:r w:rsidRPr="009073EE">
        <w:rPr>
          <w:sz w:val="24"/>
          <w:szCs w:val="24"/>
          <w:lang w:eastAsia="ar-SA"/>
        </w:rPr>
        <w:t>коллинеарны</w:t>
      </w:r>
      <w:proofErr w:type="spellEnd"/>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г) Дан прямоугольник. </w:t>
      </w:r>
      <w:proofErr w:type="spellStart"/>
      <w:r w:rsidRPr="009073EE">
        <w:rPr>
          <w:sz w:val="24"/>
          <w:szCs w:val="24"/>
          <w:lang w:eastAsia="ar-SA"/>
        </w:rPr>
        <w:t>Коллинеарны</w:t>
      </w:r>
      <w:proofErr w:type="spellEnd"/>
      <w:r w:rsidRPr="009073EE">
        <w:rPr>
          <w:sz w:val="24"/>
          <w:szCs w:val="24"/>
          <w:lang w:eastAsia="ar-SA"/>
        </w:rPr>
        <w:t xml:space="preserve"> ли векторы</w:t>
      </w:r>
      <w:r w:rsidR="0082100A" w:rsidRPr="0082100A">
        <w:rPr>
          <w:position w:val="-4"/>
          <w:sz w:val="24"/>
          <w:szCs w:val="24"/>
          <w:lang w:eastAsia="ar-SA"/>
        </w:rPr>
        <w:pict>
          <v:shape id="_x0000_i1116" type="#_x0000_t75" style="width:24pt;height:18.75pt">
            <v:imagedata r:id="rId71" o:title=""/>
          </v:shape>
        </w:pict>
      </w:r>
      <w:r w:rsidRPr="009073EE">
        <w:rPr>
          <w:sz w:val="24"/>
          <w:szCs w:val="24"/>
          <w:lang w:eastAsia="ar-SA"/>
        </w:rPr>
        <w:t>и</w:t>
      </w:r>
      <w:r w:rsidR="0082100A" w:rsidRPr="0082100A">
        <w:rPr>
          <w:position w:val="-6"/>
          <w:sz w:val="24"/>
          <w:szCs w:val="24"/>
          <w:lang w:eastAsia="ar-SA"/>
        </w:rPr>
        <w:pict>
          <v:shape id="_x0000_i1117" type="#_x0000_t75" style="width:21.75pt;height:20.25pt">
            <v:imagedata r:id="rId72" o:title=""/>
          </v:shape>
        </w:pict>
      </w:r>
      <w:r w:rsidRPr="009073EE">
        <w:rPr>
          <w:sz w:val="24"/>
          <w:szCs w:val="24"/>
          <w:lang w:eastAsia="ar-SA"/>
        </w:rPr>
        <w:t xml:space="preserve">, </w:t>
      </w:r>
      <w:r w:rsidR="0082100A" w:rsidRPr="0082100A">
        <w:rPr>
          <w:position w:val="-4"/>
          <w:sz w:val="24"/>
          <w:szCs w:val="24"/>
          <w:lang w:eastAsia="ar-SA"/>
        </w:rPr>
        <w:pict>
          <v:shape id="_x0000_i1118" type="#_x0000_t75" style="width:56.25pt;height:18.75pt">
            <v:imagedata r:id="rId73" o:title=""/>
          </v:shape>
        </w:pict>
      </w:r>
      <w:r w:rsidRPr="009073EE">
        <w:rPr>
          <w:sz w:val="24"/>
          <w:szCs w:val="24"/>
          <w:lang w:eastAsia="ar-SA"/>
        </w:rPr>
        <w:t xml:space="preserve"> и </w:t>
      </w:r>
      <w:r w:rsidR="0082100A" w:rsidRPr="0082100A">
        <w:rPr>
          <w:position w:val="-6"/>
          <w:sz w:val="24"/>
          <w:szCs w:val="24"/>
          <w:lang w:eastAsia="ar-SA"/>
        </w:rPr>
        <w:pict>
          <v:shape id="_x0000_i1119" type="#_x0000_t75" style="width:57pt;height:20.25pt">
            <v:imagedata r:id="rId74" o:title=""/>
          </v:shape>
        </w:pict>
      </w:r>
      <w:r w:rsidRPr="009073EE">
        <w:rPr>
          <w:sz w:val="24"/>
          <w:szCs w:val="24"/>
          <w:lang w:eastAsia="ar-SA"/>
        </w:rPr>
        <w:t xml:space="preserve">, </w:t>
      </w:r>
      <w:r w:rsidR="0082100A" w:rsidRPr="0082100A">
        <w:rPr>
          <w:position w:val="-4"/>
          <w:sz w:val="24"/>
          <w:szCs w:val="24"/>
          <w:lang w:eastAsia="ar-SA"/>
        </w:rPr>
        <w:pict>
          <v:shape id="_x0000_i1120" type="#_x0000_t75" style="width:54.75pt;height:18.75pt">
            <v:imagedata r:id="rId75" o:title=""/>
          </v:shape>
        </w:pict>
      </w:r>
      <w:r w:rsidRPr="009073EE">
        <w:rPr>
          <w:sz w:val="24"/>
          <w:szCs w:val="24"/>
          <w:lang w:eastAsia="ar-SA"/>
        </w:rPr>
        <w:t xml:space="preserve">и </w:t>
      </w:r>
      <w:r w:rsidR="0082100A" w:rsidRPr="0082100A">
        <w:rPr>
          <w:position w:val="-6"/>
          <w:sz w:val="24"/>
          <w:szCs w:val="24"/>
          <w:lang w:eastAsia="ar-SA"/>
        </w:rPr>
        <w:pict>
          <v:shape id="_x0000_i1121" type="#_x0000_t75" style="width:56.25pt;height:20.25pt">
            <v:imagedata r:id="rId76"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p>
    <w:p w:rsidR="009073EE" w:rsidRPr="009073EE" w:rsidRDefault="009073EE" w:rsidP="009073EE">
      <w:pPr>
        <w:suppressAutoHyphens/>
        <w:jc w:val="both"/>
        <w:rPr>
          <w:sz w:val="24"/>
          <w:szCs w:val="24"/>
          <w:lang w:eastAsia="ar-SA"/>
        </w:rPr>
      </w:pPr>
      <w:r w:rsidRPr="009073EE">
        <w:rPr>
          <w:sz w:val="24"/>
          <w:szCs w:val="24"/>
          <w:lang w:eastAsia="ar-SA"/>
        </w:rPr>
        <w:t xml:space="preserve"> 6. а) Даны вершины параллелограмма </w:t>
      </w:r>
      <w:r w:rsidR="0082100A" w:rsidRPr="0082100A">
        <w:rPr>
          <w:position w:val="-6"/>
          <w:sz w:val="24"/>
          <w:szCs w:val="24"/>
          <w:lang w:eastAsia="ar-SA"/>
        </w:rPr>
        <w:pict>
          <v:shape id="_x0000_i1122" type="#_x0000_t75" style="width:42pt;height:15pt">
            <v:imagedata r:id="rId26" o:title=""/>
          </v:shape>
        </w:pict>
      </w:r>
      <w:r w:rsidRPr="009073EE">
        <w:rPr>
          <w:sz w:val="24"/>
          <w:szCs w:val="24"/>
          <w:lang w:eastAsia="ar-SA"/>
        </w:rPr>
        <w:t xml:space="preserve">. Найти вершину </w:t>
      </w:r>
      <w:r w:rsidR="0082100A" w:rsidRPr="0082100A">
        <w:rPr>
          <w:position w:val="-4"/>
          <w:sz w:val="24"/>
          <w:szCs w:val="24"/>
          <w:lang w:eastAsia="ar-SA"/>
        </w:rPr>
        <w:pict>
          <v:shape id="_x0000_i1123" type="#_x0000_t75" style="width:15pt;height:14.25pt">
            <v:imagedata r:id="rId77"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lastRenderedPageBreak/>
        <w:t xml:space="preserve">б) </w:t>
      </w:r>
      <w:r w:rsidR="0082100A" w:rsidRPr="0082100A">
        <w:rPr>
          <w:position w:val="-12"/>
          <w:sz w:val="24"/>
          <w:szCs w:val="24"/>
          <w:lang w:eastAsia="ar-SA"/>
        </w:rPr>
        <w:pict>
          <v:shape id="_x0000_i1124" type="#_x0000_t75" style="width:225pt;height:18pt">
            <v:imagedata r:id="rId78" o:title=""/>
          </v:shape>
        </w:pict>
      </w:r>
      <w:r w:rsidRPr="009073EE">
        <w:rPr>
          <w:sz w:val="24"/>
          <w:szCs w:val="24"/>
          <w:lang w:eastAsia="ar-SA"/>
        </w:rPr>
        <w:t xml:space="preserve">. Доказать, что </w:t>
      </w:r>
      <w:r w:rsidR="0082100A" w:rsidRPr="0082100A">
        <w:rPr>
          <w:position w:val="-6"/>
          <w:sz w:val="24"/>
          <w:szCs w:val="24"/>
          <w:lang w:eastAsia="ar-SA"/>
        </w:rPr>
        <w:pict>
          <v:shape id="_x0000_i1125" type="#_x0000_t75" style="width:42pt;height:15pt">
            <v:imagedata r:id="rId26" o:title=""/>
          </v:shape>
        </w:pict>
      </w:r>
      <w:r w:rsidRPr="009073EE">
        <w:rPr>
          <w:sz w:val="24"/>
          <w:szCs w:val="24"/>
          <w:lang w:eastAsia="ar-SA"/>
        </w:rPr>
        <w:t xml:space="preserve"> параллелограмм.</w:t>
      </w:r>
    </w:p>
    <w:p w:rsidR="009073EE" w:rsidRPr="009073EE" w:rsidRDefault="009073EE" w:rsidP="009073EE">
      <w:pPr>
        <w:suppressAutoHyphens/>
        <w:jc w:val="both"/>
        <w:rPr>
          <w:sz w:val="24"/>
          <w:szCs w:val="24"/>
          <w:lang w:eastAsia="ar-SA"/>
        </w:rPr>
      </w:pPr>
      <w:r w:rsidRPr="009073EE">
        <w:rPr>
          <w:sz w:val="24"/>
          <w:szCs w:val="24"/>
          <w:lang w:eastAsia="ar-SA"/>
        </w:rPr>
        <w:t xml:space="preserve">в) </w:t>
      </w:r>
      <w:r w:rsidR="0082100A" w:rsidRPr="0082100A">
        <w:rPr>
          <w:position w:val="-12"/>
          <w:sz w:val="24"/>
          <w:szCs w:val="24"/>
          <w:lang w:eastAsia="ar-SA"/>
        </w:rPr>
        <w:pict>
          <v:shape id="_x0000_i1126" type="#_x0000_t75" style="width:198.75pt;height:18pt">
            <v:imagedata r:id="rId79" o:title=""/>
          </v:shape>
        </w:pict>
      </w:r>
      <w:r w:rsidRPr="009073EE">
        <w:rPr>
          <w:sz w:val="24"/>
          <w:szCs w:val="24"/>
          <w:lang w:eastAsia="ar-SA"/>
        </w:rPr>
        <w:t xml:space="preserve">. Найти длины сторон </w:t>
      </w:r>
      <w:r w:rsidR="0082100A" w:rsidRPr="0082100A">
        <w:rPr>
          <w:position w:val="-6"/>
          <w:sz w:val="24"/>
          <w:szCs w:val="24"/>
          <w:lang w:eastAsia="ar-SA"/>
        </w:rPr>
        <w:pict>
          <v:shape id="_x0000_i1127" type="#_x0000_t75" style="width:39pt;height:15pt">
            <v:imagedata r:id="rId36"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г) Найти координаты вектора </w:t>
      </w:r>
      <w:r w:rsidR="0082100A" w:rsidRPr="0082100A">
        <w:rPr>
          <w:position w:val="-6"/>
          <w:sz w:val="24"/>
          <w:szCs w:val="24"/>
          <w:lang w:eastAsia="ar-SA"/>
        </w:rPr>
        <w:pict>
          <v:shape id="_x0000_i1128" type="#_x0000_t75" style="width:11.25pt;height:18pt">
            <v:imagedata r:id="rId7" o:title=""/>
          </v:shape>
        </w:pict>
      </w:r>
      <w:r w:rsidRPr="009073EE">
        <w:rPr>
          <w:sz w:val="24"/>
          <w:szCs w:val="24"/>
          <w:lang w:eastAsia="ar-SA"/>
        </w:rPr>
        <w:t xml:space="preserve">, если известно, что он направлен в противоположную сторону к вектору </w:t>
      </w:r>
      <w:r w:rsidR="0082100A" w:rsidRPr="0082100A">
        <w:rPr>
          <w:position w:val="-12"/>
          <w:sz w:val="24"/>
          <w:szCs w:val="24"/>
          <w:lang w:eastAsia="ar-SA"/>
        </w:rPr>
        <w:pict>
          <v:shape id="_x0000_i1129" type="#_x0000_t75" style="width:108pt;height:21.75pt">
            <v:imagedata r:id="rId80" o:title=""/>
          </v:shape>
        </w:pict>
      </w:r>
      <w:r w:rsidRPr="009073EE">
        <w:rPr>
          <w:sz w:val="24"/>
          <w:szCs w:val="24"/>
          <w:lang w:eastAsia="ar-SA"/>
        </w:rPr>
        <w:t>и его модуль равен 5.</w:t>
      </w:r>
    </w:p>
    <w:p w:rsidR="009073EE" w:rsidRPr="009073EE" w:rsidRDefault="009073EE" w:rsidP="009073EE">
      <w:pPr>
        <w:suppressAutoHyphens/>
        <w:jc w:val="both"/>
        <w:rPr>
          <w:sz w:val="24"/>
          <w:szCs w:val="24"/>
          <w:lang w:eastAsia="ar-SA"/>
        </w:rPr>
      </w:pPr>
      <w:r w:rsidRPr="009073EE">
        <w:rPr>
          <w:sz w:val="24"/>
          <w:szCs w:val="24"/>
          <w:lang w:eastAsia="ar-SA"/>
        </w:rPr>
        <w:t xml:space="preserve">д) Даны векторы </w:t>
      </w:r>
      <w:r w:rsidR="0082100A" w:rsidRPr="0082100A">
        <w:rPr>
          <w:position w:val="-12"/>
          <w:sz w:val="24"/>
          <w:szCs w:val="24"/>
          <w:lang w:eastAsia="ar-SA"/>
        </w:rPr>
        <w:pict>
          <v:shape id="_x0000_i1130" type="#_x0000_t75" style="width:53.25pt;height:21pt">
            <v:imagedata r:id="rId81" o:title=""/>
          </v:shape>
        </w:pict>
      </w:r>
      <w:r w:rsidRPr="009073EE">
        <w:rPr>
          <w:sz w:val="24"/>
          <w:szCs w:val="24"/>
          <w:lang w:eastAsia="ar-SA"/>
        </w:rPr>
        <w:t xml:space="preserve">, </w:t>
      </w:r>
      <w:r w:rsidR="0082100A" w:rsidRPr="0082100A">
        <w:rPr>
          <w:position w:val="-6"/>
          <w:sz w:val="24"/>
          <w:szCs w:val="24"/>
          <w:lang w:eastAsia="ar-SA"/>
        </w:rPr>
        <w:pict>
          <v:shape id="_x0000_i1131" type="#_x0000_t75" style="width:.75pt;height:.75pt" filled="t">
            <v:fill color2="black" type="frame"/>
            <v:imagedata r:id="rId8" o:title=""/>
          </v:shape>
        </w:pict>
      </w:r>
      <w:r w:rsidR="0082100A" w:rsidRPr="0082100A">
        <w:rPr>
          <w:position w:val="-12"/>
          <w:sz w:val="24"/>
          <w:szCs w:val="24"/>
          <w:lang w:eastAsia="ar-SA"/>
        </w:rPr>
        <w:pict>
          <v:shape id="_x0000_i1132" type="#_x0000_t75" style="width:53.25pt;height:21pt">
            <v:imagedata r:id="rId82" o:title=""/>
          </v:shape>
        </w:pict>
      </w:r>
      <w:r w:rsidRPr="009073EE">
        <w:rPr>
          <w:sz w:val="24"/>
          <w:szCs w:val="24"/>
          <w:lang w:eastAsia="ar-SA"/>
        </w:rPr>
        <w:t xml:space="preserve">. Найти: </w:t>
      </w:r>
      <w:r w:rsidR="0082100A" w:rsidRPr="0082100A">
        <w:rPr>
          <w:position w:val="-6"/>
          <w:sz w:val="24"/>
          <w:szCs w:val="24"/>
          <w:lang w:eastAsia="ar-SA"/>
        </w:rPr>
        <w:pict>
          <v:shape id="_x0000_i1133" type="#_x0000_t75" style="width:51.75pt;height:18pt">
            <v:imagedata r:id="rId83" o:title=""/>
          </v:shape>
        </w:pict>
      </w:r>
      <w:r w:rsidRPr="009073EE">
        <w:rPr>
          <w:sz w:val="24"/>
          <w:szCs w:val="24"/>
          <w:lang w:eastAsia="ar-SA"/>
        </w:rPr>
        <w:t xml:space="preserve">, </w:t>
      </w:r>
      <w:r w:rsidR="0082100A" w:rsidRPr="0082100A">
        <w:rPr>
          <w:position w:val="-6"/>
          <w:sz w:val="24"/>
          <w:szCs w:val="24"/>
          <w:lang w:eastAsia="ar-SA"/>
        </w:rPr>
        <w:pict>
          <v:shape id="_x0000_i1134" type="#_x0000_t75" style="width:54pt;height:18pt">
            <v:imagedata r:id="rId84" o:title=""/>
          </v:shape>
        </w:pict>
      </w:r>
      <w:r w:rsidRPr="009073EE">
        <w:rPr>
          <w:sz w:val="24"/>
          <w:szCs w:val="24"/>
          <w:lang w:eastAsia="ar-SA"/>
        </w:rPr>
        <w:t xml:space="preserve">, </w:t>
      </w:r>
      <w:r w:rsidR="0082100A" w:rsidRPr="0082100A">
        <w:rPr>
          <w:position w:val="-12"/>
          <w:sz w:val="24"/>
          <w:szCs w:val="24"/>
          <w:lang w:eastAsia="ar-SA"/>
        </w:rPr>
        <w:pict>
          <v:shape id="_x0000_i1135" type="#_x0000_t75" style="width:68.25pt;height:21pt">
            <v:imagedata r:id="rId85" o:title=""/>
          </v:shape>
        </w:pict>
      </w:r>
      <w:r w:rsidRPr="009073EE">
        <w:rPr>
          <w:sz w:val="24"/>
          <w:szCs w:val="24"/>
          <w:lang w:eastAsia="ar-SA"/>
        </w:rPr>
        <w:t xml:space="preserve">, </w:t>
      </w:r>
      <w:r w:rsidR="0082100A" w:rsidRPr="0082100A">
        <w:rPr>
          <w:position w:val="-12"/>
          <w:sz w:val="24"/>
          <w:szCs w:val="24"/>
          <w:lang w:eastAsia="ar-SA"/>
        </w:rPr>
        <w:pict>
          <v:shape id="_x0000_i1136" type="#_x0000_t75" style="width:66pt;height:21pt">
            <v:imagedata r:id="rId86"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е) </w:t>
      </w:r>
      <w:proofErr w:type="spellStart"/>
      <w:r w:rsidRPr="009073EE">
        <w:rPr>
          <w:sz w:val="24"/>
          <w:szCs w:val="24"/>
          <w:lang w:eastAsia="ar-SA"/>
        </w:rPr>
        <w:t>Коллинеарны</w:t>
      </w:r>
      <w:proofErr w:type="spellEnd"/>
      <w:r w:rsidRPr="009073EE">
        <w:rPr>
          <w:sz w:val="24"/>
          <w:szCs w:val="24"/>
          <w:lang w:eastAsia="ar-SA"/>
        </w:rPr>
        <w:t xml:space="preserve"> ли векторы </w:t>
      </w:r>
      <w:r w:rsidR="0082100A" w:rsidRPr="0082100A">
        <w:rPr>
          <w:position w:val="-12"/>
          <w:sz w:val="24"/>
          <w:szCs w:val="24"/>
          <w:lang w:eastAsia="ar-SA"/>
        </w:rPr>
        <w:pict>
          <v:shape id="_x0000_i1137" type="#_x0000_t75" style="width:14.25pt;height:21pt">
            <v:imagedata r:id="rId87" o:title=""/>
          </v:shape>
        </w:pict>
      </w:r>
      <w:r w:rsidRPr="009073EE">
        <w:rPr>
          <w:sz w:val="24"/>
          <w:szCs w:val="24"/>
          <w:lang w:eastAsia="ar-SA"/>
        </w:rPr>
        <w:t xml:space="preserve">и </w:t>
      </w:r>
      <w:r w:rsidR="0082100A" w:rsidRPr="0082100A">
        <w:rPr>
          <w:position w:val="-12"/>
          <w:sz w:val="24"/>
          <w:szCs w:val="24"/>
          <w:lang w:eastAsia="ar-SA"/>
        </w:rPr>
        <w:pict>
          <v:shape id="_x0000_i1138" type="#_x0000_t75" style="width:15.75pt;height:21pt">
            <v:imagedata r:id="rId88" o:title=""/>
          </v:shape>
        </w:pict>
      </w:r>
      <w:r w:rsidRPr="009073EE">
        <w:rPr>
          <w:sz w:val="24"/>
          <w:szCs w:val="24"/>
          <w:lang w:eastAsia="ar-SA"/>
        </w:rPr>
        <w:t xml:space="preserve">, построенные по векторам </w:t>
      </w:r>
      <w:r w:rsidR="0082100A" w:rsidRPr="0082100A">
        <w:rPr>
          <w:position w:val="-6"/>
          <w:sz w:val="24"/>
          <w:szCs w:val="24"/>
          <w:lang w:eastAsia="ar-SA"/>
        </w:rPr>
        <w:pict>
          <v:shape id="_x0000_i1139" type="#_x0000_t75" style="width:11.25pt;height:18pt">
            <v:imagedata r:id="rId7" o:title=""/>
          </v:shape>
        </w:pict>
      </w:r>
      <w:r w:rsidRPr="009073EE">
        <w:rPr>
          <w:sz w:val="24"/>
          <w:szCs w:val="24"/>
          <w:lang w:eastAsia="ar-SA"/>
        </w:rPr>
        <w:t xml:space="preserve"> и </w:t>
      </w:r>
      <w:r w:rsidR="0082100A" w:rsidRPr="0082100A">
        <w:rPr>
          <w:position w:val="-6"/>
          <w:sz w:val="24"/>
          <w:szCs w:val="24"/>
          <w:lang w:eastAsia="ar-SA"/>
        </w:rPr>
        <w:pict>
          <v:shape id="_x0000_i1140" type="#_x0000_t75" style="width:.75pt;height:.75pt" filled="t">
            <v:fill color2="black" type="frame"/>
            <v:imagedata r:id="rId8" o:title=""/>
          </v:shape>
        </w:pict>
      </w:r>
      <w:r w:rsidR="0082100A" w:rsidRPr="0082100A">
        <w:rPr>
          <w:position w:val="-6"/>
          <w:sz w:val="24"/>
          <w:szCs w:val="24"/>
          <w:lang w:eastAsia="ar-SA"/>
        </w:rPr>
        <w:pict>
          <v:shape id="_x0000_i1141" type="#_x0000_t75" style="width:9.75pt;height:18pt">
            <v:imagedata r:id="rId9" o:title=""/>
          </v:shape>
        </w:pict>
      </w:r>
      <w:r w:rsidRPr="009073EE">
        <w:rPr>
          <w:sz w:val="24"/>
          <w:szCs w:val="24"/>
          <w:lang w:eastAsia="ar-SA"/>
        </w:rPr>
        <w:t xml:space="preserve">, если </w:t>
      </w:r>
      <w:r w:rsidR="0082100A" w:rsidRPr="0082100A">
        <w:rPr>
          <w:position w:val="-12"/>
          <w:sz w:val="24"/>
          <w:szCs w:val="24"/>
          <w:lang w:eastAsia="ar-SA"/>
        </w:rPr>
        <w:pict>
          <v:shape id="_x0000_i1142" type="#_x0000_t75" style="width:54.75pt;height:21pt">
            <v:imagedata r:id="rId89" o:title=""/>
          </v:shape>
        </w:pict>
      </w:r>
      <w:r w:rsidRPr="009073EE">
        <w:rPr>
          <w:sz w:val="24"/>
          <w:szCs w:val="24"/>
          <w:lang w:eastAsia="ar-SA"/>
        </w:rPr>
        <w:t xml:space="preserve">, </w:t>
      </w:r>
      <w:r w:rsidR="0082100A" w:rsidRPr="0082100A">
        <w:rPr>
          <w:position w:val="-6"/>
          <w:sz w:val="24"/>
          <w:szCs w:val="24"/>
          <w:lang w:eastAsia="ar-SA"/>
        </w:rPr>
        <w:pict>
          <v:shape id="_x0000_i1143" type="#_x0000_t75" style="width:.75pt;height:.75pt" filled="t">
            <v:fill color2="black" type="frame"/>
            <v:imagedata r:id="rId8" o:title=""/>
          </v:shape>
        </w:pict>
      </w:r>
      <w:r w:rsidR="0082100A" w:rsidRPr="0082100A">
        <w:rPr>
          <w:position w:val="-12"/>
          <w:sz w:val="24"/>
          <w:szCs w:val="24"/>
          <w:lang w:eastAsia="ar-SA"/>
        </w:rPr>
        <w:pict>
          <v:shape id="_x0000_i1144" type="#_x0000_t75" style="width:54pt;height:21pt">
            <v:imagedata r:id="rId90" o:title=""/>
          </v:shape>
        </w:pict>
      </w:r>
      <w:r w:rsidRPr="009073EE">
        <w:rPr>
          <w:sz w:val="24"/>
          <w:szCs w:val="24"/>
          <w:lang w:eastAsia="ar-SA"/>
        </w:rPr>
        <w:t xml:space="preserve">, </w:t>
      </w:r>
      <w:r w:rsidR="0082100A" w:rsidRPr="0082100A">
        <w:rPr>
          <w:position w:val="-12"/>
          <w:sz w:val="24"/>
          <w:szCs w:val="24"/>
          <w:lang w:eastAsia="ar-SA"/>
        </w:rPr>
        <w:pict>
          <v:shape id="_x0000_i1145" type="#_x0000_t75" style="width:69pt;height:21pt">
            <v:imagedata r:id="rId91" o:title=""/>
          </v:shape>
        </w:pict>
      </w:r>
      <w:r w:rsidRPr="009073EE">
        <w:rPr>
          <w:sz w:val="24"/>
          <w:szCs w:val="24"/>
          <w:lang w:eastAsia="ar-SA"/>
        </w:rPr>
        <w:t xml:space="preserve">, </w:t>
      </w:r>
      <w:r w:rsidR="0082100A" w:rsidRPr="0082100A">
        <w:rPr>
          <w:position w:val="-12"/>
          <w:sz w:val="24"/>
          <w:szCs w:val="24"/>
          <w:lang w:eastAsia="ar-SA"/>
        </w:rPr>
        <w:pict>
          <v:shape id="_x0000_i1146" type="#_x0000_t75" style="width:77.25pt;height:21pt">
            <v:imagedata r:id="rId92"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7. а</w:t>
      </w:r>
      <w:proofErr w:type="gramStart"/>
      <w:r w:rsidRPr="009073EE">
        <w:rPr>
          <w:sz w:val="24"/>
          <w:szCs w:val="24"/>
          <w:lang w:eastAsia="ar-SA"/>
        </w:rPr>
        <w:t>1</w:t>
      </w:r>
      <w:proofErr w:type="gramEnd"/>
      <w:r w:rsidRPr="009073EE">
        <w:rPr>
          <w:sz w:val="24"/>
          <w:szCs w:val="24"/>
          <w:lang w:eastAsia="ar-SA"/>
        </w:rPr>
        <w:t xml:space="preserve">) На плоскости заданы векторы </w:t>
      </w:r>
      <w:r w:rsidR="0082100A" w:rsidRPr="0082100A">
        <w:rPr>
          <w:position w:val="-12"/>
          <w:sz w:val="24"/>
          <w:szCs w:val="24"/>
          <w:lang w:eastAsia="ar-SA"/>
        </w:rPr>
        <w:pict>
          <v:shape id="_x0000_i1147" type="#_x0000_t75" style="width:45.75pt;height:21pt">
            <v:imagedata r:id="rId93" o:title=""/>
          </v:shape>
        </w:pict>
      </w:r>
      <w:r w:rsidRPr="009073EE">
        <w:rPr>
          <w:sz w:val="24"/>
          <w:szCs w:val="24"/>
          <w:lang w:eastAsia="ar-SA"/>
        </w:rPr>
        <w:t xml:space="preserve">, </w:t>
      </w:r>
      <w:r w:rsidR="0082100A" w:rsidRPr="0082100A">
        <w:rPr>
          <w:position w:val="-6"/>
          <w:sz w:val="24"/>
          <w:szCs w:val="24"/>
          <w:lang w:eastAsia="ar-SA"/>
        </w:rPr>
        <w:pict>
          <v:shape id="_x0000_i1148" type="#_x0000_t75" style="width:.75pt;height:.75pt" filled="t">
            <v:fill color2="black" type="frame"/>
            <v:imagedata r:id="rId8" o:title=""/>
          </v:shape>
        </w:pict>
      </w:r>
      <w:r w:rsidR="0082100A" w:rsidRPr="0082100A">
        <w:rPr>
          <w:position w:val="-12"/>
          <w:sz w:val="24"/>
          <w:szCs w:val="24"/>
          <w:lang w:eastAsia="ar-SA"/>
        </w:rPr>
        <w:pict>
          <v:shape id="_x0000_i1149" type="#_x0000_t75" style="width:48pt;height:21pt">
            <v:imagedata r:id="rId94" o:title=""/>
          </v:shape>
        </w:pict>
      </w:r>
      <w:r w:rsidRPr="009073EE">
        <w:rPr>
          <w:sz w:val="24"/>
          <w:szCs w:val="24"/>
          <w:lang w:eastAsia="ar-SA"/>
        </w:rPr>
        <w:t xml:space="preserve">, </w:t>
      </w:r>
      <w:r w:rsidR="0082100A" w:rsidRPr="0082100A">
        <w:rPr>
          <w:position w:val="-12"/>
          <w:sz w:val="24"/>
          <w:szCs w:val="24"/>
          <w:lang w:eastAsia="ar-SA"/>
        </w:rPr>
        <w:pict>
          <v:shape id="_x0000_i1150" type="#_x0000_t75" style="width:41.25pt;height:21pt">
            <v:imagedata r:id="rId95" o:title=""/>
          </v:shape>
        </w:pict>
      </w:r>
      <w:r w:rsidRPr="009073EE">
        <w:rPr>
          <w:sz w:val="24"/>
          <w:szCs w:val="24"/>
          <w:lang w:eastAsia="ar-SA"/>
        </w:rPr>
        <w:t xml:space="preserve">. Доказать (графически и аналитически), что </w:t>
      </w:r>
      <w:r w:rsidR="0082100A" w:rsidRPr="0082100A">
        <w:rPr>
          <w:position w:val="-12"/>
          <w:sz w:val="24"/>
          <w:szCs w:val="24"/>
          <w:lang w:eastAsia="ar-SA"/>
        </w:rPr>
        <w:pict>
          <v:shape id="_x0000_i1151" type="#_x0000_t75" style="width:14.25pt;height:21pt">
            <v:imagedata r:id="rId96" o:title=""/>
          </v:shape>
        </w:pict>
      </w:r>
      <w:r w:rsidRPr="009073EE">
        <w:rPr>
          <w:sz w:val="24"/>
          <w:szCs w:val="24"/>
          <w:lang w:eastAsia="ar-SA"/>
        </w:rPr>
        <w:t xml:space="preserve">и </w:t>
      </w:r>
      <w:r w:rsidR="0082100A" w:rsidRPr="0082100A">
        <w:rPr>
          <w:position w:val="-12"/>
          <w:sz w:val="24"/>
          <w:szCs w:val="24"/>
          <w:lang w:eastAsia="ar-SA"/>
        </w:rPr>
        <w:pict>
          <v:shape id="_x0000_i1152" type="#_x0000_t75" style="width:15.75pt;height:21pt">
            <v:imagedata r:id="rId97" o:title=""/>
          </v:shape>
        </w:pict>
      </w:r>
      <w:r w:rsidRPr="009073EE">
        <w:rPr>
          <w:sz w:val="24"/>
          <w:szCs w:val="24"/>
          <w:lang w:eastAsia="ar-SA"/>
        </w:rPr>
        <w:t xml:space="preserve"> - базис. Найти разложение вектора </w:t>
      </w:r>
      <w:r w:rsidR="0082100A" w:rsidRPr="0082100A">
        <w:rPr>
          <w:position w:val="-6"/>
          <w:sz w:val="24"/>
          <w:szCs w:val="24"/>
          <w:lang w:eastAsia="ar-SA"/>
        </w:rPr>
        <w:pict>
          <v:shape id="_x0000_i1153" type="#_x0000_t75" style="width:11.25pt;height:18pt">
            <v:imagedata r:id="rId7" o:title=""/>
          </v:shape>
        </w:pict>
      </w:r>
      <w:r w:rsidRPr="009073EE">
        <w:rPr>
          <w:sz w:val="24"/>
          <w:szCs w:val="24"/>
          <w:lang w:eastAsia="ar-SA"/>
        </w:rPr>
        <w:t>в этом базисе.</w:t>
      </w:r>
    </w:p>
    <w:p w:rsidR="009073EE" w:rsidRPr="009073EE" w:rsidRDefault="009073EE" w:rsidP="009073EE">
      <w:pPr>
        <w:suppressAutoHyphens/>
        <w:jc w:val="both"/>
        <w:rPr>
          <w:sz w:val="24"/>
          <w:szCs w:val="24"/>
          <w:lang w:eastAsia="ar-SA"/>
        </w:rPr>
      </w:pPr>
      <w:r w:rsidRPr="009073EE">
        <w:rPr>
          <w:sz w:val="24"/>
          <w:szCs w:val="24"/>
          <w:lang w:eastAsia="ar-SA"/>
        </w:rPr>
        <w:t>а</w:t>
      </w:r>
      <w:proofErr w:type="gramStart"/>
      <w:r w:rsidRPr="009073EE">
        <w:rPr>
          <w:sz w:val="24"/>
          <w:szCs w:val="24"/>
          <w:lang w:eastAsia="ar-SA"/>
        </w:rPr>
        <w:t>2</w:t>
      </w:r>
      <w:proofErr w:type="gramEnd"/>
      <w:r w:rsidRPr="009073EE">
        <w:rPr>
          <w:sz w:val="24"/>
          <w:szCs w:val="24"/>
          <w:lang w:eastAsia="ar-SA"/>
        </w:rPr>
        <w:t xml:space="preserve">) Задана тройка некомпланарных векторов </w:t>
      </w:r>
      <w:r w:rsidR="0082100A" w:rsidRPr="0082100A">
        <w:rPr>
          <w:position w:val="-8"/>
          <w:sz w:val="24"/>
          <w:szCs w:val="24"/>
          <w:lang w:eastAsia="ar-SA"/>
        </w:rPr>
        <w:pict>
          <v:shape id="_x0000_i1154" type="#_x0000_t75" style="width:153pt;height:21.75pt" filled="t">
            <v:fill color2="black" type="frame"/>
            <v:imagedata r:id="rId98" o:title=""/>
          </v:shape>
        </w:pict>
      </w:r>
      <w:r w:rsidRPr="009073EE">
        <w:rPr>
          <w:sz w:val="24"/>
          <w:szCs w:val="24"/>
          <w:lang w:eastAsia="ar-SA"/>
        </w:rPr>
        <w:t xml:space="preserve">. Найти координаты вектора </w:t>
      </w:r>
      <w:r w:rsidR="0082100A" w:rsidRPr="0082100A">
        <w:rPr>
          <w:position w:val="-5"/>
          <w:sz w:val="24"/>
          <w:szCs w:val="24"/>
          <w:lang w:eastAsia="ar-SA"/>
        </w:rPr>
        <w:pict>
          <v:shape id="_x0000_i1155" type="#_x0000_t75" style="width:63pt;height:19.5pt" filled="t">
            <v:fill color2="black" type="frame"/>
            <v:imagedata r:id="rId99" o:title=""/>
          </v:shape>
        </w:pict>
      </w:r>
      <w:r w:rsidRPr="009073EE">
        <w:rPr>
          <w:sz w:val="24"/>
          <w:szCs w:val="24"/>
          <w:lang w:eastAsia="ar-SA"/>
        </w:rPr>
        <w:t xml:space="preserve"> в базисе </w:t>
      </w:r>
      <w:r w:rsidR="0082100A" w:rsidRPr="0082100A">
        <w:rPr>
          <w:position w:val="-8"/>
          <w:sz w:val="24"/>
          <w:szCs w:val="24"/>
          <w:lang w:eastAsia="ar-SA"/>
        </w:rPr>
        <w:pict>
          <v:shape id="_x0000_i1156" type="#_x0000_t75" style="width:57.75pt;height:23.25pt" filled="t">
            <v:fill color2="black" type="frame"/>
            <v:imagedata r:id="rId100" o:title=""/>
          </v:shape>
        </w:pict>
      </w:r>
      <w:r w:rsidRPr="009073EE">
        <w:rPr>
          <w:sz w:val="24"/>
          <w:szCs w:val="24"/>
          <w:lang w:eastAsia="ar-SA"/>
        </w:rPr>
        <w:t xml:space="preserve"> и написать соответствующее разложение.</w:t>
      </w:r>
    </w:p>
    <w:p w:rsidR="009073EE" w:rsidRPr="009073EE" w:rsidRDefault="009073EE" w:rsidP="009073EE">
      <w:pPr>
        <w:suppressAutoHyphens/>
        <w:jc w:val="both"/>
        <w:rPr>
          <w:sz w:val="24"/>
          <w:szCs w:val="24"/>
          <w:lang w:eastAsia="ar-SA"/>
        </w:rPr>
      </w:pPr>
      <w:proofErr w:type="gramStart"/>
      <w:r w:rsidRPr="009073EE">
        <w:rPr>
          <w:sz w:val="24"/>
          <w:szCs w:val="24"/>
          <w:lang w:eastAsia="ar-SA"/>
        </w:rPr>
        <w:t xml:space="preserve">а3) Разложить вектор </w:t>
      </w:r>
      <w:r w:rsidR="0082100A" w:rsidRPr="0082100A">
        <w:rPr>
          <w:position w:val="-5"/>
          <w:sz w:val="24"/>
          <w:szCs w:val="24"/>
          <w:lang w:eastAsia="ar-SA"/>
        </w:rPr>
        <w:pict>
          <v:shape id="_x0000_i1157" type="#_x0000_t75" style="width:12.75pt;height:22.5pt" filled="t">
            <v:fill color2="black" type="frame"/>
            <v:imagedata r:id="rId101" o:title=""/>
          </v:shape>
        </w:pict>
      </w:r>
      <w:r w:rsidRPr="009073EE">
        <w:rPr>
          <w:sz w:val="24"/>
          <w:szCs w:val="24"/>
          <w:lang w:eastAsia="ar-SA"/>
        </w:rPr>
        <w:t xml:space="preserve"> по векторам </w:t>
      </w:r>
      <w:r w:rsidR="0082100A" w:rsidRPr="0082100A">
        <w:rPr>
          <w:position w:val="-7"/>
          <w:sz w:val="24"/>
          <w:szCs w:val="24"/>
          <w:lang w:eastAsia="ar-SA"/>
        </w:rPr>
        <w:pict>
          <v:shape id="_x0000_i1158" type="#_x0000_t75" style="width:41.25pt;height:23.25pt" filled="t">
            <v:fill color2="black" type="frame"/>
            <v:imagedata r:id="rId102" o:title=""/>
          </v:shape>
        </w:pict>
      </w:r>
      <w:r w:rsidRPr="009073EE">
        <w:rPr>
          <w:sz w:val="24"/>
          <w:szCs w:val="24"/>
          <w:lang w:eastAsia="ar-SA"/>
        </w:rPr>
        <w:t xml:space="preserve">, если </w:t>
      </w:r>
      <w:r w:rsidR="0082100A" w:rsidRPr="0082100A">
        <w:rPr>
          <w:position w:val="-7"/>
          <w:sz w:val="24"/>
          <w:szCs w:val="24"/>
          <w:lang w:eastAsia="ar-SA"/>
        </w:rPr>
        <w:pict>
          <v:shape id="_x0000_i1159" type="#_x0000_t75" style="width:240pt;height:20.25pt" filled="t">
            <v:fill color2="black" type="frame"/>
            <v:imagedata r:id="rId103" o:title=""/>
          </v:shape>
        </w:pict>
      </w:r>
      <w:r w:rsidRPr="009073EE">
        <w:rPr>
          <w:sz w:val="24"/>
          <w:szCs w:val="24"/>
          <w:lang w:eastAsia="ar-SA"/>
        </w:rPr>
        <w:t>.</w:t>
      </w:r>
      <w:proofErr w:type="gramEnd"/>
    </w:p>
    <w:p w:rsidR="009073EE" w:rsidRPr="009073EE" w:rsidRDefault="009073EE" w:rsidP="009073EE">
      <w:pPr>
        <w:suppressAutoHyphens/>
        <w:jc w:val="both"/>
        <w:rPr>
          <w:sz w:val="24"/>
          <w:szCs w:val="24"/>
          <w:lang w:eastAsia="ar-SA"/>
        </w:rPr>
      </w:pPr>
      <w:r w:rsidRPr="009073EE">
        <w:rPr>
          <w:sz w:val="24"/>
          <w:szCs w:val="24"/>
          <w:lang w:eastAsia="ar-SA"/>
        </w:rPr>
        <w:t>а</w:t>
      </w:r>
      <w:proofErr w:type="gramStart"/>
      <w:r w:rsidRPr="009073EE">
        <w:rPr>
          <w:sz w:val="24"/>
          <w:szCs w:val="24"/>
          <w:lang w:eastAsia="ar-SA"/>
        </w:rPr>
        <w:t>4</w:t>
      </w:r>
      <w:proofErr w:type="gramEnd"/>
      <w:r w:rsidRPr="009073EE">
        <w:rPr>
          <w:sz w:val="24"/>
          <w:szCs w:val="24"/>
          <w:lang w:eastAsia="ar-SA"/>
        </w:rPr>
        <w:t xml:space="preserve">) Даны три вектора </w:t>
      </w:r>
      <w:r w:rsidR="0082100A" w:rsidRPr="0082100A">
        <w:rPr>
          <w:position w:val="-12"/>
          <w:sz w:val="24"/>
          <w:szCs w:val="24"/>
          <w:lang w:eastAsia="ar-SA"/>
        </w:rPr>
        <w:pict>
          <v:shape id="_x0000_i1160" type="#_x0000_t75" style="width:44.25pt;height:21pt">
            <v:imagedata r:id="rId104" o:title=""/>
          </v:shape>
        </w:pict>
      </w:r>
      <w:r w:rsidRPr="009073EE">
        <w:rPr>
          <w:sz w:val="24"/>
          <w:szCs w:val="24"/>
          <w:lang w:eastAsia="ar-SA"/>
        </w:rPr>
        <w:t xml:space="preserve">, </w:t>
      </w:r>
      <w:r w:rsidR="0082100A" w:rsidRPr="0082100A">
        <w:rPr>
          <w:position w:val="-6"/>
          <w:sz w:val="24"/>
          <w:szCs w:val="24"/>
          <w:lang w:eastAsia="ar-SA"/>
        </w:rPr>
        <w:pict>
          <v:shape id="_x0000_i1161" type="#_x0000_t75" style="width:.75pt;height:.75pt" filled="t">
            <v:fill color2="black" type="frame"/>
            <v:imagedata r:id="rId8" o:title=""/>
          </v:shape>
        </w:pict>
      </w:r>
      <w:r w:rsidR="0082100A" w:rsidRPr="0082100A">
        <w:rPr>
          <w:position w:val="-12"/>
          <w:sz w:val="24"/>
          <w:szCs w:val="24"/>
          <w:lang w:eastAsia="ar-SA"/>
        </w:rPr>
        <w:pict>
          <v:shape id="_x0000_i1162" type="#_x0000_t75" style="width:42.75pt;height:21pt">
            <v:imagedata r:id="rId105" o:title=""/>
          </v:shape>
        </w:pict>
      </w:r>
      <w:r w:rsidRPr="009073EE">
        <w:rPr>
          <w:sz w:val="24"/>
          <w:szCs w:val="24"/>
          <w:lang w:eastAsia="ar-SA"/>
        </w:rPr>
        <w:t xml:space="preserve">, </w:t>
      </w:r>
      <w:r w:rsidR="0082100A" w:rsidRPr="0082100A">
        <w:rPr>
          <w:position w:val="-12"/>
          <w:sz w:val="24"/>
          <w:szCs w:val="24"/>
          <w:lang w:eastAsia="ar-SA"/>
        </w:rPr>
        <w:pict>
          <v:shape id="_x0000_i1163" type="#_x0000_t75" style="width:44.25pt;height:21pt">
            <v:imagedata r:id="rId106" o:title=""/>
          </v:shape>
        </w:pict>
      </w:r>
      <w:r w:rsidRPr="009073EE">
        <w:rPr>
          <w:sz w:val="24"/>
          <w:szCs w:val="24"/>
          <w:lang w:eastAsia="ar-SA"/>
        </w:rPr>
        <w:t xml:space="preserve">. Определить разложение вектора </w:t>
      </w:r>
      <w:r w:rsidR="0082100A" w:rsidRPr="0082100A">
        <w:rPr>
          <w:position w:val="-12"/>
          <w:sz w:val="24"/>
          <w:szCs w:val="24"/>
          <w:lang w:eastAsia="ar-SA"/>
        </w:rPr>
        <w:pict>
          <v:shape id="_x0000_i1164" type="#_x0000_t75" style="width:75pt;height:21pt">
            <v:imagedata r:id="rId107" o:title=""/>
          </v:shape>
        </w:pict>
      </w:r>
      <w:r w:rsidRPr="009073EE">
        <w:rPr>
          <w:sz w:val="24"/>
          <w:szCs w:val="24"/>
          <w:lang w:eastAsia="ar-SA"/>
        </w:rPr>
        <w:t xml:space="preserve"> по базису </w:t>
      </w:r>
      <w:r w:rsidR="0082100A" w:rsidRPr="0082100A">
        <w:rPr>
          <w:position w:val="-12"/>
          <w:sz w:val="24"/>
          <w:szCs w:val="24"/>
          <w:lang w:eastAsia="ar-SA"/>
        </w:rPr>
        <w:pict>
          <v:shape id="_x0000_i1165" type="#_x0000_t75" style="width:30pt;height:21pt">
            <v:imagedata r:id="rId108"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1</w:t>
      </w:r>
      <w:proofErr w:type="gramEnd"/>
      <w:r w:rsidRPr="009073EE">
        <w:rPr>
          <w:sz w:val="24"/>
          <w:szCs w:val="24"/>
          <w:lang w:eastAsia="ar-SA"/>
        </w:rPr>
        <w:t xml:space="preserve">) Дан правильный шестиугольник </w:t>
      </w:r>
      <w:r w:rsidR="0082100A" w:rsidRPr="0082100A">
        <w:rPr>
          <w:position w:val="-6"/>
          <w:sz w:val="24"/>
          <w:szCs w:val="24"/>
          <w:lang w:eastAsia="ar-SA"/>
        </w:rPr>
        <w:pict>
          <v:shape id="_x0000_i1166" type="#_x0000_t75" style="width:60pt;height:15pt">
            <v:imagedata r:id="rId109" o:title=""/>
          </v:shape>
        </w:pict>
      </w:r>
      <w:r w:rsidRPr="009073EE">
        <w:rPr>
          <w:sz w:val="24"/>
          <w:szCs w:val="24"/>
          <w:lang w:eastAsia="ar-SA"/>
        </w:rPr>
        <w:t xml:space="preserve">. Принимая за базисные векторы </w:t>
      </w:r>
      <w:r w:rsidR="0082100A" w:rsidRPr="0082100A">
        <w:rPr>
          <w:position w:val="-4"/>
          <w:sz w:val="24"/>
          <w:szCs w:val="24"/>
          <w:lang w:eastAsia="ar-SA"/>
        </w:rPr>
        <w:pict>
          <v:shape id="_x0000_i1167" type="#_x0000_t75" style="width:21.75pt;height:18.75pt">
            <v:imagedata r:id="rId110" o:title=""/>
          </v:shape>
        </w:pict>
      </w:r>
      <w:r w:rsidRPr="009073EE">
        <w:rPr>
          <w:sz w:val="24"/>
          <w:szCs w:val="24"/>
          <w:lang w:eastAsia="ar-SA"/>
        </w:rPr>
        <w:t xml:space="preserve">и </w:t>
      </w:r>
      <w:r w:rsidR="0082100A" w:rsidRPr="0082100A">
        <w:rPr>
          <w:position w:val="-6"/>
          <w:sz w:val="24"/>
          <w:szCs w:val="24"/>
          <w:lang w:eastAsia="ar-SA"/>
        </w:rPr>
        <w:pict>
          <v:shape id="_x0000_i1168" type="#_x0000_t75" style="width:24pt;height:20.25pt">
            <v:imagedata r:id="rId111" o:title=""/>
          </v:shape>
        </w:pict>
      </w:r>
      <w:r w:rsidRPr="009073EE">
        <w:rPr>
          <w:sz w:val="24"/>
          <w:szCs w:val="24"/>
          <w:lang w:eastAsia="ar-SA"/>
        </w:rPr>
        <w:t xml:space="preserve">, найти в этом базисе координаты векторов:  </w:t>
      </w:r>
      <w:r w:rsidR="0082100A" w:rsidRPr="0082100A">
        <w:rPr>
          <w:position w:val="-4"/>
          <w:sz w:val="24"/>
          <w:szCs w:val="24"/>
          <w:lang w:eastAsia="ar-SA"/>
        </w:rPr>
        <w:pict>
          <v:shape id="_x0000_i1169" type="#_x0000_t75" style="width:21.75pt;height:18.75pt">
            <v:imagedata r:id="rId112" o:title=""/>
          </v:shape>
        </w:pict>
      </w:r>
      <w:r w:rsidRPr="009073EE">
        <w:rPr>
          <w:sz w:val="24"/>
          <w:szCs w:val="24"/>
          <w:lang w:eastAsia="ar-SA"/>
        </w:rPr>
        <w:t xml:space="preserve">, </w:t>
      </w:r>
      <w:r w:rsidR="0082100A" w:rsidRPr="0082100A">
        <w:rPr>
          <w:position w:val="-6"/>
          <w:sz w:val="24"/>
          <w:szCs w:val="24"/>
          <w:lang w:eastAsia="ar-SA"/>
        </w:rPr>
        <w:pict>
          <v:shape id="_x0000_i1170" type="#_x0000_t75" style="width:23.25pt;height:20.25pt">
            <v:imagedata r:id="rId113" o:title=""/>
          </v:shape>
        </w:pict>
      </w:r>
      <w:r w:rsidRPr="009073EE">
        <w:rPr>
          <w:sz w:val="24"/>
          <w:szCs w:val="24"/>
          <w:lang w:eastAsia="ar-SA"/>
        </w:rPr>
        <w:t>,</w:t>
      </w:r>
      <w:r w:rsidR="0082100A" w:rsidRPr="0082100A">
        <w:rPr>
          <w:position w:val="-6"/>
          <w:sz w:val="24"/>
          <w:szCs w:val="24"/>
          <w:lang w:eastAsia="ar-SA"/>
        </w:rPr>
        <w:pict>
          <v:shape id="_x0000_i1171" type="#_x0000_t75" style="width:23.25pt;height:20.25pt">
            <v:imagedata r:id="rId114" o:title=""/>
          </v:shape>
        </w:pict>
      </w:r>
      <w:r w:rsidRPr="009073EE">
        <w:rPr>
          <w:sz w:val="24"/>
          <w:szCs w:val="24"/>
          <w:lang w:eastAsia="ar-SA"/>
        </w:rPr>
        <w:t xml:space="preserve">, </w:t>
      </w:r>
      <w:r w:rsidR="0082100A" w:rsidRPr="0082100A">
        <w:rPr>
          <w:position w:val="-4"/>
          <w:sz w:val="24"/>
          <w:szCs w:val="24"/>
          <w:lang w:eastAsia="ar-SA"/>
        </w:rPr>
        <w:pict>
          <v:shape id="_x0000_i1172" type="#_x0000_t75" style="width:23.25pt;height:18.75pt">
            <v:imagedata r:id="rId115" o:title=""/>
          </v:shape>
        </w:pict>
      </w:r>
      <w:r w:rsidRPr="009073EE">
        <w:rPr>
          <w:sz w:val="24"/>
          <w:szCs w:val="24"/>
          <w:lang w:eastAsia="ar-SA"/>
        </w:rPr>
        <w:t xml:space="preserve">, </w:t>
      </w:r>
      <w:r w:rsidR="0082100A" w:rsidRPr="0082100A">
        <w:rPr>
          <w:position w:val="-4"/>
          <w:sz w:val="24"/>
          <w:szCs w:val="24"/>
          <w:lang w:eastAsia="ar-SA"/>
        </w:rPr>
        <w:pict>
          <v:shape id="_x0000_i1173" type="#_x0000_t75" style="width:23.25pt;height:18.75pt">
            <v:imagedata r:id="rId116" o:title=""/>
          </v:shape>
        </w:pict>
      </w:r>
      <w:r w:rsidRPr="009073EE">
        <w:rPr>
          <w:sz w:val="24"/>
          <w:szCs w:val="24"/>
          <w:lang w:eastAsia="ar-SA"/>
        </w:rPr>
        <w:t xml:space="preserve">, </w:t>
      </w:r>
      <w:r w:rsidR="0082100A" w:rsidRPr="0082100A">
        <w:rPr>
          <w:position w:val="-4"/>
          <w:sz w:val="24"/>
          <w:szCs w:val="24"/>
          <w:lang w:eastAsia="ar-SA"/>
        </w:rPr>
        <w:pict>
          <v:shape id="_x0000_i1174" type="#_x0000_t75" style="width:21pt;height:18.75pt">
            <v:imagedata r:id="rId117"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2</w:t>
      </w:r>
      <w:proofErr w:type="gramEnd"/>
      <w:r w:rsidRPr="009073EE">
        <w:rPr>
          <w:sz w:val="24"/>
          <w:szCs w:val="24"/>
          <w:lang w:eastAsia="ar-SA"/>
        </w:rPr>
        <w:t xml:space="preserve">) Вне плоскости параллелограмма </w:t>
      </w:r>
      <w:r w:rsidR="0082100A" w:rsidRPr="0082100A">
        <w:rPr>
          <w:position w:val="-6"/>
          <w:sz w:val="24"/>
          <w:szCs w:val="24"/>
          <w:lang w:eastAsia="ar-SA"/>
        </w:rPr>
        <w:pict>
          <v:shape id="_x0000_i1175" type="#_x0000_t75" style="width:42pt;height:15pt">
            <v:imagedata r:id="rId26" o:title=""/>
          </v:shape>
        </w:pict>
      </w:r>
      <w:r w:rsidRPr="009073EE">
        <w:rPr>
          <w:sz w:val="24"/>
          <w:szCs w:val="24"/>
          <w:lang w:eastAsia="ar-SA"/>
        </w:rPr>
        <w:t xml:space="preserve"> взята точка </w:t>
      </w:r>
      <w:r w:rsidRPr="009073EE">
        <w:rPr>
          <w:i/>
          <w:sz w:val="24"/>
          <w:szCs w:val="24"/>
          <w:lang w:eastAsia="ar-SA"/>
        </w:rPr>
        <w:t xml:space="preserve">О. </w:t>
      </w:r>
      <w:r w:rsidRPr="009073EE">
        <w:rPr>
          <w:sz w:val="24"/>
          <w:szCs w:val="24"/>
          <w:lang w:eastAsia="ar-SA"/>
        </w:rPr>
        <w:t xml:space="preserve">В базисе из векторов </w:t>
      </w:r>
      <w:r w:rsidR="0082100A" w:rsidRPr="0082100A">
        <w:rPr>
          <w:position w:val="-6"/>
          <w:sz w:val="24"/>
          <w:szCs w:val="24"/>
          <w:lang w:eastAsia="ar-SA"/>
        </w:rPr>
        <w:pict>
          <v:shape id="_x0000_i1176" type="#_x0000_t75" style="width:21.75pt;height:20.25pt">
            <v:imagedata r:id="rId118" o:title=""/>
          </v:shape>
        </w:pict>
      </w:r>
      <w:r w:rsidRPr="009073EE">
        <w:rPr>
          <w:sz w:val="24"/>
          <w:szCs w:val="24"/>
          <w:lang w:eastAsia="ar-SA"/>
        </w:rPr>
        <w:t xml:space="preserve">, </w:t>
      </w:r>
      <w:r w:rsidR="0082100A" w:rsidRPr="0082100A">
        <w:rPr>
          <w:position w:val="-6"/>
          <w:sz w:val="24"/>
          <w:szCs w:val="24"/>
          <w:lang w:eastAsia="ar-SA"/>
        </w:rPr>
        <w:pict>
          <v:shape id="_x0000_i1177" type="#_x0000_t75" style="width:21.75pt;height:20.25pt">
            <v:imagedata r:id="rId119" o:title=""/>
          </v:shape>
        </w:pict>
      </w:r>
      <w:r w:rsidRPr="009073EE">
        <w:rPr>
          <w:sz w:val="24"/>
          <w:szCs w:val="24"/>
          <w:lang w:eastAsia="ar-SA"/>
        </w:rPr>
        <w:t xml:space="preserve"> и </w:t>
      </w:r>
      <w:r w:rsidR="0082100A" w:rsidRPr="0082100A">
        <w:rPr>
          <w:position w:val="-6"/>
          <w:sz w:val="24"/>
          <w:szCs w:val="24"/>
          <w:lang w:eastAsia="ar-SA"/>
        </w:rPr>
        <w:pict>
          <v:shape id="_x0000_i1178" type="#_x0000_t75" style="width:24pt;height:20.25pt">
            <v:imagedata r:id="rId120" o:title=""/>
          </v:shape>
        </w:pict>
      </w:r>
      <w:r w:rsidRPr="009073EE">
        <w:rPr>
          <w:sz w:val="24"/>
          <w:szCs w:val="24"/>
          <w:lang w:eastAsia="ar-SA"/>
        </w:rPr>
        <w:t xml:space="preserve"> найти координаты  векторов </w:t>
      </w:r>
      <w:r w:rsidR="0082100A" w:rsidRPr="0082100A">
        <w:rPr>
          <w:position w:val="-6"/>
          <w:sz w:val="24"/>
          <w:szCs w:val="24"/>
          <w:lang w:eastAsia="ar-SA"/>
        </w:rPr>
        <w:pict>
          <v:shape id="_x0000_i1179" type="#_x0000_t75" style="width:27pt;height:20.25pt">
            <v:imagedata r:id="rId121" o:title=""/>
          </v:shape>
        </w:pict>
      </w:r>
      <w:r w:rsidRPr="009073EE">
        <w:rPr>
          <w:sz w:val="24"/>
          <w:szCs w:val="24"/>
          <w:lang w:eastAsia="ar-SA"/>
        </w:rPr>
        <w:t xml:space="preserve"> и </w:t>
      </w:r>
      <w:r w:rsidR="0082100A" w:rsidRPr="0082100A">
        <w:rPr>
          <w:position w:val="-6"/>
          <w:sz w:val="24"/>
          <w:szCs w:val="24"/>
          <w:lang w:eastAsia="ar-SA"/>
        </w:rPr>
        <w:pict>
          <v:shape id="_x0000_i1180" type="#_x0000_t75" style="width:24pt;height:20.25pt">
            <v:imagedata r:id="rId122" o:title=""/>
          </v:shape>
        </w:pict>
      </w:r>
      <w:r w:rsidRPr="009073EE">
        <w:rPr>
          <w:sz w:val="24"/>
          <w:szCs w:val="24"/>
          <w:lang w:eastAsia="ar-SA"/>
        </w:rPr>
        <w:t xml:space="preserve">, где </w:t>
      </w:r>
      <w:r w:rsidRPr="009073EE">
        <w:rPr>
          <w:i/>
          <w:sz w:val="24"/>
          <w:szCs w:val="24"/>
          <w:lang w:eastAsia="ar-SA"/>
        </w:rPr>
        <w:t>М</w:t>
      </w:r>
      <w:r w:rsidRPr="009073EE">
        <w:rPr>
          <w:sz w:val="24"/>
          <w:szCs w:val="24"/>
          <w:lang w:eastAsia="ar-SA"/>
        </w:rPr>
        <w:t xml:space="preserve"> – точка пересечения диагоналей параллелограмма, </w:t>
      </w:r>
      <w:r w:rsidRPr="009073EE">
        <w:rPr>
          <w:i/>
          <w:sz w:val="24"/>
          <w:szCs w:val="24"/>
          <w:lang w:eastAsia="ar-SA"/>
        </w:rPr>
        <w:t xml:space="preserve">К </w:t>
      </w:r>
      <w:r w:rsidRPr="009073EE">
        <w:rPr>
          <w:sz w:val="24"/>
          <w:szCs w:val="24"/>
          <w:lang w:eastAsia="ar-SA"/>
        </w:rPr>
        <w:t>– середина стороны.</w:t>
      </w:r>
    </w:p>
    <w:p w:rsidR="009073EE" w:rsidRPr="009073EE" w:rsidRDefault="009073EE" w:rsidP="009073EE">
      <w:pPr>
        <w:suppressAutoHyphens/>
        <w:jc w:val="both"/>
        <w:rPr>
          <w:sz w:val="24"/>
          <w:szCs w:val="24"/>
          <w:lang w:eastAsia="ar-SA"/>
        </w:rPr>
      </w:pPr>
      <w:proofErr w:type="gramStart"/>
      <w:r w:rsidRPr="009073EE">
        <w:rPr>
          <w:sz w:val="24"/>
          <w:szCs w:val="24"/>
          <w:lang w:eastAsia="ar-SA"/>
        </w:rPr>
        <w:t xml:space="preserve">б3) В прямоугольнике </w:t>
      </w:r>
      <w:r w:rsidR="0082100A" w:rsidRPr="0082100A">
        <w:rPr>
          <w:position w:val="-6"/>
          <w:sz w:val="24"/>
          <w:szCs w:val="24"/>
          <w:lang w:eastAsia="ar-SA"/>
        </w:rPr>
        <w:pict>
          <v:shape id="_x0000_i1181" type="#_x0000_t75" style="width:39.75pt;height:15pt">
            <v:imagedata r:id="rId123" o:title=""/>
          </v:shape>
        </w:pict>
      </w:r>
      <w:r w:rsidRPr="009073EE">
        <w:rPr>
          <w:sz w:val="24"/>
          <w:szCs w:val="24"/>
          <w:lang w:eastAsia="ar-SA"/>
        </w:rPr>
        <w:t xml:space="preserve"> точки </w:t>
      </w:r>
      <w:r w:rsidRPr="009073EE">
        <w:rPr>
          <w:i/>
          <w:sz w:val="24"/>
          <w:szCs w:val="24"/>
          <w:lang w:eastAsia="ar-SA"/>
        </w:rPr>
        <w:t xml:space="preserve">М </w:t>
      </w:r>
      <w:r w:rsidRPr="009073EE">
        <w:rPr>
          <w:sz w:val="24"/>
          <w:szCs w:val="24"/>
          <w:lang w:eastAsia="ar-SA"/>
        </w:rPr>
        <w:t xml:space="preserve">и </w:t>
      </w:r>
      <w:r w:rsidRPr="009073EE">
        <w:rPr>
          <w:i/>
          <w:sz w:val="24"/>
          <w:szCs w:val="24"/>
          <w:lang w:val="en-US" w:eastAsia="ar-SA"/>
        </w:rPr>
        <w:t>N</w:t>
      </w:r>
      <w:r w:rsidRPr="009073EE">
        <w:rPr>
          <w:sz w:val="24"/>
          <w:szCs w:val="24"/>
          <w:lang w:eastAsia="ar-SA"/>
        </w:rPr>
        <w:t xml:space="preserve"> – середины сторон </w:t>
      </w:r>
      <w:r w:rsidRPr="009073EE">
        <w:rPr>
          <w:i/>
          <w:sz w:val="24"/>
          <w:szCs w:val="24"/>
          <w:lang w:val="en-US" w:eastAsia="ar-SA"/>
        </w:rPr>
        <w:t>BC</w:t>
      </w:r>
      <w:r w:rsidRPr="009073EE">
        <w:rPr>
          <w:sz w:val="24"/>
          <w:szCs w:val="24"/>
          <w:lang w:eastAsia="ar-SA"/>
        </w:rPr>
        <w:t xml:space="preserve"> и </w:t>
      </w:r>
      <w:r w:rsidRPr="009073EE">
        <w:rPr>
          <w:i/>
          <w:sz w:val="24"/>
          <w:szCs w:val="24"/>
          <w:lang w:val="en-US" w:eastAsia="ar-SA"/>
        </w:rPr>
        <w:t>AC</w:t>
      </w:r>
      <w:r w:rsidRPr="009073EE">
        <w:rPr>
          <w:i/>
          <w:sz w:val="24"/>
          <w:szCs w:val="24"/>
          <w:lang w:eastAsia="ar-SA"/>
        </w:rPr>
        <w:t>.</w:t>
      </w:r>
      <w:r w:rsidRPr="009073EE">
        <w:rPr>
          <w:sz w:val="24"/>
          <w:szCs w:val="24"/>
          <w:lang w:eastAsia="ar-SA"/>
        </w:rPr>
        <w:t xml:space="preserve">Разложить вектор </w:t>
      </w:r>
      <w:r w:rsidR="0082100A" w:rsidRPr="0082100A">
        <w:rPr>
          <w:position w:val="-6"/>
          <w:sz w:val="24"/>
          <w:szCs w:val="24"/>
          <w:lang w:eastAsia="ar-SA"/>
        </w:rPr>
        <w:pict>
          <v:shape id="_x0000_i1182" type="#_x0000_t75" style="width:42.75pt;height:20.25pt">
            <v:imagedata r:id="rId124" o:title=""/>
          </v:shape>
        </w:pict>
      </w:r>
      <w:r w:rsidRPr="009073EE">
        <w:rPr>
          <w:sz w:val="24"/>
          <w:szCs w:val="24"/>
          <w:lang w:eastAsia="ar-SA"/>
        </w:rPr>
        <w:t xml:space="preserve"> по базису </w:t>
      </w:r>
      <w:r w:rsidR="0082100A" w:rsidRPr="0082100A">
        <w:rPr>
          <w:position w:val="-6"/>
          <w:sz w:val="24"/>
          <w:szCs w:val="24"/>
          <w:lang w:eastAsia="ar-SA"/>
        </w:rPr>
        <w:pict>
          <v:shape id="_x0000_i1183" type="#_x0000_t75" style="width:48pt;height:20.25pt">
            <v:imagedata r:id="rId125" o:title=""/>
          </v:shape>
        </w:pict>
      </w:r>
      <w:r w:rsidRPr="009073EE">
        <w:rPr>
          <w:sz w:val="24"/>
          <w:szCs w:val="24"/>
          <w:lang w:eastAsia="ar-SA"/>
        </w:rPr>
        <w:t xml:space="preserve"> и </w:t>
      </w:r>
      <w:r w:rsidR="0082100A" w:rsidRPr="0082100A">
        <w:rPr>
          <w:position w:val="-6"/>
          <w:sz w:val="24"/>
          <w:szCs w:val="24"/>
          <w:lang w:eastAsia="ar-SA"/>
        </w:rPr>
        <w:pict>
          <v:shape id="_x0000_i1184" type="#_x0000_t75" style="width:45pt;height:20.25pt">
            <v:imagedata r:id="rId126" o:title=""/>
          </v:shape>
        </w:pict>
      </w:r>
      <w:r w:rsidRPr="009073EE">
        <w:rPr>
          <w:sz w:val="24"/>
          <w:szCs w:val="24"/>
          <w:lang w:eastAsia="ar-SA"/>
        </w:rPr>
        <w:t>.</w:t>
      </w:r>
      <w:proofErr w:type="gramEnd"/>
    </w:p>
    <w:p w:rsidR="009073EE" w:rsidRPr="009073EE" w:rsidRDefault="009073EE" w:rsidP="009073EE">
      <w:pPr>
        <w:suppressAutoHyphens/>
        <w:jc w:val="both"/>
        <w:rPr>
          <w:sz w:val="24"/>
          <w:szCs w:val="24"/>
          <w:lang w:eastAsia="ar-SA"/>
        </w:rPr>
      </w:pPr>
    </w:p>
    <w:p w:rsidR="009073EE" w:rsidRPr="009073EE" w:rsidRDefault="009073EE" w:rsidP="009073EE">
      <w:pPr>
        <w:suppressAutoHyphens/>
        <w:jc w:val="both"/>
        <w:rPr>
          <w:sz w:val="24"/>
          <w:szCs w:val="24"/>
          <w:lang w:eastAsia="ar-SA"/>
        </w:rPr>
      </w:pPr>
    </w:p>
    <w:p w:rsidR="009073EE" w:rsidRPr="009073EE" w:rsidRDefault="009073EE" w:rsidP="009073EE">
      <w:pPr>
        <w:suppressAutoHyphens/>
        <w:jc w:val="both"/>
        <w:rPr>
          <w:sz w:val="24"/>
          <w:szCs w:val="24"/>
          <w:lang w:eastAsia="ar-SA"/>
        </w:rPr>
      </w:pPr>
      <w:r w:rsidRPr="009073EE">
        <w:rPr>
          <w:sz w:val="24"/>
          <w:szCs w:val="24"/>
          <w:lang w:eastAsia="ar-SA"/>
        </w:rPr>
        <w:t xml:space="preserve">8. а) Найти точку </w:t>
      </w:r>
      <w:r w:rsidRPr="009073EE">
        <w:rPr>
          <w:i/>
          <w:sz w:val="24"/>
          <w:szCs w:val="24"/>
          <w:lang w:eastAsia="ar-SA"/>
        </w:rPr>
        <w:t>М</w:t>
      </w:r>
      <w:r w:rsidRPr="009073EE">
        <w:rPr>
          <w:sz w:val="24"/>
          <w:szCs w:val="24"/>
          <w:lang w:eastAsia="ar-SA"/>
        </w:rPr>
        <w:t>, отстоящую от точки</w:t>
      </w:r>
      <w:proofErr w:type="gramStart"/>
      <w:r w:rsidRPr="009073EE">
        <w:rPr>
          <w:sz w:val="24"/>
          <w:szCs w:val="24"/>
          <w:lang w:eastAsia="ar-SA"/>
        </w:rPr>
        <w:t xml:space="preserve"> </w:t>
      </w:r>
      <w:r w:rsidRPr="009073EE">
        <w:rPr>
          <w:i/>
          <w:sz w:val="24"/>
          <w:szCs w:val="24"/>
          <w:lang w:eastAsia="ar-SA"/>
        </w:rPr>
        <w:t>А</w:t>
      </w:r>
      <w:proofErr w:type="gramEnd"/>
      <w:r w:rsidRPr="009073EE">
        <w:rPr>
          <w:i/>
          <w:sz w:val="24"/>
          <w:szCs w:val="24"/>
          <w:lang w:eastAsia="ar-SA"/>
        </w:rPr>
        <w:t>(-4,0,1)</w:t>
      </w:r>
      <w:r w:rsidRPr="009073EE">
        <w:rPr>
          <w:sz w:val="24"/>
          <w:szCs w:val="24"/>
          <w:lang w:eastAsia="ar-SA"/>
        </w:rPr>
        <w:t xml:space="preserve"> на расстоянии 9, зная направляющие косинусы вектора </w:t>
      </w:r>
      <w:r w:rsidR="0082100A" w:rsidRPr="0082100A">
        <w:rPr>
          <w:position w:val="-6"/>
          <w:sz w:val="24"/>
          <w:szCs w:val="24"/>
          <w:lang w:eastAsia="ar-SA"/>
        </w:rPr>
        <w:pict>
          <v:shape id="_x0000_i1185" type="#_x0000_t75" style="width:27pt;height:20.25pt">
            <v:imagedata r:id="rId127" o:title=""/>
          </v:shape>
        </w:pict>
      </w:r>
      <w:r w:rsidRPr="009073EE">
        <w:rPr>
          <w:sz w:val="24"/>
          <w:szCs w:val="24"/>
          <w:lang w:eastAsia="ar-SA"/>
        </w:rPr>
        <w:t xml:space="preserve">: </w:t>
      </w:r>
      <w:r w:rsidR="0082100A" w:rsidRPr="0082100A">
        <w:rPr>
          <w:position w:val="-28"/>
          <w:sz w:val="24"/>
          <w:szCs w:val="24"/>
          <w:lang w:eastAsia="ar-SA"/>
        </w:rPr>
        <w:pict>
          <v:shape id="_x0000_i1186" type="#_x0000_t75" style="width:57.75pt;height:36pt">
            <v:imagedata r:id="rId128" o:title=""/>
          </v:shape>
        </w:pict>
      </w:r>
      <w:r w:rsidRPr="009073EE">
        <w:rPr>
          <w:sz w:val="24"/>
          <w:szCs w:val="24"/>
          <w:lang w:eastAsia="ar-SA"/>
        </w:rPr>
        <w:t xml:space="preserve">, </w:t>
      </w:r>
      <w:r w:rsidR="0082100A" w:rsidRPr="0082100A">
        <w:rPr>
          <w:position w:val="-28"/>
          <w:sz w:val="24"/>
          <w:szCs w:val="24"/>
          <w:lang w:eastAsia="ar-SA"/>
        </w:rPr>
        <w:pict>
          <v:shape id="_x0000_i1187" type="#_x0000_t75" style="width:66.75pt;height:36pt">
            <v:imagedata r:id="rId129" o:title=""/>
          </v:shape>
        </w:pict>
      </w:r>
      <w:r w:rsidRPr="009073EE">
        <w:rPr>
          <w:sz w:val="24"/>
          <w:szCs w:val="24"/>
          <w:lang w:eastAsia="ar-SA"/>
        </w:rPr>
        <w:t xml:space="preserve">, </w:t>
      </w:r>
      <w:r w:rsidR="0082100A" w:rsidRPr="0082100A">
        <w:rPr>
          <w:position w:val="-28"/>
          <w:sz w:val="24"/>
          <w:szCs w:val="24"/>
          <w:lang w:eastAsia="ar-SA"/>
        </w:rPr>
        <w:pict>
          <v:shape id="_x0000_i1188" type="#_x0000_t75" style="width:56.25pt;height:36pt">
            <v:imagedata r:id="rId130"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б) Вершины треугольника находятся в точках </w:t>
      </w:r>
      <w:r w:rsidR="0082100A" w:rsidRPr="0082100A">
        <w:rPr>
          <w:position w:val="-12"/>
          <w:sz w:val="24"/>
          <w:szCs w:val="24"/>
          <w:lang w:eastAsia="ar-SA"/>
        </w:rPr>
        <w:pict>
          <v:shape id="_x0000_i1189" type="#_x0000_t75" style="width:174pt;height:18pt">
            <v:imagedata r:id="rId131" o:title=""/>
          </v:shape>
        </w:pict>
      </w:r>
      <w:r w:rsidRPr="009073EE">
        <w:rPr>
          <w:sz w:val="24"/>
          <w:szCs w:val="24"/>
          <w:lang w:eastAsia="ar-SA"/>
        </w:rPr>
        <w:t xml:space="preserve">. Найти направляющие косинусы биссектрисы </w:t>
      </w:r>
      <w:r w:rsidR="0082100A" w:rsidRPr="0082100A">
        <w:rPr>
          <w:position w:val="-6"/>
          <w:sz w:val="24"/>
          <w:szCs w:val="24"/>
          <w:lang w:eastAsia="ar-SA"/>
        </w:rPr>
        <w:pict>
          <v:shape id="_x0000_i1190" type="#_x0000_t75" style="width:41.25pt;height:15pt">
            <v:imagedata r:id="rId132"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в) Луч образует с осями  </w:t>
      </w:r>
      <w:r w:rsidR="0082100A" w:rsidRPr="0082100A">
        <w:rPr>
          <w:position w:val="-12"/>
          <w:sz w:val="24"/>
          <w:szCs w:val="24"/>
          <w:lang w:eastAsia="ar-SA"/>
        </w:rPr>
        <w:pict>
          <v:shape id="_x0000_i1191" type="#_x0000_t75" style="width:29.25pt;height:18pt">
            <v:imagedata r:id="rId133" o:title=""/>
          </v:shape>
        </w:pict>
      </w:r>
      <w:r w:rsidRPr="009073EE">
        <w:rPr>
          <w:sz w:val="24"/>
          <w:szCs w:val="24"/>
          <w:lang w:eastAsia="ar-SA"/>
        </w:rPr>
        <w:t xml:space="preserve"> и </w:t>
      </w:r>
      <w:r w:rsidR="0082100A" w:rsidRPr="0082100A">
        <w:rPr>
          <w:position w:val="-12"/>
          <w:sz w:val="24"/>
          <w:szCs w:val="24"/>
          <w:lang w:eastAsia="ar-SA"/>
        </w:rPr>
        <w:pict>
          <v:shape id="_x0000_i1192" type="#_x0000_t75" style="width:30pt;height:16.5pt">
            <v:imagedata r:id="rId134" o:title=""/>
          </v:shape>
        </w:pict>
      </w:r>
      <w:r w:rsidRPr="009073EE">
        <w:rPr>
          <w:sz w:val="24"/>
          <w:szCs w:val="24"/>
          <w:lang w:eastAsia="ar-SA"/>
        </w:rPr>
        <w:t>углы, соответственно равные</w:t>
      </w:r>
      <w:r w:rsidR="0082100A" w:rsidRPr="0082100A">
        <w:rPr>
          <w:position w:val="-26"/>
          <w:sz w:val="24"/>
          <w:szCs w:val="24"/>
          <w:lang w:eastAsia="ar-SA"/>
        </w:rPr>
        <w:pict>
          <v:shape id="_x0000_i1193" type="#_x0000_t75" style="width:15pt;height:35.25pt">
            <v:imagedata r:id="rId135" o:title=""/>
          </v:shape>
        </w:pict>
      </w:r>
      <w:r w:rsidRPr="009073EE">
        <w:rPr>
          <w:sz w:val="24"/>
          <w:szCs w:val="24"/>
          <w:lang w:eastAsia="ar-SA"/>
        </w:rPr>
        <w:t xml:space="preserve"> и  </w:t>
      </w:r>
      <w:r w:rsidR="0082100A" w:rsidRPr="0082100A">
        <w:rPr>
          <w:position w:val="-28"/>
          <w:sz w:val="24"/>
          <w:szCs w:val="24"/>
          <w:lang w:eastAsia="ar-SA"/>
        </w:rPr>
        <w:pict>
          <v:shape id="_x0000_i1194" type="#_x0000_t75" style="width:15pt;height:36pt">
            <v:imagedata r:id="rId136" o:title=""/>
          </v:shape>
        </w:pict>
      </w:r>
      <w:r w:rsidRPr="009073EE">
        <w:rPr>
          <w:sz w:val="24"/>
          <w:szCs w:val="24"/>
          <w:lang w:eastAsia="ar-SA"/>
        </w:rPr>
        <w:t xml:space="preserve">, а с осью </w:t>
      </w:r>
      <w:r w:rsidR="0082100A" w:rsidRPr="0082100A">
        <w:rPr>
          <w:position w:val="-12"/>
          <w:sz w:val="24"/>
          <w:szCs w:val="24"/>
          <w:lang w:eastAsia="ar-SA"/>
        </w:rPr>
        <w:pict>
          <v:shape id="_x0000_i1195" type="#_x0000_t75" style="width:29.25pt;height:16.5pt">
            <v:imagedata r:id="rId137" o:title=""/>
          </v:shape>
        </w:pict>
      </w:r>
      <w:r w:rsidRPr="009073EE">
        <w:rPr>
          <w:sz w:val="24"/>
          <w:szCs w:val="24"/>
          <w:lang w:eastAsia="ar-SA"/>
        </w:rPr>
        <w:t>– тупой угол. Найти этот угол.</w:t>
      </w:r>
    </w:p>
    <w:p w:rsidR="009073EE" w:rsidRPr="009073EE" w:rsidRDefault="009073EE" w:rsidP="009073EE">
      <w:pPr>
        <w:suppressAutoHyphens/>
        <w:jc w:val="both"/>
        <w:rPr>
          <w:sz w:val="24"/>
          <w:szCs w:val="24"/>
          <w:lang w:eastAsia="ar-SA"/>
        </w:rPr>
      </w:pPr>
      <w:r w:rsidRPr="009073EE">
        <w:rPr>
          <w:sz w:val="24"/>
          <w:szCs w:val="24"/>
          <w:lang w:eastAsia="ar-SA"/>
        </w:rPr>
        <w:t>г) Вычислить координаты вектора, длина которого равна 8, если он образует с координатной осью</w:t>
      </w:r>
      <w:r w:rsidR="0082100A" w:rsidRPr="0082100A">
        <w:rPr>
          <w:position w:val="-12"/>
          <w:sz w:val="24"/>
          <w:szCs w:val="24"/>
          <w:lang w:eastAsia="ar-SA"/>
        </w:rPr>
        <w:pict>
          <v:shape id="_x0000_i1196" type="#_x0000_t75" style="width:29.25pt;height:18pt">
            <v:imagedata r:id="rId133" o:title=""/>
          </v:shape>
        </w:pict>
      </w:r>
      <w:r w:rsidRPr="009073EE">
        <w:rPr>
          <w:sz w:val="24"/>
          <w:szCs w:val="24"/>
          <w:lang w:eastAsia="ar-SA"/>
        </w:rPr>
        <w:t xml:space="preserve"> угол </w:t>
      </w:r>
      <w:r w:rsidR="0082100A" w:rsidRPr="0082100A">
        <w:rPr>
          <w:position w:val="-26"/>
          <w:sz w:val="24"/>
          <w:szCs w:val="24"/>
          <w:lang w:eastAsia="ar-SA"/>
        </w:rPr>
        <w:pict>
          <v:shape id="_x0000_i1197" type="#_x0000_t75" style="width:15pt;height:35.25pt">
            <v:imagedata r:id="rId135" o:title=""/>
          </v:shape>
        </w:pict>
      </w:r>
      <w:r w:rsidRPr="009073EE">
        <w:rPr>
          <w:sz w:val="24"/>
          <w:szCs w:val="24"/>
          <w:lang w:eastAsia="ar-SA"/>
        </w:rPr>
        <w:t xml:space="preserve">, с осью </w:t>
      </w:r>
      <w:r w:rsidR="0082100A" w:rsidRPr="0082100A">
        <w:rPr>
          <w:position w:val="-12"/>
          <w:sz w:val="24"/>
          <w:szCs w:val="24"/>
          <w:lang w:eastAsia="ar-SA"/>
        </w:rPr>
        <w:pict>
          <v:shape id="_x0000_i1198" type="#_x0000_t75" style="width:29.25pt;height:16.5pt">
            <v:imagedata r:id="rId137" o:title=""/>
          </v:shape>
        </w:pict>
      </w:r>
      <w:r w:rsidRPr="009073EE">
        <w:rPr>
          <w:sz w:val="24"/>
          <w:szCs w:val="24"/>
          <w:lang w:eastAsia="ar-SA"/>
        </w:rPr>
        <w:t xml:space="preserve">угол </w:t>
      </w:r>
      <w:r w:rsidR="0082100A" w:rsidRPr="0082100A">
        <w:rPr>
          <w:position w:val="-28"/>
          <w:sz w:val="24"/>
          <w:szCs w:val="24"/>
          <w:lang w:eastAsia="ar-SA"/>
        </w:rPr>
        <w:pict>
          <v:shape id="_x0000_i1199" type="#_x0000_t75" style="width:15pt;height:36pt">
            <v:imagedata r:id="rId136" o:title=""/>
          </v:shape>
        </w:pict>
      </w:r>
      <w:r w:rsidRPr="009073EE">
        <w:rPr>
          <w:sz w:val="24"/>
          <w:szCs w:val="24"/>
          <w:lang w:eastAsia="ar-SA"/>
        </w:rPr>
        <w:t xml:space="preserve">, а с осью </w:t>
      </w:r>
      <w:r w:rsidR="0082100A" w:rsidRPr="0082100A">
        <w:rPr>
          <w:position w:val="-12"/>
          <w:sz w:val="24"/>
          <w:szCs w:val="24"/>
          <w:lang w:eastAsia="ar-SA"/>
        </w:rPr>
        <w:pict>
          <v:shape id="_x0000_i1200" type="#_x0000_t75" style="width:30pt;height:16.5pt">
            <v:imagedata r:id="rId134" o:title=""/>
          </v:shape>
        </w:pict>
      </w:r>
      <w:r w:rsidRPr="009073EE">
        <w:rPr>
          <w:sz w:val="24"/>
          <w:szCs w:val="24"/>
          <w:lang w:eastAsia="ar-SA"/>
        </w:rPr>
        <w:t xml:space="preserve"> - острый угол.</w:t>
      </w:r>
    </w:p>
    <w:p w:rsidR="009073EE" w:rsidRPr="009073EE" w:rsidRDefault="009073EE" w:rsidP="009073EE">
      <w:pPr>
        <w:suppressAutoHyphens/>
        <w:jc w:val="both"/>
        <w:rPr>
          <w:sz w:val="24"/>
          <w:szCs w:val="24"/>
          <w:lang w:eastAsia="ar-SA"/>
        </w:rPr>
      </w:pPr>
    </w:p>
    <w:p w:rsidR="009073EE" w:rsidRPr="009073EE" w:rsidRDefault="009073EE" w:rsidP="009073EE">
      <w:pPr>
        <w:suppressAutoHyphens/>
        <w:jc w:val="both"/>
        <w:rPr>
          <w:sz w:val="24"/>
          <w:szCs w:val="24"/>
          <w:lang w:eastAsia="ar-SA"/>
        </w:rPr>
      </w:pPr>
      <w:r w:rsidRPr="009073EE">
        <w:rPr>
          <w:sz w:val="24"/>
          <w:szCs w:val="24"/>
          <w:lang w:eastAsia="ar-SA"/>
        </w:rPr>
        <w:t>9. а</w:t>
      </w:r>
      <w:proofErr w:type="gramStart"/>
      <w:r w:rsidRPr="009073EE">
        <w:rPr>
          <w:sz w:val="24"/>
          <w:szCs w:val="24"/>
          <w:lang w:eastAsia="ar-SA"/>
        </w:rPr>
        <w:t>1</w:t>
      </w:r>
      <w:proofErr w:type="gramEnd"/>
      <w:r w:rsidRPr="009073EE">
        <w:rPr>
          <w:sz w:val="24"/>
          <w:szCs w:val="24"/>
          <w:lang w:eastAsia="ar-SA"/>
        </w:rPr>
        <w:t xml:space="preserve">) Дано: </w:t>
      </w:r>
      <w:r w:rsidR="0082100A" w:rsidRPr="0082100A">
        <w:rPr>
          <w:position w:val="-18"/>
          <w:sz w:val="24"/>
          <w:szCs w:val="24"/>
          <w:lang w:eastAsia="ar-SA"/>
        </w:rPr>
        <w:pict>
          <v:shape id="_x0000_i1201" type="#_x0000_t75" style="width:141pt;height:24.75pt" filled="t">
            <v:fill color2="black" type="frame"/>
            <v:imagedata r:id="rId138" o:title=""/>
          </v:shape>
        </w:pict>
      </w:r>
      <w:r w:rsidRPr="009073EE">
        <w:rPr>
          <w:sz w:val="24"/>
          <w:szCs w:val="24"/>
          <w:lang w:eastAsia="ar-SA"/>
        </w:rPr>
        <w:t xml:space="preserve">. Найти: </w:t>
      </w:r>
      <w:r w:rsidR="0082100A" w:rsidRPr="0082100A">
        <w:rPr>
          <w:position w:val="-9"/>
          <w:sz w:val="24"/>
          <w:szCs w:val="24"/>
          <w:lang w:eastAsia="ar-SA"/>
        </w:rPr>
        <w:pict>
          <v:shape id="_x0000_i1202" type="#_x0000_t75" style="width:157.5pt;height:22.5pt" filled="t">
            <v:fill color2="black" type="frame"/>
            <v:imagedata r:id="rId139"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а</w:t>
      </w:r>
      <w:proofErr w:type="gramStart"/>
      <w:r w:rsidRPr="009073EE">
        <w:rPr>
          <w:sz w:val="24"/>
          <w:szCs w:val="24"/>
          <w:lang w:eastAsia="ar-SA"/>
        </w:rPr>
        <w:t>2</w:t>
      </w:r>
      <w:proofErr w:type="gramEnd"/>
      <w:r w:rsidRPr="009073EE">
        <w:rPr>
          <w:sz w:val="24"/>
          <w:szCs w:val="24"/>
          <w:lang w:eastAsia="ar-SA"/>
        </w:rPr>
        <w:t xml:space="preserve">) </w:t>
      </w:r>
      <w:r w:rsidR="0082100A" w:rsidRPr="0082100A">
        <w:rPr>
          <w:position w:val="-18"/>
          <w:sz w:val="24"/>
          <w:szCs w:val="24"/>
          <w:lang w:eastAsia="ar-SA"/>
        </w:rPr>
        <w:pict>
          <v:shape id="_x0000_i1203" type="#_x0000_t75" style="width:128.25pt;height:24.75pt" filled="t">
            <v:fill color2="black" type="frame"/>
            <v:imagedata r:id="rId140" o:title=""/>
          </v:shape>
        </w:pict>
      </w:r>
      <w:r w:rsidRPr="009073EE">
        <w:rPr>
          <w:sz w:val="24"/>
          <w:szCs w:val="24"/>
          <w:lang w:eastAsia="ar-SA"/>
        </w:rPr>
        <w:t xml:space="preserve">. Найти скалярное произведение векторов  при </w:t>
      </w:r>
      <w:r w:rsidR="0082100A" w:rsidRPr="0082100A">
        <w:rPr>
          <w:position w:val="-10"/>
          <w:sz w:val="24"/>
          <w:szCs w:val="24"/>
          <w:lang w:eastAsia="ar-SA"/>
        </w:rPr>
        <w:pict>
          <v:shape id="_x0000_i1204" type="#_x0000_t75" style="width:44.25pt;height:21pt">
            <v:imagedata r:id="rId141" o:title=""/>
          </v:shape>
        </w:pict>
      </w:r>
      <w:r w:rsidRPr="009073EE">
        <w:rPr>
          <w:sz w:val="24"/>
          <w:szCs w:val="24"/>
          <w:lang w:eastAsia="ar-SA"/>
        </w:rPr>
        <w:t xml:space="preserve">, </w:t>
      </w:r>
      <w:r w:rsidR="0082100A" w:rsidRPr="0082100A">
        <w:rPr>
          <w:position w:val="-10"/>
          <w:sz w:val="24"/>
          <w:szCs w:val="24"/>
          <w:lang w:eastAsia="ar-SA"/>
        </w:rPr>
        <w:pict>
          <v:shape id="_x0000_i1205" type="#_x0000_t75" style="width:44.25pt;height:21pt">
            <v:imagedata r:id="rId142" o:title=""/>
          </v:shape>
        </w:pict>
      </w:r>
      <w:r w:rsidRPr="009073EE">
        <w:rPr>
          <w:sz w:val="24"/>
          <w:szCs w:val="24"/>
          <w:lang w:eastAsia="ar-SA"/>
        </w:rPr>
        <w:t>,</w:t>
      </w:r>
      <w:r w:rsidR="0082100A" w:rsidRPr="0082100A">
        <w:rPr>
          <w:position w:val="-10"/>
          <w:sz w:val="24"/>
          <w:szCs w:val="24"/>
          <w:lang w:eastAsia="ar-SA"/>
        </w:rPr>
        <w:pict>
          <v:shape id="_x0000_i1206" type="#_x0000_t75" style="width:50.25pt;height:21pt">
            <v:imagedata r:id="rId143" o:title=""/>
          </v:shape>
        </w:pict>
      </w:r>
      <w:r w:rsidRPr="009073EE">
        <w:rPr>
          <w:sz w:val="24"/>
          <w:szCs w:val="24"/>
          <w:lang w:eastAsia="ar-SA"/>
        </w:rPr>
        <w:t>,</w:t>
      </w:r>
      <w:r w:rsidR="0082100A" w:rsidRPr="0082100A">
        <w:rPr>
          <w:position w:val="-10"/>
          <w:sz w:val="24"/>
          <w:szCs w:val="24"/>
          <w:lang w:eastAsia="ar-SA"/>
        </w:rPr>
        <w:pict>
          <v:shape id="_x0000_i1207" type="#_x0000_t75" style="width:50.25pt;height:21pt">
            <v:imagedata r:id="rId144"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lastRenderedPageBreak/>
        <w:t>б</w:t>
      </w:r>
      <w:proofErr w:type="gramStart"/>
      <w:r w:rsidRPr="009073EE">
        <w:rPr>
          <w:sz w:val="24"/>
          <w:szCs w:val="24"/>
          <w:lang w:eastAsia="ar-SA"/>
        </w:rPr>
        <w:t>1</w:t>
      </w:r>
      <w:proofErr w:type="gramEnd"/>
      <w:r w:rsidRPr="009073EE">
        <w:rPr>
          <w:sz w:val="24"/>
          <w:szCs w:val="24"/>
          <w:lang w:eastAsia="ar-SA"/>
        </w:rPr>
        <w:t xml:space="preserve">), </w:t>
      </w:r>
      <w:r w:rsidR="0082100A" w:rsidRPr="0082100A">
        <w:rPr>
          <w:position w:val="-6"/>
          <w:sz w:val="24"/>
          <w:szCs w:val="24"/>
          <w:lang w:eastAsia="ar-SA"/>
        </w:rPr>
        <w:pict>
          <v:shape id="_x0000_i1208" type="#_x0000_t75" style="width:69pt;height:18pt">
            <v:imagedata r:id="rId145" o:title=""/>
          </v:shape>
        </w:pict>
      </w:r>
      <w:r w:rsidRPr="009073EE">
        <w:rPr>
          <w:sz w:val="24"/>
          <w:szCs w:val="24"/>
          <w:lang w:eastAsia="ar-SA"/>
        </w:rPr>
        <w:t xml:space="preserve">, </w:t>
      </w:r>
      <w:r w:rsidR="0082100A" w:rsidRPr="0082100A">
        <w:rPr>
          <w:position w:val="-12"/>
          <w:sz w:val="24"/>
          <w:szCs w:val="24"/>
          <w:lang w:eastAsia="ar-SA"/>
        </w:rPr>
        <w:pict>
          <v:shape id="_x0000_i1209" type="#_x0000_t75" style="width:84pt;height:21pt">
            <v:imagedata r:id="rId146" o:title=""/>
          </v:shape>
        </w:pict>
      </w:r>
      <w:r w:rsidRPr="009073EE">
        <w:rPr>
          <w:sz w:val="24"/>
          <w:szCs w:val="24"/>
          <w:lang w:eastAsia="ar-SA"/>
        </w:rPr>
        <w:t xml:space="preserve">. Найти </w:t>
      </w:r>
      <w:r w:rsidR="0082100A" w:rsidRPr="0082100A">
        <w:rPr>
          <w:position w:val="-6"/>
          <w:sz w:val="24"/>
          <w:szCs w:val="24"/>
          <w:lang w:eastAsia="ar-SA"/>
        </w:rPr>
        <w:pict>
          <v:shape id="_x0000_i1210" type="#_x0000_t75" style="width:84.75pt;height:21.75pt">
            <v:imagedata r:id="rId147"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2</w:t>
      </w:r>
      <w:proofErr w:type="gramEnd"/>
      <w:r w:rsidRPr="009073EE">
        <w:rPr>
          <w:sz w:val="24"/>
          <w:szCs w:val="24"/>
          <w:lang w:eastAsia="ar-SA"/>
        </w:rPr>
        <w:t xml:space="preserve">) </w:t>
      </w:r>
      <w:r w:rsidR="0082100A" w:rsidRPr="0082100A">
        <w:rPr>
          <w:position w:val="-12"/>
          <w:sz w:val="24"/>
          <w:szCs w:val="24"/>
          <w:lang w:eastAsia="ar-SA"/>
        </w:rPr>
        <w:pict>
          <v:shape id="_x0000_i1211" type="#_x0000_t75" style="width:54pt;height:21pt">
            <v:imagedata r:id="rId148" o:title=""/>
          </v:shape>
        </w:pict>
      </w:r>
      <w:r w:rsidRPr="009073EE">
        <w:rPr>
          <w:sz w:val="24"/>
          <w:szCs w:val="24"/>
          <w:lang w:eastAsia="ar-SA"/>
        </w:rPr>
        <w:t xml:space="preserve">, </w:t>
      </w:r>
      <w:r w:rsidR="0082100A" w:rsidRPr="0082100A">
        <w:rPr>
          <w:position w:val="-6"/>
          <w:sz w:val="24"/>
          <w:szCs w:val="24"/>
          <w:lang w:eastAsia="ar-SA"/>
        </w:rPr>
        <w:pict>
          <v:shape id="_x0000_i1212" type="#_x0000_t75" style="width:.75pt;height:.75pt" filled="t">
            <v:fill color2="black" type="frame"/>
            <v:imagedata r:id="rId8" o:title=""/>
          </v:shape>
        </w:pict>
      </w:r>
      <w:r w:rsidR="0082100A" w:rsidRPr="0082100A">
        <w:rPr>
          <w:position w:val="-12"/>
          <w:sz w:val="24"/>
          <w:szCs w:val="24"/>
          <w:lang w:eastAsia="ar-SA"/>
        </w:rPr>
        <w:pict>
          <v:shape id="_x0000_i1213" type="#_x0000_t75" style="width:62.25pt;height:21pt">
            <v:imagedata r:id="rId149" o:title=""/>
          </v:shape>
        </w:pict>
      </w:r>
      <w:r w:rsidRPr="009073EE">
        <w:rPr>
          <w:sz w:val="24"/>
          <w:szCs w:val="24"/>
          <w:lang w:eastAsia="ar-SA"/>
        </w:rPr>
        <w:t xml:space="preserve">  Найти </w:t>
      </w:r>
      <w:r w:rsidR="0082100A" w:rsidRPr="0082100A">
        <w:rPr>
          <w:position w:val="-6"/>
          <w:sz w:val="24"/>
          <w:szCs w:val="24"/>
          <w:lang w:eastAsia="ar-SA"/>
        </w:rPr>
        <w:pict>
          <v:shape id="_x0000_i1214" type="#_x0000_t75" style="width:102.75pt;height:21.75pt">
            <v:imagedata r:id="rId150"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в) найти угол между векторами: </w:t>
      </w:r>
    </w:p>
    <w:p w:rsidR="009073EE" w:rsidRPr="009073EE" w:rsidRDefault="009073EE" w:rsidP="009073EE">
      <w:pPr>
        <w:suppressAutoHyphens/>
        <w:jc w:val="both"/>
        <w:rPr>
          <w:sz w:val="24"/>
          <w:szCs w:val="24"/>
          <w:lang w:eastAsia="ar-SA"/>
        </w:rPr>
      </w:pPr>
      <w:r w:rsidRPr="009073EE">
        <w:rPr>
          <w:sz w:val="24"/>
          <w:szCs w:val="24"/>
          <w:lang w:eastAsia="ar-SA"/>
        </w:rPr>
        <w:t>в</w:t>
      </w:r>
      <w:proofErr w:type="gramStart"/>
      <w:r w:rsidRPr="009073EE">
        <w:rPr>
          <w:sz w:val="24"/>
          <w:szCs w:val="24"/>
          <w:lang w:eastAsia="ar-SA"/>
        </w:rPr>
        <w:t>1</w:t>
      </w:r>
      <w:proofErr w:type="gramEnd"/>
      <w:r w:rsidRPr="009073EE">
        <w:rPr>
          <w:sz w:val="24"/>
          <w:szCs w:val="24"/>
          <w:lang w:eastAsia="ar-SA"/>
        </w:rPr>
        <w:t xml:space="preserve">) </w:t>
      </w:r>
      <w:r w:rsidR="0082100A" w:rsidRPr="0082100A">
        <w:rPr>
          <w:position w:val="-12"/>
          <w:sz w:val="24"/>
          <w:szCs w:val="24"/>
          <w:lang w:eastAsia="ar-SA"/>
        </w:rPr>
        <w:pict>
          <v:shape id="_x0000_i1215" type="#_x0000_t75" style="width:54pt;height:21pt">
            <v:imagedata r:id="rId151" o:title=""/>
          </v:shape>
        </w:pict>
      </w:r>
      <w:r w:rsidRPr="009073EE">
        <w:rPr>
          <w:sz w:val="24"/>
          <w:szCs w:val="24"/>
          <w:lang w:eastAsia="ar-SA"/>
        </w:rPr>
        <w:t xml:space="preserve">, </w:t>
      </w:r>
      <w:r w:rsidR="0082100A" w:rsidRPr="0082100A">
        <w:rPr>
          <w:position w:val="-6"/>
          <w:sz w:val="24"/>
          <w:szCs w:val="24"/>
          <w:lang w:eastAsia="ar-SA"/>
        </w:rPr>
        <w:pict>
          <v:shape id="_x0000_i1216" type="#_x0000_t75" style="width:.75pt;height:.75pt" filled="t">
            <v:fill color2="black" type="frame"/>
            <v:imagedata r:id="rId8" o:title=""/>
          </v:shape>
        </w:pict>
      </w:r>
      <w:r w:rsidR="0082100A" w:rsidRPr="0082100A">
        <w:rPr>
          <w:position w:val="-12"/>
          <w:sz w:val="24"/>
          <w:szCs w:val="24"/>
          <w:lang w:eastAsia="ar-SA"/>
        </w:rPr>
        <w:pict>
          <v:shape id="_x0000_i1217" type="#_x0000_t75" style="width:62.25pt;height:21pt">
            <v:imagedata r:id="rId149" o:title=""/>
          </v:shape>
        </w:pict>
      </w:r>
      <w:r w:rsidRPr="009073EE">
        <w:rPr>
          <w:sz w:val="24"/>
          <w:szCs w:val="24"/>
          <w:lang w:eastAsia="ar-SA"/>
        </w:rPr>
        <w:t xml:space="preserve">;   в2) </w:t>
      </w:r>
      <w:r w:rsidR="0082100A" w:rsidRPr="0082100A">
        <w:rPr>
          <w:position w:val="-12"/>
          <w:sz w:val="24"/>
          <w:szCs w:val="24"/>
          <w:lang w:eastAsia="ar-SA"/>
        </w:rPr>
        <w:pict>
          <v:shape id="_x0000_i1218" type="#_x0000_t75" style="width:84pt;height:21pt">
            <v:imagedata r:id="rId152" o:title=""/>
          </v:shape>
        </w:pict>
      </w:r>
      <w:r w:rsidRPr="009073EE">
        <w:rPr>
          <w:sz w:val="24"/>
          <w:szCs w:val="24"/>
          <w:lang w:eastAsia="ar-SA"/>
        </w:rPr>
        <w:t xml:space="preserve">, </w:t>
      </w:r>
      <w:r w:rsidR="0082100A" w:rsidRPr="0082100A">
        <w:rPr>
          <w:position w:val="-12"/>
          <w:sz w:val="24"/>
          <w:szCs w:val="24"/>
          <w:lang w:eastAsia="ar-SA"/>
        </w:rPr>
        <w:pict>
          <v:shape id="_x0000_i1219" type="#_x0000_t75" style="width:90.75pt;height:21pt">
            <v:imagedata r:id="rId153"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г</w:t>
      </w:r>
      <w:proofErr w:type="gramStart"/>
      <w:r w:rsidRPr="009073EE">
        <w:rPr>
          <w:sz w:val="24"/>
          <w:szCs w:val="24"/>
          <w:lang w:eastAsia="ar-SA"/>
        </w:rPr>
        <w:t>1</w:t>
      </w:r>
      <w:proofErr w:type="gramEnd"/>
      <w:r w:rsidRPr="009073EE">
        <w:rPr>
          <w:sz w:val="24"/>
          <w:szCs w:val="24"/>
          <w:lang w:eastAsia="ar-SA"/>
        </w:rPr>
        <w:t xml:space="preserve">) При каком значении </w:t>
      </w:r>
      <w:r w:rsidR="0082100A" w:rsidRPr="0082100A">
        <w:rPr>
          <w:position w:val="-6"/>
          <w:sz w:val="24"/>
          <w:szCs w:val="24"/>
          <w:lang w:eastAsia="ar-SA"/>
        </w:rPr>
        <w:pict>
          <v:shape id="_x0000_i1220" type="#_x0000_t75" style="width:12pt;height:15pt">
            <v:imagedata r:id="rId154" o:title=""/>
          </v:shape>
        </w:pict>
      </w:r>
      <w:r w:rsidRPr="009073EE">
        <w:rPr>
          <w:sz w:val="24"/>
          <w:szCs w:val="24"/>
          <w:lang w:eastAsia="ar-SA"/>
        </w:rPr>
        <w:t xml:space="preserve"> векторы </w:t>
      </w:r>
      <w:r w:rsidR="0082100A" w:rsidRPr="0082100A">
        <w:rPr>
          <w:position w:val="-12"/>
          <w:sz w:val="24"/>
          <w:szCs w:val="24"/>
          <w:lang w:eastAsia="ar-SA"/>
        </w:rPr>
        <w:pict>
          <v:shape id="_x0000_i1221" type="#_x0000_t75" style="width:90pt;height:21pt">
            <v:imagedata r:id="rId155" o:title=""/>
          </v:shape>
        </w:pict>
      </w:r>
      <w:r w:rsidRPr="009073EE">
        <w:rPr>
          <w:sz w:val="24"/>
          <w:szCs w:val="24"/>
          <w:lang w:eastAsia="ar-SA"/>
        </w:rPr>
        <w:t xml:space="preserve">и </w:t>
      </w:r>
      <w:r w:rsidR="0082100A" w:rsidRPr="0082100A">
        <w:rPr>
          <w:position w:val="-12"/>
          <w:sz w:val="24"/>
          <w:szCs w:val="24"/>
          <w:lang w:eastAsia="ar-SA"/>
        </w:rPr>
        <w:pict>
          <v:shape id="_x0000_i1222" type="#_x0000_t75" style="width:92.25pt;height:21pt">
            <v:imagedata r:id="rId156" o:title=""/>
          </v:shape>
        </w:pict>
      </w:r>
      <w:r w:rsidRPr="009073EE">
        <w:rPr>
          <w:sz w:val="24"/>
          <w:szCs w:val="24"/>
          <w:lang w:eastAsia="ar-SA"/>
        </w:rPr>
        <w:t xml:space="preserve"> </w:t>
      </w:r>
      <w:proofErr w:type="spellStart"/>
      <w:r w:rsidRPr="009073EE">
        <w:rPr>
          <w:sz w:val="24"/>
          <w:szCs w:val="24"/>
          <w:lang w:eastAsia="ar-SA"/>
        </w:rPr>
        <w:t>взаимноперпендикулярны</w:t>
      </w:r>
      <w:proofErr w:type="spellEnd"/>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г</w:t>
      </w:r>
      <w:proofErr w:type="gramStart"/>
      <w:r w:rsidRPr="009073EE">
        <w:rPr>
          <w:sz w:val="24"/>
          <w:szCs w:val="24"/>
          <w:lang w:eastAsia="ar-SA"/>
        </w:rPr>
        <w:t>2</w:t>
      </w:r>
      <w:proofErr w:type="gramEnd"/>
      <w:r w:rsidRPr="009073EE">
        <w:rPr>
          <w:sz w:val="24"/>
          <w:szCs w:val="24"/>
          <w:lang w:eastAsia="ar-SA"/>
        </w:rPr>
        <w:t xml:space="preserve">) </w:t>
      </w:r>
      <w:r w:rsidR="0082100A" w:rsidRPr="0082100A">
        <w:rPr>
          <w:position w:val="-18"/>
          <w:sz w:val="24"/>
          <w:szCs w:val="24"/>
          <w:lang w:eastAsia="ar-SA"/>
        </w:rPr>
        <w:pict>
          <v:shape id="_x0000_i1223" type="#_x0000_t75" style="width:1in;height:24.75pt" filled="t">
            <v:fill color2="black" type="frame"/>
            <v:imagedata r:id="rId157" o:title=""/>
          </v:shape>
        </w:pict>
      </w:r>
      <w:r w:rsidRPr="009073EE">
        <w:rPr>
          <w:sz w:val="24"/>
          <w:szCs w:val="24"/>
          <w:lang w:eastAsia="ar-SA"/>
        </w:rPr>
        <w:t xml:space="preserve">,  </w:t>
      </w:r>
      <w:r w:rsidR="0082100A" w:rsidRPr="0082100A">
        <w:rPr>
          <w:position w:val="-6"/>
          <w:sz w:val="24"/>
          <w:szCs w:val="24"/>
          <w:lang w:eastAsia="ar-SA"/>
        </w:rPr>
        <w:pict>
          <v:shape id="_x0000_i1224" type="#_x0000_t75" style="width:60.75pt;height:18pt">
            <v:imagedata r:id="rId158" o:title=""/>
          </v:shape>
        </w:pict>
      </w:r>
      <w:r w:rsidRPr="009073EE">
        <w:rPr>
          <w:sz w:val="24"/>
          <w:szCs w:val="24"/>
          <w:lang w:eastAsia="ar-SA"/>
        </w:rPr>
        <w:t xml:space="preserve">, </w:t>
      </w:r>
      <w:r w:rsidR="0082100A" w:rsidRPr="0082100A">
        <w:rPr>
          <w:position w:val="-6"/>
          <w:sz w:val="24"/>
          <w:szCs w:val="24"/>
          <w:lang w:eastAsia="ar-SA"/>
        </w:rPr>
        <w:pict>
          <v:shape id="_x0000_i1225" type="#_x0000_t75" style="width:63pt;height:18pt">
            <v:imagedata r:id="rId159" o:title=""/>
          </v:shape>
        </w:pict>
      </w:r>
      <w:r w:rsidRPr="009073EE">
        <w:rPr>
          <w:sz w:val="24"/>
          <w:szCs w:val="24"/>
          <w:lang w:eastAsia="ar-SA"/>
        </w:rPr>
        <w:t xml:space="preserve">. При каком значении </w:t>
      </w:r>
      <w:r w:rsidR="0082100A" w:rsidRPr="0082100A">
        <w:rPr>
          <w:position w:val="-6"/>
          <w:sz w:val="24"/>
          <w:szCs w:val="24"/>
          <w:lang w:eastAsia="ar-SA"/>
        </w:rPr>
        <w:pict>
          <v:shape id="_x0000_i1226" type="#_x0000_t75" style="width:12.75pt;height:12pt">
            <v:imagedata r:id="rId160" o:title=""/>
          </v:shape>
        </w:pict>
      </w:r>
      <w:r w:rsidRPr="009073EE">
        <w:rPr>
          <w:sz w:val="24"/>
          <w:szCs w:val="24"/>
          <w:lang w:eastAsia="ar-SA"/>
        </w:rPr>
        <w:t xml:space="preserve"> векторы  </w:t>
      </w:r>
      <w:r w:rsidR="0082100A" w:rsidRPr="0082100A">
        <w:rPr>
          <w:position w:val="-6"/>
          <w:sz w:val="24"/>
          <w:szCs w:val="24"/>
          <w:lang w:eastAsia="ar-SA"/>
        </w:rPr>
        <w:pict>
          <v:shape id="_x0000_i1227" type="#_x0000_t75" style="width:9.75pt;height:18pt">
            <v:imagedata r:id="rId161" o:title=""/>
          </v:shape>
        </w:pict>
      </w:r>
      <w:r w:rsidRPr="009073EE">
        <w:rPr>
          <w:sz w:val="24"/>
          <w:szCs w:val="24"/>
          <w:lang w:eastAsia="ar-SA"/>
        </w:rPr>
        <w:t xml:space="preserve">и </w:t>
      </w:r>
      <w:r w:rsidR="0082100A" w:rsidRPr="0082100A">
        <w:rPr>
          <w:position w:val="-6"/>
          <w:sz w:val="24"/>
          <w:szCs w:val="24"/>
          <w:lang w:eastAsia="ar-SA"/>
        </w:rPr>
        <w:pict>
          <v:shape id="_x0000_i1228" type="#_x0000_t75" style="width:12pt;height:18pt">
            <v:imagedata r:id="rId162" o:title=""/>
          </v:shape>
        </w:pict>
      </w:r>
      <w:r w:rsidRPr="009073EE">
        <w:rPr>
          <w:sz w:val="24"/>
          <w:szCs w:val="24"/>
          <w:lang w:eastAsia="ar-SA"/>
        </w:rPr>
        <w:t xml:space="preserve"> будут перпендикулярны?</w:t>
      </w:r>
    </w:p>
    <w:p w:rsidR="009073EE" w:rsidRPr="009073EE" w:rsidRDefault="009073EE" w:rsidP="009073EE">
      <w:pPr>
        <w:suppressAutoHyphens/>
        <w:jc w:val="both"/>
        <w:rPr>
          <w:sz w:val="24"/>
          <w:szCs w:val="24"/>
          <w:lang w:eastAsia="ar-SA"/>
        </w:rPr>
      </w:pPr>
      <w:proofErr w:type="gramStart"/>
      <w:r w:rsidRPr="009073EE">
        <w:rPr>
          <w:sz w:val="24"/>
          <w:szCs w:val="24"/>
          <w:lang w:eastAsia="ar-SA"/>
        </w:rPr>
        <w:t xml:space="preserve">г3) Найти длину вектора </w:t>
      </w:r>
      <w:r w:rsidR="0082100A" w:rsidRPr="0082100A">
        <w:rPr>
          <w:position w:val="-6"/>
          <w:sz w:val="24"/>
          <w:szCs w:val="24"/>
          <w:lang w:eastAsia="ar-SA"/>
        </w:rPr>
        <w:pict>
          <v:shape id="_x0000_i1229" type="#_x0000_t75" style="width:69pt;height:18pt">
            <v:imagedata r:id="rId163" o:title=""/>
          </v:shape>
        </w:pict>
      </w:r>
      <w:r w:rsidRPr="009073EE">
        <w:rPr>
          <w:sz w:val="24"/>
          <w:szCs w:val="24"/>
          <w:lang w:eastAsia="ar-SA"/>
        </w:rPr>
        <w:t xml:space="preserve">, зная, что </w:t>
      </w:r>
      <w:r w:rsidR="0082100A" w:rsidRPr="0082100A">
        <w:rPr>
          <w:position w:val="-12"/>
          <w:sz w:val="24"/>
          <w:szCs w:val="24"/>
          <w:lang w:eastAsia="ar-SA"/>
        </w:rPr>
        <w:pict>
          <v:shape id="_x0000_i1230" type="#_x0000_t75" style="width:27.75pt;height:21pt">
            <v:imagedata r:id="rId164" o:title=""/>
          </v:shape>
        </w:pict>
      </w:r>
      <w:r w:rsidRPr="009073EE">
        <w:rPr>
          <w:sz w:val="24"/>
          <w:szCs w:val="24"/>
          <w:lang w:eastAsia="ar-SA"/>
        </w:rPr>
        <w:t xml:space="preserve"> - перпендикулярные орты.</w:t>
      </w:r>
      <w:proofErr w:type="gramEnd"/>
    </w:p>
    <w:p w:rsidR="009073EE" w:rsidRPr="009073EE" w:rsidRDefault="009073EE" w:rsidP="009073EE">
      <w:pPr>
        <w:suppressAutoHyphens/>
        <w:jc w:val="both"/>
        <w:rPr>
          <w:sz w:val="24"/>
          <w:szCs w:val="24"/>
          <w:lang w:eastAsia="ar-SA"/>
        </w:rPr>
      </w:pPr>
      <w:r w:rsidRPr="009073EE">
        <w:rPr>
          <w:sz w:val="24"/>
          <w:szCs w:val="24"/>
          <w:lang w:eastAsia="ar-SA"/>
        </w:rPr>
        <w:t>г</w:t>
      </w:r>
      <w:proofErr w:type="gramStart"/>
      <w:r w:rsidRPr="009073EE">
        <w:rPr>
          <w:sz w:val="24"/>
          <w:szCs w:val="24"/>
          <w:lang w:eastAsia="ar-SA"/>
        </w:rPr>
        <w:t>4</w:t>
      </w:r>
      <w:proofErr w:type="gramEnd"/>
      <w:r w:rsidRPr="009073EE">
        <w:rPr>
          <w:sz w:val="24"/>
          <w:szCs w:val="24"/>
          <w:lang w:eastAsia="ar-SA"/>
        </w:rPr>
        <w:t xml:space="preserve">) В плоскости </w:t>
      </w:r>
      <w:r w:rsidR="0082100A" w:rsidRPr="0082100A">
        <w:rPr>
          <w:position w:val="-12"/>
          <w:sz w:val="24"/>
          <w:szCs w:val="24"/>
          <w:lang w:eastAsia="ar-SA"/>
        </w:rPr>
        <w:pict>
          <v:shape id="_x0000_i1231" type="#_x0000_t75" style="width:36.75pt;height:18pt">
            <v:imagedata r:id="rId165" o:title=""/>
          </v:shape>
        </w:pict>
      </w:r>
      <w:r w:rsidRPr="009073EE">
        <w:rPr>
          <w:sz w:val="24"/>
          <w:szCs w:val="24"/>
          <w:lang w:eastAsia="ar-SA"/>
        </w:rPr>
        <w:t xml:space="preserve">найти вектор </w:t>
      </w:r>
      <w:r w:rsidR="0082100A" w:rsidRPr="0082100A">
        <w:rPr>
          <w:position w:val="-12"/>
          <w:sz w:val="24"/>
          <w:szCs w:val="24"/>
          <w:lang w:eastAsia="ar-SA"/>
        </w:rPr>
        <w:pict>
          <v:shape id="_x0000_i1232" type="#_x0000_t75" style="width:12.75pt;height:21pt">
            <v:imagedata r:id="rId166" o:title=""/>
          </v:shape>
        </w:pict>
      </w:r>
      <w:r w:rsidRPr="009073EE">
        <w:rPr>
          <w:sz w:val="24"/>
          <w:szCs w:val="24"/>
          <w:lang w:eastAsia="ar-SA"/>
        </w:rPr>
        <w:t xml:space="preserve">, перпендикулярный </w:t>
      </w:r>
      <w:r w:rsidR="0082100A" w:rsidRPr="0082100A">
        <w:rPr>
          <w:position w:val="-12"/>
          <w:sz w:val="24"/>
          <w:szCs w:val="24"/>
          <w:lang w:eastAsia="ar-SA"/>
        </w:rPr>
        <w:pict>
          <v:shape id="_x0000_i1233" type="#_x0000_t75" style="width:54.75pt;height:21pt">
            <v:imagedata r:id="rId167" o:title=""/>
          </v:shape>
        </w:pict>
      </w:r>
      <w:r w:rsidRPr="009073EE">
        <w:rPr>
          <w:sz w:val="24"/>
          <w:szCs w:val="24"/>
          <w:lang w:eastAsia="ar-SA"/>
        </w:rPr>
        <w:t>и имеющий с ним одинаковую длину.</w:t>
      </w:r>
    </w:p>
    <w:p w:rsidR="009073EE" w:rsidRPr="009073EE" w:rsidRDefault="009073EE" w:rsidP="009073EE">
      <w:pPr>
        <w:suppressAutoHyphens/>
        <w:jc w:val="both"/>
        <w:rPr>
          <w:sz w:val="24"/>
          <w:szCs w:val="24"/>
          <w:lang w:eastAsia="ar-SA"/>
        </w:rPr>
      </w:pPr>
      <w:r w:rsidRPr="009073EE">
        <w:rPr>
          <w:sz w:val="24"/>
          <w:szCs w:val="24"/>
          <w:lang w:eastAsia="ar-SA"/>
        </w:rPr>
        <w:t>д</w:t>
      </w:r>
      <w:proofErr w:type="gramStart"/>
      <w:r w:rsidRPr="009073EE">
        <w:rPr>
          <w:sz w:val="24"/>
          <w:szCs w:val="24"/>
          <w:lang w:eastAsia="ar-SA"/>
        </w:rPr>
        <w:t>1</w:t>
      </w:r>
      <w:proofErr w:type="gramEnd"/>
      <w:r w:rsidRPr="009073EE">
        <w:rPr>
          <w:sz w:val="24"/>
          <w:szCs w:val="24"/>
          <w:lang w:eastAsia="ar-SA"/>
        </w:rPr>
        <w:t xml:space="preserve">) Дано: </w:t>
      </w:r>
      <w:r w:rsidR="0082100A" w:rsidRPr="0082100A">
        <w:rPr>
          <w:position w:val="-10"/>
          <w:sz w:val="24"/>
          <w:szCs w:val="24"/>
          <w:lang w:eastAsia="ar-SA"/>
        </w:rPr>
        <w:pict>
          <v:shape id="_x0000_i1234" type="#_x0000_t75" style="width:118.5pt;height:19.5pt" filled="t">
            <v:fill color2="black" type="frame"/>
            <v:imagedata r:id="rId168" o:title=""/>
          </v:shape>
        </w:pict>
      </w:r>
      <w:r w:rsidRPr="009073EE">
        <w:rPr>
          <w:sz w:val="24"/>
          <w:szCs w:val="24"/>
          <w:lang w:eastAsia="ar-SA"/>
        </w:rPr>
        <w:t xml:space="preserve">. Найти: </w:t>
      </w:r>
      <w:r w:rsidR="0082100A" w:rsidRPr="0082100A">
        <w:rPr>
          <w:position w:val="-14"/>
          <w:sz w:val="24"/>
          <w:szCs w:val="24"/>
          <w:lang w:eastAsia="ar-SA"/>
        </w:rPr>
        <w:pict>
          <v:shape id="_x0000_i1235" type="#_x0000_t75" style="width:93.75pt;height:22.5pt" filled="t">
            <v:fill color2="black" type="frame"/>
            <v:imagedata r:id="rId169"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д</w:t>
      </w:r>
      <w:proofErr w:type="gramStart"/>
      <w:r w:rsidRPr="009073EE">
        <w:rPr>
          <w:sz w:val="24"/>
          <w:szCs w:val="24"/>
          <w:lang w:eastAsia="ar-SA"/>
        </w:rPr>
        <w:t>2</w:t>
      </w:r>
      <w:proofErr w:type="gramEnd"/>
      <w:r w:rsidRPr="009073EE">
        <w:rPr>
          <w:sz w:val="24"/>
          <w:szCs w:val="24"/>
          <w:lang w:eastAsia="ar-SA"/>
        </w:rPr>
        <w:t xml:space="preserve">) Дано: </w:t>
      </w:r>
      <w:r w:rsidR="0082100A" w:rsidRPr="0082100A">
        <w:rPr>
          <w:position w:val="-12"/>
          <w:sz w:val="24"/>
          <w:szCs w:val="24"/>
          <w:lang w:eastAsia="ar-SA"/>
        </w:rPr>
        <w:pict>
          <v:shape id="_x0000_i1236" type="#_x0000_t75" style="width:84.75pt;height:21pt">
            <v:imagedata r:id="rId170" o:title=""/>
          </v:shape>
        </w:pict>
      </w:r>
      <w:r w:rsidRPr="009073EE">
        <w:rPr>
          <w:sz w:val="24"/>
          <w:szCs w:val="24"/>
          <w:lang w:eastAsia="ar-SA"/>
        </w:rPr>
        <w:t xml:space="preserve">, </w:t>
      </w:r>
      <w:r w:rsidR="0082100A" w:rsidRPr="0082100A">
        <w:rPr>
          <w:position w:val="-12"/>
          <w:sz w:val="24"/>
          <w:szCs w:val="24"/>
          <w:lang w:eastAsia="ar-SA"/>
        </w:rPr>
        <w:pict>
          <v:shape id="_x0000_i1237" type="#_x0000_t75" style="width:84pt;height:21pt">
            <v:imagedata r:id="rId171" o:title=""/>
          </v:shape>
        </w:pict>
      </w:r>
      <w:r w:rsidRPr="009073EE">
        <w:rPr>
          <w:sz w:val="24"/>
          <w:szCs w:val="24"/>
          <w:lang w:eastAsia="ar-SA"/>
        </w:rPr>
        <w:t xml:space="preserve">, </w:t>
      </w:r>
      <w:r w:rsidR="0082100A" w:rsidRPr="0082100A">
        <w:rPr>
          <w:position w:val="-12"/>
          <w:sz w:val="24"/>
          <w:szCs w:val="24"/>
          <w:lang w:eastAsia="ar-SA"/>
        </w:rPr>
        <w:pict>
          <v:shape id="_x0000_i1238" type="#_x0000_t75" style="width:96.75pt;height:21pt">
            <v:imagedata r:id="rId172" o:title=""/>
          </v:shape>
        </w:pict>
      </w:r>
      <w:r w:rsidRPr="009073EE">
        <w:rPr>
          <w:sz w:val="24"/>
          <w:szCs w:val="24"/>
          <w:lang w:eastAsia="ar-SA"/>
        </w:rPr>
        <w:t xml:space="preserve">. Найти: </w:t>
      </w:r>
      <w:r w:rsidR="0082100A" w:rsidRPr="0082100A">
        <w:rPr>
          <w:position w:val="-18"/>
          <w:sz w:val="24"/>
          <w:szCs w:val="24"/>
          <w:lang w:eastAsia="ar-SA"/>
        </w:rPr>
        <w:pict>
          <v:shape id="_x0000_i1239" type="#_x0000_t75" style="width:40.5pt;height:25.5pt" filled="t">
            <v:fill color2="black" type="frame"/>
            <v:imagedata r:id="rId173" o:title=""/>
          </v:shape>
        </w:pict>
      </w:r>
      <w:r w:rsidRPr="009073EE">
        <w:rPr>
          <w:sz w:val="24"/>
          <w:szCs w:val="24"/>
          <w:lang w:eastAsia="ar-SA"/>
        </w:rPr>
        <w:t xml:space="preserve">, </w:t>
      </w:r>
      <w:r w:rsidR="0082100A" w:rsidRPr="0082100A">
        <w:rPr>
          <w:position w:val="-18"/>
          <w:sz w:val="24"/>
          <w:szCs w:val="24"/>
          <w:lang w:eastAsia="ar-SA"/>
        </w:rPr>
        <w:pict>
          <v:shape id="_x0000_i1240" type="#_x0000_t75" style="width:71.25pt;height:25.5pt" filled="t">
            <v:fill color2="black" type="frame"/>
            <v:imagedata r:id="rId174" o:title=""/>
          </v:shape>
        </w:pict>
      </w:r>
      <w:r w:rsidRPr="009073EE">
        <w:rPr>
          <w:sz w:val="24"/>
          <w:szCs w:val="24"/>
          <w:lang w:eastAsia="ar-SA"/>
        </w:rPr>
        <w:t xml:space="preserve">, </w:t>
      </w:r>
      <w:r w:rsidR="0082100A" w:rsidRPr="0082100A">
        <w:rPr>
          <w:position w:val="-16"/>
          <w:sz w:val="24"/>
          <w:szCs w:val="24"/>
          <w:lang w:eastAsia="ar-SA"/>
        </w:rPr>
        <w:pict>
          <v:shape id="_x0000_i1241" type="#_x0000_t75" style="width:48pt;height:24.75pt" filled="t">
            <v:fill color2="black" type="frame"/>
            <v:imagedata r:id="rId175" o:title=""/>
          </v:shape>
        </w:pict>
      </w:r>
      <w:proofErr w:type="gramStart"/>
      <w:r w:rsidRPr="009073EE">
        <w:rPr>
          <w:sz w:val="24"/>
          <w:szCs w:val="24"/>
          <w:lang w:eastAsia="ar-SA"/>
        </w:rPr>
        <w:t xml:space="preserve"> ,</w:t>
      </w:r>
      <w:proofErr w:type="gramEnd"/>
      <w:r w:rsidRPr="009073EE">
        <w:rPr>
          <w:sz w:val="24"/>
          <w:szCs w:val="24"/>
          <w:lang w:eastAsia="ar-SA"/>
        </w:rPr>
        <w:t xml:space="preserve"> </w:t>
      </w:r>
      <w:r w:rsidR="0082100A" w:rsidRPr="0082100A">
        <w:rPr>
          <w:position w:val="-16"/>
          <w:sz w:val="24"/>
          <w:szCs w:val="24"/>
          <w:lang w:eastAsia="ar-SA"/>
        </w:rPr>
        <w:pict>
          <v:shape id="_x0000_i1242" type="#_x0000_t75" style="width:83.25pt;height:24.75pt" filled="t">
            <v:fill color2="black" type="frame"/>
            <v:imagedata r:id="rId176" o:title=""/>
          </v:shape>
        </w:pict>
      </w:r>
      <w:r w:rsidRPr="009073EE">
        <w:rPr>
          <w:sz w:val="24"/>
          <w:szCs w:val="24"/>
          <w:lang w:eastAsia="ar-SA"/>
        </w:rPr>
        <w:t xml:space="preserve">. </w:t>
      </w:r>
    </w:p>
    <w:p w:rsidR="009073EE" w:rsidRPr="009073EE" w:rsidRDefault="009073EE" w:rsidP="009073EE">
      <w:pPr>
        <w:suppressAutoHyphens/>
        <w:jc w:val="both"/>
        <w:rPr>
          <w:sz w:val="24"/>
          <w:szCs w:val="24"/>
          <w:lang w:eastAsia="ar-SA"/>
        </w:rPr>
      </w:pPr>
      <w:r w:rsidRPr="009073EE">
        <w:rPr>
          <w:sz w:val="24"/>
          <w:szCs w:val="24"/>
          <w:lang w:eastAsia="ar-SA"/>
        </w:rPr>
        <w:t>е1) Дан треугольник с вершинами</w:t>
      </w:r>
      <w:r w:rsidR="0082100A" w:rsidRPr="0082100A">
        <w:rPr>
          <w:position w:val="-12"/>
          <w:sz w:val="24"/>
          <w:szCs w:val="24"/>
          <w:lang w:eastAsia="ar-SA"/>
        </w:rPr>
        <w:pict>
          <v:shape id="_x0000_i1243" type="#_x0000_t75" style="width:186pt;height:18pt">
            <v:imagedata r:id="rId177" o:title=""/>
          </v:shape>
        </w:pict>
      </w:r>
      <w:r w:rsidRPr="009073EE">
        <w:rPr>
          <w:sz w:val="24"/>
          <w:szCs w:val="24"/>
          <w:lang w:eastAsia="ar-SA"/>
        </w:rPr>
        <w:t>. Найти внутренний угол при вершине</w:t>
      </w:r>
      <w:proofErr w:type="gramStart"/>
      <w:r w:rsidRPr="009073EE">
        <w:rPr>
          <w:sz w:val="24"/>
          <w:szCs w:val="24"/>
          <w:lang w:eastAsia="ar-SA"/>
        </w:rPr>
        <w:t xml:space="preserve"> </w:t>
      </w:r>
      <w:r w:rsidRPr="009073EE">
        <w:rPr>
          <w:i/>
          <w:sz w:val="24"/>
          <w:szCs w:val="24"/>
          <w:lang w:eastAsia="ar-SA"/>
        </w:rPr>
        <w:t>А</w:t>
      </w:r>
      <w:proofErr w:type="gramEnd"/>
      <w:r w:rsidRPr="009073EE">
        <w:rPr>
          <w:sz w:val="24"/>
          <w:szCs w:val="24"/>
          <w:lang w:eastAsia="ar-SA"/>
        </w:rPr>
        <w:t xml:space="preserve"> и внешний угол при вершине </w:t>
      </w:r>
      <w:r w:rsidRPr="009073EE">
        <w:rPr>
          <w:i/>
          <w:sz w:val="24"/>
          <w:szCs w:val="24"/>
          <w:lang w:eastAsia="ar-SA"/>
        </w:rPr>
        <w:t>С</w: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е</w:t>
      </w:r>
      <w:proofErr w:type="gramStart"/>
      <w:r w:rsidRPr="009073EE">
        <w:rPr>
          <w:sz w:val="24"/>
          <w:szCs w:val="24"/>
          <w:lang w:eastAsia="ar-SA"/>
        </w:rPr>
        <w:t>2</w:t>
      </w:r>
      <w:proofErr w:type="gramEnd"/>
      <w:r w:rsidRPr="009073EE">
        <w:rPr>
          <w:sz w:val="24"/>
          <w:szCs w:val="24"/>
          <w:lang w:eastAsia="ar-SA"/>
        </w:rPr>
        <w:t xml:space="preserve">) Даны точки </w:t>
      </w:r>
      <w:r w:rsidR="0082100A" w:rsidRPr="0082100A">
        <w:rPr>
          <w:position w:val="-12"/>
          <w:sz w:val="24"/>
          <w:szCs w:val="24"/>
          <w:lang w:eastAsia="ar-SA"/>
        </w:rPr>
        <w:pict>
          <v:shape id="_x0000_i1244" type="#_x0000_t75" style="width:258pt;height:18pt">
            <v:imagedata r:id="rId178" o:title=""/>
          </v:shape>
        </w:pict>
      </w:r>
      <w:r w:rsidRPr="009073EE">
        <w:rPr>
          <w:sz w:val="24"/>
          <w:szCs w:val="24"/>
          <w:lang w:eastAsia="ar-SA"/>
        </w:rPr>
        <w:t>. Показать, что четырехугольник</w:t>
      </w:r>
      <w:r w:rsidR="0082100A" w:rsidRPr="0082100A">
        <w:rPr>
          <w:position w:val="-6"/>
          <w:sz w:val="24"/>
          <w:szCs w:val="24"/>
          <w:lang w:eastAsia="ar-SA"/>
        </w:rPr>
        <w:pict>
          <v:shape id="_x0000_i1245" type="#_x0000_t75" style="width:42pt;height:15pt">
            <v:imagedata r:id="rId26" o:title=""/>
          </v:shape>
        </w:pict>
      </w:r>
      <w:r w:rsidRPr="009073EE">
        <w:rPr>
          <w:sz w:val="24"/>
          <w:szCs w:val="24"/>
          <w:lang w:eastAsia="ar-SA"/>
        </w:rPr>
        <w:t xml:space="preserve"> есть квадрат.</w:t>
      </w:r>
    </w:p>
    <w:p w:rsidR="009073EE" w:rsidRPr="009073EE" w:rsidRDefault="009073EE" w:rsidP="009073EE">
      <w:pPr>
        <w:suppressAutoHyphens/>
        <w:jc w:val="both"/>
        <w:rPr>
          <w:sz w:val="24"/>
          <w:szCs w:val="24"/>
          <w:lang w:eastAsia="ar-SA"/>
        </w:rPr>
      </w:pPr>
      <w:proofErr w:type="gramStart"/>
      <w:r w:rsidRPr="009073EE">
        <w:rPr>
          <w:sz w:val="24"/>
          <w:szCs w:val="24"/>
          <w:lang w:eastAsia="ar-SA"/>
        </w:rPr>
        <w:t xml:space="preserve">е3) Дано: </w:t>
      </w:r>
      <w:r w:rsidR="0082100A" w:rsidRPr="0082100A">
        <w:rPr>
          <w:position w:val="-12"/>
          <w:sz w:val="24"/>
          <w:szCs w:val="24"/>
          <w:lang w:eastAsia="ar-SA"/>
        </w:rPr>
        <w:pict>
          <v:shape id="_x0000_i1246" type="#_x0000_t75" style="width:122.25pt;height:21pt">
            <v:imagedata r:id="rId179" o:title=""/>
          </v:shape>
        </w:pict>
      </w:r>
      <w:r w:rsidRPr="009073EE">
        <w:rPr>
          <w:sz w:val="24"/>
          <w:szCs w:val="24"/>
          <w:lang w:eastAsia="ar-SA"/>
        </w:rPr>
        <w:t>.</w:t>
      </w:r>
      <w:proofErr w:type="gramEnd"/>
      <w:r w:rsidRPr="009073EE">
        <w:rPr>
          <w:sz w:val="24"/>
          <w:szCs w:val="24"/>
          <w:lang w:eastAsia="ar-SA"/>
        </w:rPr>
        <w:t xml:space="preserve"> Пусть на этих векторах построен параллелограмм. Найти координаты вектора, совпадающего с высотой параллелограмма, перпендикулярной к стороне </w:t>
      </w:r>
      <w:r w:rsidR="0082100A" w:rsidRPr="0082100A">
        <w:rPr>
          <w:position w:val="-6"/>
          <w:sz w:val="24"/>
          <w:szCs w:val="24"/>
          <w:lang w:eastAsia="ar-SA"/>
        </w:rPr>
        <w:pict>
          <v:shape id="_x0000_i1247" type="#_x0000_t75" style="width:11.25pt;height:18pt">
            <v:imagedata r:id="rId7"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е</w:t>
      </w:r>
      <w:proofErr w:type="gramStart"/>
      <w:r w:rsidRPr="009073EE">
        <w:rPr>
          <w:sz w:val="24"/>
          <w:szCs w:val="24"/>
          <w:lang w:eastAsia="ar-SA"/>
        </w:rPr>
        <w:t>4</w:t>
      </w:r>
      <w:proofErr w:type="gramEnd"/>
      <w:r w:rsidRPr="009073EE">
        <w:rPr>
          <w:sz w:val="24"/>
          <w:szCs w:val="24"/>
          <w:lang w:eastAsia="ar-SA"/>
        </w:rPr>
        <w:t xml:space="preserve">) Векторы </w:t>
      </w:r>
      <w:r w:rsidR="0082100A" w:rsidRPr="0082100A">
        <w:rPr>
          <w:position w:val="-6"/>
          <w:sz w:val="24"/>
          <w:szCs w:val="24"/>
          <w:lang w:eastAsia="ar-SA"/>
        </w:rPr>
        <w:pict>
          <v:shape id="_x0000_i1248" type="#_x0000_t75" style="width:11.25pt;height:18pt">
            <v:imagedata r:id="rId7" o:title=""/>
          </v:shape>
        </w:pict>
      </w:r>
      <w:r w:rsidRPr="009073EE">
        <w:rPr>
          <w:sz w:val="24"/>
          <w:szCs w:val="24"/>
          <w:lang w:eastAsia="ar-SA"/>
        </w:rPr>
        <w:t xml:space="preserve"> и </w:t>
      </w:r>
      <w:r w:rsidR="0082100A" w:rsidRPr="0082100A">
        <w:rPr>
          <w:position w:val="-6"/>
          <w:sz w:val="24"/>
          <w:szCs w:val="24"/>
          <w:lang w:eastAsia="ar-SA"/>
        </w:rPr>
        <w:pict>
          <v:shape id="_x0000_i1249" type="#_x0000_t75" style="width:.75pt;height:.75pt" filled="t">
            <v:fill color2="black" type="frame"/>
            <v:imagedata r:id="rId8" o:title=""/>
          </v:shape>
        </w:pict>
      </w:r>
      <w:r w:rsidR="0082100A" w:rsidRPr="0082100A">
        <w:rPr>
          <w:position w:val="-6"/>
          <w:sz w:val="24"/>
          <w:szCs w:val="24"/>
          <w:lang w:eastAsia="ar-SA"/>
        </w:rPr>
        <w:pict>
          <v:shape id="_x0000_i1250" type="#_x0000_t75" style="width:9.75pt;height:18pt">
            <v:imagedata r:id="rId9" o:title=""/>
          </v:shape>
        </w:pict>
      </w:r>
      <w:r w:rsidRPr="009073EE">
        <w:rPr>
          <w:sz w:val="24"/>
          <w:szCs w:val="24"/>
          <w:lang w:eastAsia="ar-SA"/>
        </w:rPr>
        <w:t xml:space="preserve"> образуют угол </w:t>
      </w:r>
      <w:r w:rsidR="0082100A" w:rsidRPr="0082100A">
        <w:rPr>
          <w:position w:val="-28"/>
          <w:sz w:val="24"/>
          <w:szCs w:val="24"/>
          <w:lang w:eastAsia="ar-SA"/>
        </w:rPr>
        <w:pict>
          <v:shape id="_x0000_i1251" type="#_x0000_t75" style="width:36.75pt;height:36pt">
            <v:imagedata r:id="rId180" o:title=""/>
          </v:shape>
        </w:pict>
      </w:r>
      <w:r w:rsidRPr="009073EE">
        <w:rPr>
          <w:sz w:val="24"/>
          <w:szCs w:val="24"/>
          <w:lang w:eastAsia="ar-SA"/>
        </w:rPr>
        <w:t xml:space="preserve">. Зная, что </w:t>
      </w:r>
      <w:r w:rsidR="0082100A" w:rsidRPr="0082100A">
        <w:rPr>
          <w:position w:val="-18"/>
          <w:sz w:val="24"/>
          <w:szCs w:val="24"/>
          <w:lang w:eastAsia="ar-SA"/>
        </w:rPr>
        <w:pict>
          <v:shape id="_x0000_i1252" type="#_x0000_t75" style="width:80.25pt;height:24.75pt" filled="t">
            <v:fill color2="black" type="frame"/>
            <v:imagedata r:id="rId181" o:title=""/>
          </v:shape>
        </w:pict>
      </w:r>
      <w:r w:rsidRPr="009073EE">
        <w:rPr>
          <w:sz w:val="24"/>
          <w:szCs w:val="24"/>
          <w:lang w:eastAsia="ar-SA"/>
        </w:rPr>
        <w:t xml:space="preserve">, найти угол между векторами </w:t>
      </w:r>
      <w:r w:rsidR="0082100A" w:rsidRPr="0082100A">
        <w:rPr>
          <w:position w:val="-6"/>
          <w:sz w:val="24"/>
          <w:szCs w:val="24"/>
          <w:lang w:eastAsia="ar-SA"/>
        </w:rPr>
        <w:pict>
          <v:shape id="_x0000_i1253" type="#_x0000_t75" style="width:11.25pt;height:18pt">
            <v:imagedata r:id="rId10" o:title=""/>
          </v:shape>
        </w:pict>
      </w:r>
      <w:r w:rsidRPr="009073EE">
        <w:rPr>
          <w:sz w:val="24"/>
          <w:szCs w:val="24"/>
          <w:lang w:eastAsia="ar-SA"/>
        </w:rPr>
        <w:t>+</w:t>
      </w:r>
      <w:r w:rsidR="0082100A" w:rsidRPr="0082100A">
        <w:rPr>
          <w:position w:val="-6"/>
          <w:sz w:val="24"/>
          <w:szCs w:val="24"/>
          <w:lang w:eastAsia="ar-SA"/>
        </w:rPr>
        <w:pict>
          <v:shape id="_x0000_i1254" type="#_x0000_t75" style="width:9.75pt;height:18pt">
            <v:imagedata r:id="rId11" o:title=""/>
          </v:shape>
        </w:pict>
      </w:r>
      <w:r w:rsidRPr="009073EE">
        <w:rPr>
          <w:sz w:val="24"/>
          <w:szCs w:val="24"/>
          <w:lang w:eastAsia="ar-SA"/>
        </w:rPr>
        <w:t xml:space="preserve"> и </w:t>
      </w:r>
      <w:r w:rsidR="0082100A" w:rsidRPr="0082100A">
        <w:rPr>
          <w:position w:val="-6"/>
          <w:sz w:val="24"/>
          <w:szCs w:val="24"/>
          <w:lang w:eastAsia="ar-SA"/>
        </w:rPr>
        <w:pict>
          <v:shape id="_x0000_i1255" type="#_x0000_t75" style="width:11.25pt;height:18pt">
            <v:imagedata r:id="rId10" o:title=""/>
          </v:shape>
        </w:pict>
      </w:r>
      <w:r w:rsidRPr="009073EE">
        <w:rPr>
          <w:sz w:val="24"/>
          <w:szCs w:val="24"/>
          <w:lang w:eastAsia="ar-SA"/>
        </w:rPr>
        <w:t>-</w:t>
      </w:r>
      <w:r w:rsidR="0082100A" w:rsidRPr="0082100A">
        <w:rPr>
          <w:position w:val="-6"/>
          <w:sz w:val="24"/>
          <w:szCs w:val="24"/>
          <w:lang w:eastAsia="ar-SA"/>
        </w:rPr>
        <w:pict>
          <v:shape id="_x0000_i1256" type="#_x0000_t75" style="width:9.75pt;height:18pt">
            <v:imagedata r:id="rId11" o:title=""/>
          </v:shape>
        </w:pict>
      </w:r>
      <w:r w:rsidRPr="009073EE">
        <w:rPr>
          <w:sz w:val="24"/>
          <w:szCs w:val="24"/>
          <w:lang w:eastAsia="ar-SA"/>
        </w:rPr>
        <w:t xml:space="preserve">. </w:t>
      </w:r>
    </w:p>
    <w:p w:rsidR="009073EE" w:rsidRPr="009073EE" w:rsidRDefault="009073EE" w:rsidP="009073EE">
      <w:pPr>
        <w:suppressAutoHyphens/>
        <w:jc w:val="both"/>
        <w:rPr>
          <w:sz w:val="24"/>
          <w:szCs w:val="24"/>
          <w:lang w:eastAsia="ar-SA"/>
        </w:rPr>
      </w:pPr>
      <w:proofErr w:type="gramStart"/>
      <w:r w:rsidRPr="009073EE">
        <w:rPr>
          <w:sz w:val="24"/>
          <w:szCs w:val="24"/>
          <w:lang w:eastAsia="ar-SA"/>
        </w:rPr>
        <w:t xml:space="preserve">е5) Вектор  </w:t>
      </w:r>
      <w:r w:rsidR="0082100A" w:rsidRPr="0082100A">
        <w:rPr>
          <w:position w:val="-6"/>
          <w:sz w:val="24"/>
          <w:szCs w:val="24"/>
          <w:lang w:eastAsia="ar-SA"/>
        </w:rPr>
        <w:pict>
          <v:shape id="_x0000_i1257" type="#_x0000_t75" style="width:11.25pt;height:18pt">
            <v:imagedata r:id="rId182" o:title=""/>
          </v:shape>
        </w:pict>
      </w:r>
      <w:r w:rsidRPr="009073EE">
        <w:rPr>
          <w:sz w:val="24"/>
          <w:szCs w:val="24"/>
          <w:lang w:eastAsia="ar-SA"/>
        </w:rPr>
        <w:t xml:space="preserve">, перпендикулярный к векторам </w:t>
      </w:r>
      <w:r w:rsidR="0082100A" w:rsidRPr="0082100A">
        <w:rPr>
          <w:position w:val="-12"/>
          <w:sz w:val="24"/>
          <w:szCs w:val="24"/>
          <w:lang w:eastAsia="ar-SA"/>
        </w:rPr>
        <w:pict>
          <v:shape id="_x0000_i1258" type="#_x0000_t75" style="width:84.75pt;height:21pt">
            <v:imagedata r:id="rId170" o:title=""/>
          </v:shape>
        </w:pict>
      </w:r>
      <w:r w:rsidRPr="009073EE">
        <w:rPr>
          <w:sz w:val="24"/>
          <w:szCs w:val="24"/>
          <w:lang w:eastAsia="ar-SA"/>
        </w:rPr>
        <w:t xml:space="preserve">и </w:t>
      </w:r>
      <w:r w:rsidR="0082100A" w:rsidRPr="0082100A">
        <w:rPr>
          <w:position w:val="-12"/>
          <w:sz w:val="24"/>
          <w:szCs w:val="24"/>
          <w:lang w:eastAsia="ar-SA"/>
        </w:rPr>
        <w:pict>
          <v:shape id="_x0000_i1259" type="#_x0000_t75" style="width:102.75pt;height:21pt">
            <v:imagedata r:id="rId183" o:title=""/>
          </v:shape>
        </w:pict>
      </w:r>
      <w:r w:rsidRPr="009073EE">
        <w:rPr>
          <w:sz w:val="24"/>
          <w:szCs w:val="24"/>
          <w:lang w:eastAsia="ar-SA"/>
        </w:rPr>
        <w:t xml:space="preserve">, образует с осью </w:t>
      </w:r>
      <w:r w:rsidR="0082100A" w:rsidRPr="0082100A">
        <w:rPr>
          <w:position w:val="-12"/>
          <w:sz w:val="24"/>
          <w:szCs w:val="24"/>
          <w:lang w:eastAsia="ar-SA"/>
        </w:rPr>
        <w:pict>
          <v:shape id="_x0000_i1260" type="#_x0000_t75" style="width:30pt;height:16.5pt">
            <v:imagedata r:id="rId134" o:title=""/>
          </v:shape>
        </w:pict>
      </w:r>
      <w:r w:rsidRPr="009073EE">
        <w:rPr>
          <w:sz w:val="24"/>
          <w:szCs w:val="24"/>
          <w:lang w:eastAsia="ar-SA"/>
        </w:rPr>
        <w:t>тупой угол.</w:t>
      </w:r>
      <w:proofErr w:type="gramEnd"/>
      <w:r w:rsidRPr="009073EE">
        <w:rPr>
          <w:sz w:val="24"/>
          <w:szCs w:val="24"/>
          <w:lang w:eastAsia="ar-SA"/>
        </w:rPr>
        <w:t xml:space="preserve"> Найти координаты этого вектора, зная, что </w:t>
      </w:r>
      <w:r w:rsidR="0082100A" w:rsidRPr="0082100A">
        <w:rPr>
          <w:position w:val="-14"/>
          <w:sz w:val="24"/>
          <w:szCs w:val="24"/>
          <w:lang w:eastAsia="ar-SA"/>
        </w:rPr>
        <w:pict>
          <v:shape id="_x0000_i1261" type="#_x0000_t75" style="width:41.25pt;height:23.25pt" filled="t">
            <v:fill color2="black" type="frame"/>
            <v:imagedata r:id="rId184"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е</w:t>
      </w:r>
      <w:proofErr w:type="gramStart"/>
      <w:r w:rsidRPr="009073EE">
        <w:rPr>
          <w:sz w:val="24"/>
          <w:szCs w:val="24"/>
          <w:lang w:eastAsia="ar-SA"/>
        </w:rPr>
        <w:t>6</w:t>
      </w:r>
      <w:proofErr w:type="gramEnd"/>
      <w:r w:rsidRPr="009073EE">
        <w:rPr>
          <w:sz w:val="24"/>
          <w:szCs w:val="24"/>
          <w:lang w:eastAsia="ar-SA"/>
        </w:rPr>
        <w:t xml:space="preserve">) Проверить, могут ли векторы </w:t>
      </w:r>
      <w:r w:rsidR="0082100A" w:rsidRPr="0082100A">
        <w:rPr>
          <w:position w:val="-12"/>
          <w:sz w:val="24"/>
          <w:szCs w:val="24"/>
          <w:lang w:eastAsia="ar-SA"/>
        </w:rPr>
        <w:pict>
          <v:shape id="_x0000_i1262" type="#_x0000_t75" style="width:92.25pt;height:21pt">
            <v:imagedata r:id="rId185" o:title=""/>
          </v:shape>
        </w:pict>
      </w:r>
      <w:r w:rsidRPr="009073EE">
        <w:rPr>
          <w:sz w:val="24"/>
          <w:szCs w:val="24"/>
          <w:lang w:eastAsia="ar-SA"/>
        </w:rPr>
        <w:t xml:space="preserve">и </w:t>
      </w:r>
      <w:r w:rsidR="0082100A" w:rsidRPr="0082100A">
        <w:rPr>
          <w:position w:val="-12"/>
          <w:sz w:val="24"/>
          <w:szCs w:val="24"/>
          <w:lang w:eastAsia="ar-SA"/>
        </w:rPr>
        <w:pict>
          <v:shape id="_x0000_i1263" type="#_x0000_t75" style="width:90.75pt;height:21pt">
            <v:imagedata r:id="rId186" o:title=""/>
          </v:shape>
        </w:pict>
      </w:r>
      <w:r w:rsidRPr="009073EE">
        <w:rPr>
          <w:sz w:val="24"/>
          <w:szCs w:val="24"/>
          <w:lang w:eastAsia="ar-SA"/>
        </w:rPr>
        <w:t>быть ребрами куба. Найти третье ребро куба.</w:t>
      </w:r>
    </w:p>
    <w:p w:rsidR="009073EE" w:rsidRPr="009073EE" w:rsidRDefault="009073EE" w:rsidP="009073EE">
      <w:pPr>
        <w:suppressAutoHyphens/>
        <w:jc w:val="both"/>
        <w:rPr>
          <w:sz w:val="24"/>
          <w:szCs w:val="24"/>
          <w:lang w:eastAsia="ar-SA"/>
        </w:rPr>
      </w:pPr>
    </w:p>
    <w:p w:rsidR="009073EE" w:rsidRPr="009073EE" w:rsidRDefault="009073EE" w:rsidP="009073EE">
      <w:pPr>
        <w:suppressAutoHyphens/>
        <w:jc w:val="both"/>
        <w:rPr>
          <w:sz w:val="24"/>
          <w:szCs w:val="24"/>
          <w:lang w:eastAsia="ar-SA"/>
        </w:rPr>
      </w:pPr>
      <w:r w:rsidRPr="009073EE">
        <w:rPr>
          <w:sz w:val="24"/>
          <w:szCs w:val="24"/>
          <w:lang w:eastAsia="ar-SA"/>
        </w:rPr>
        <w:t>10. а) Упростить выражение:</w:t>
      </w:r>
    </w:p>
    <w:p w:rsidR="009073EE" w:rsidRPr="009073EE" w:rsidRDefault="009073EE" w:rsidP="009073EE">
      <w:pPr>
        <w:suppressAutoHyphens/>
        <w:jc w:val="both"/>
        <w:rPr>
          <w:sz w:val="24"/>
          <w:szCs w:val="24"/>
          <w:lang w:eastAsia="ar-SA"/>
        </w:rPr>
      </w:pPr>
      <w:r w:rsidRPr="009073EE">
        <w:rPr>
          <w:sz w:val="24"/>
          <w:szCs w:val="24"/>
          <w:lang w:eastAsia="ar-SA"/>
        </w:rPr>
        <w:t>а</w:t>
      </w:r>
      <w:proofErr w:type="gramStart"/>
      <w:r w:rsidRPr="009073EE">
        <w:rPr>
          <w:sz w:val="24"/>
          <w:szCs w:val="24"/>
          <w:lang w:eastAsia="ar-SA"/>
        </w:rPr>
        <w:t>1</w:t>
      </w:r>
      <w:proofErr w:type="gramEnd"/>
      <w:r w:rsidRPr="009073EE">
        <w:rPr>
          <w:sz w:val="24"/>
          <w:szCs w:val="24"/>
          <w:lang w:eastAsia="ar-SA"/>
        </w:rPr>
        <w:t xml:space="preserve">) </w:t>
      </w:r>
      <w:r w:rsidR="0082100A" w:rsidRPr="0082100A">
        <w:rPr>
          <w:position w:val="-7"/>
          <w:sz w:val="24"/>
          <w:szCs w:val="24"/>
          <w:lang w:eastAsia="ar-SA"/>
        </w:rPr>
        <w:pict>
          <v:shape id="_x0000_i1264" type="#_x0000_t75" style="width:186pt;height:20.25pt" filled="t">
            <v:fill color2="black" type="frame"/>
            <v:imagedata r:id="rId187" o:title=""/>
          </v:shape>
        </w:pict>
      </w:r>
      <w:r w:rsidRPr="009073EE">
        <w:rPr>
          <w:sz w:val="24"/>
          <w:szCs w:val="24"/>
          <w:lang w:eastAsia="ar-SA"/>
        </w:rPr>
        <w:t xml:space="preserve">;       а2) </w:t>
      </w:r>
      <w:r w:rsidR="0082100A" w:rsidRPr="0082100A">
        <w:rPr>
          <w:position w:val="-12"/>
          <w:sz w:val="24"/>
          <w:szCs w:val="24"/>
          <w:lang w:eastAsia="ar-SA"/>
        </w:rPr>
        <w:pict>
          <v:shape id="_x0000_i1265" type="#_x0000_t75" style="width:140.25pt;height:21pt">
            <v:imagedata r:id="rId188"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1</w:t>
      </w:r>
      <w:proofErr w:type="gramEnd"/>
      <w:r w:rsidRPr="009073EE">
        <w:rPr>
          <w:sz w:val="24"/>
          <w:szCs w:val="24"/>
          <w:lang w:eastAsia="ar-SA"/>
        </w:rPr>
        <w:t>) Даны векторы:</w:t>
      </w:r>
      <w:r w:rsidR="0082100A" w:rsidRPr="0082100A">
        <w:rPr>
          <w:position w:val="-12"/>
          <w:sz w:val="24"/>
          <w:szCs w:val="24"/>
          <w:lang w:eastAsia="ar-SA"/>
        </w:rPr>
        <w:pict>
          <v:shape id="_x0000_i1266" type="#_x0000_t75" style="width:113.25pt;height:21pt">
            <v:imagedata r:id="rId189" o:title=""/>
          </v:shape>
        </w:pict>
      </w:r>
      <w:r w:rsidRPr="009073EE">
        <w:rPr>
          <w:sz w:val="24"/>
          <w:szCs w:val="24"/>
          <w:lang w:eastAsia="ar-SA"/>
        </w:rPr>
        <w:t>. Найти их векторное произведение.</w:t>
      </w:r>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2</w:t>
      </w:r>
      <w:proofErr w:type="gramEnd"/>
      <w:r w:rsidRPr="009073EE">
        <w:rPr>
          <w:sz w:val="24"/>
          <w:szCs w:val="24"/>
          <w:lang w:eastAsia="ar-SA"/>
        </w:rPr>
        <w:t xml:space="preserve">) Даны векторы: </w:t>
      </w:r>
      <w:r w:rsidR="0082100A" w:rsidRPr="0082100A">
        <w:rPr>
          <w:position w:val="-12"/>
          <w:sz w:val="24"/>
          <w:szCs w:val="24"/>
          <w:lang w:eastAsia="ar-SA"/>
        </w:rPr>
        <w:pict>
          <v:shape id="_x0000_i1267" type="#_x0000_t75" style="width:90.75pt;height:21pt">
            <v:imagedata r:id="rId190" o:title=""/>
          </v:shape>
        </w:pict>
      </w:r>
      <w:r w:rsidRPr="009073EE">
        <w:rPr>
          <w:sz w:val="24"/>
          <w:szCs w:val="24"/>
          <w:lang w:eastAsia="ar-SA"/>
        </w:rPr>
        <w:t xml:space="preserve">и </w:t>
      </w:r>
      <w:r w:rsidR="0082100A" w:rsidRPr="0082100A">
        <w:rPr>
          <w:position w:val="-12"/>
          <w:sz w:val="24"/>
          <w:szCs w:val="24"/>
          <w:lang w:eastAsia="ar-SA"/>
        </w:rPr>
        <w:pict>
          <v:shape id="_x0000_i1268" type="#_x0000_t75" style="width:90.75pt;height:21pt">
            <v:imagedata r:id="rId191" o:title=""/>
          </v:shape>
        </w:pict>
      </w:r>
      <w:r w:rsidRPr="009073EE">
        <w:rPr>
          <w:sz w:val="24"/>
          <w:szCs w:val="24"/>
          <w:lang w:eastAsia="ar-SA"/>
        </w:rPr>
        <w:t>. Найти их векторное произведение.</w:t>
      </w:r>
    </w:p>
    <w:p w:rsidR="009073EE" w:rsidRPr="009073EE" w:rsidRDefault="009073EE" w:rsidP="009073EE">
      <w:pPr>
        <w:suppressAutoHyphens/>
        <w:jc w:val="both"/>
        <w:rPr>
          <w:sz w:val="24"/>
          <w:szCs w:val="24"/>
          <w:lang w:eastAsia="ar-SA"/>
        </w:rPr>
      </w:pPr>
      <w:proofErr w:type="gramStart"/>
      <w:r w:rsidRPr="009073EE">
        <w:rPr>
          <w:sz w:val="24"/>
          <w:szCs w:val="24"/>
          <w:lang w:eastAsia="ar-SA"/>
        </w:rPr>
        <w:t xml:space="preserve">б3) При каком </w:t>
      </w:r>
      <w:r w:rsidRPr="009073EE">
        <w:rPr>
          <w:i/>
          <w:sz w:val="24"/>
          <w:szCs w:val="24"/>
          <w:lang w:val="en-US" w:eastAsia="ar-SA"/>
        </w:rPr>
        <w:t>z</w:t>
      </w:r>
      <w:r w:rsidRPr="009073EE">
        <w:rPr>
          <w:sz w:val="24"/>
          <w:szCs w:val="24"/>
          <w:lang w:eastAsia="ar-SA"/>
        </w:rPr>
        <w:t xml:space="preserve"> вектор </w:t>
      </w:r>
      <w:r w:rsidR="0082100A" w:rsidRPr="0082100A">
        <w:rPr>
          <w:position w:val="-12"/>
          <w:sz w:val="24"/>
          <w:szCs w:val="24"/>
          <w:lang w:eastAsia="ar-SA"/>
        </w:rPr>
        <w:pict>
          <v:shape id="_x0000_i1269" type="#_x0000_t75" style="width:48pt;height:21pt">
            <v:imagedata r:id="rId192" o:title=""/>
          </v:shape>
        </w:pict>
      </w:r>
      <w:r w:rsidRPr="009073EE">
        <w:rPr>
          <w:sz w:val="24"/>
          <w:szCs w:val="24"/>
          <w:lang w:eastAsia="ar-SA"/>
        </w:rPr>
        <w:t xml:space="preserve"> перпендикулярен векторному произведению векторов </w:t>
      </w:r>
      <w:r w:rsidR="0082100A" w:rsidRPr="0082100A">
        <w:rPr>
          <w:position w:val="-6"/>
          <w:sz w:val="24"/>
          <w:szCs w:val="24"/>
          <w:lang w:eastAsia="ar-SA"/>
        </w:rPr>
        <w:pict>
          <v:shape id="_x0000_i1270" type="#_x0000_t75" style="width:11.25pt;height:18pt">
            <v:imagedata r:id="rId7" o:title=""/>
          </v:shape>
        </w:pict>
      </w:r>
      <w:r w:rsidRPr="009073EE">
        <w:rPr>
          <w:sz w:val="24"/>
          <w:szCs w:val="24"/>
          <w:lang w:eastAsia="ar-SA"/>
        </w:rPr>
        <w:t xml:space="preserve"> и </w:t>
      </w:r>
      <w:r w:rsidR="0082100A" w:rsidRPr="0082100A">
        <w:rPr>
          <w:position w:val="-6"/>
          <w:sz w:val="24"/>
          <w:szCs w:val="24"/>
          <w:lang w:eastAsia="ar-SA"/>
        </w:rPr>
        <w:pict>
          <v:shape id="_x0000_i1271" type="#_x0000_t75" style="width:.75pt;height:.75pt" filled="t">
            <v:fill color2="black" type="frame"/>
            <v:imagedata r:id="rId8" o:title=""/>
          </v:shape>
        </w:pict>
      </w:r>
      <w:r w:rsidR="0082100A" w:rsidRPr="0082100A">
        <w:rPr>
          <w:position w:val="-6"/>
          <w:sz w:val="24"/>
          <w:szCs w:val="24"/>
          <w:lang w:eastAsia="ar-SA"/>
        </w:rPr>
        <w:pict>
          <v:shape id="_x0000_i1272" type="#_x0000_t75" style="width:9.75pt;height:18pt">
            <v:imagedata r:id="rId9" o:title=""/>
          </v:shape>
        </w:pict>
      </w:r>
      <w:r w:rsidRPr="009073EE">
        <w:rPr>
          <w:sz w:val="24"/>
          <w:szCs w:val="24"/>
          <w:lang w:eastAsia="ar-SA"/>
        </w:rPr>
        <w:t xml:space="preserve">, если </w:t>
      </w:r>
      <w:r w:rsidR="0082100A" w:rsidRPr="0082100A">
        <w:rPr>
          <w:position w:val="-12"/>
          <w:sz w:val="24"/>
          <w:szCs w:val="24"/>
          <w:lang w:eastAsia="ar-SA"/>
        </w:rPr>
        <w:pict>
          <v:shape id="_x0000_i1273" type="#_x0000_t75" style="width:114pt;height:21pt">
            <v:imagedata r:id="rId193" o:title=""/>
          </v:shape>
        </w:pict>
      </w:r>
      <w:r w:rsidRPr="009073EE">
        <w:rPr>
          <w:sz w:val="24"/>
          <w:szCs w:val="24"/>
          <w:lang w:eastAsia="ar-SA"/>
        </w:rPr>
        <w:t>.</w:t>
      </w:r>
      <w:proofErr w:type="gramEnd"/>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4</w:t>
      </w:r>
      <w:proofErr w:type="gramEnd"/>
      <w:r w:rsidRPr="009073EE">
        <w:rPr>
          <w:sz w:val="24"/>
          <w:szCs w:val="24"/>
          <w:lang w:eastAsia="ar-SA"/>
        </w:rPr>
        <w:t xml:space="preserve">) Даны векторы: </w:t>
      </w:r>
      <w:r w:rsidR="0082100A" w:rsidRPr="0082100A">
        <w:rPr>
          <w:position w:val="-12"/>
          <w:sz w:val="24"/>
          <w:szCs w:val="24"/>
          <w:lang w:eastAsia="ar-SA"/>
        </w:rPr>
        <w:pict>
          <v:shape id="_x0000_i1274" type="#_x0000_t75" style="width:120pt;height:21pt">
            <v:imagedata r:id="rId194" o:title=""/>
          </v:shape>
        </w:pict>
      </w:r>
      <w:r w:rsidRPr="009073EE">
        <w:rPr>
          <w:sz w:val="24"/>
          <w:szCs w:val="24"/>
          <w:lang w:eastAsia="ar-SA"/>
        </w:rPr>
        <w:t xml:space="preserve">. Найти координаты векторных произведений: </w:t>
      </w:r>
      <w:r w:rsidR="0082100A" w:rsidRPr="0082100A">
        <w:rPr>
          <w:position w:val="-12"/>
          <w:sz w:val="24"/>
          <w:szCs w:val="24"/>
          <w:lang w:eastAsia="ar-SA"/>
        </w:rPr>
        <w:pict>
          <v:shape id="_x0000_i1275" type="#_x0000_t75" style="width:30pt;height:21pt">
            <v:imagedata r:id="rId195" o:title=""/>
          </v:shape>
        </w:pict>
      </w:r>
      <w:r w:rsidRPr="009073EE">
        <w:rPr>
          <w:sz w:val="24"/>
          <w:szCs w:val="24"/>
          <w:lang w:eastAsia="ar-SA"/>
        </w:rPr>
        <w:t xml:space="preserve">, </w:t>
      </w:r>
      <w:r w:rsidR="0082100A" w:rsidRPr="0082100A">
        <w:rPr>
          <w:position w:val="-12"/>
          <w:sz w:val="24"/>
          <w:szCs w:val="24"/>
          <w:lang w:eastAsia="ar-SA"/>
        </w:rPr>
        <w:pict>
          <v:shape id="_x0000_i1276" type="#_x0000_t75" style="width:57.75pt;height:21pt">
            <v:imagedata r:id="rId196" o:title=""/>
          </v:shape>
        </w:pict>
      </w:r>
      <w:r w:rsidRPr="009073EE">
        <w:rPr>
          <w:sz w:val="24"/>
          <w:szCs w:val="24"/>
          <w:lang w:eastAsia="ar-SA"/>
        </w:rPr>
        <w:t xml:space="preserve">, </w:t>
      </w:r>
      <w:r w:rsidR="0082100A" w:rsidRPr="0082100A">
        <w:rPr>
          <w:position w:val="-12"/>
          <w:sz w:val="24"/>
          <w:szCs w:val="24"/>
          <w:lang w:eastAsia="ar-SA"/>
        </w:rPr>
        <w:pict>
          <v:shape id="_x0000_i1277" type="#_x0000_t75" style="width:87pt;height:21pt">
            <v:imagedata r:id="rId197"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в</w:t>
      </w:r>
      <w:proofErr w:type="gramStart"/>
      <w:r w:rsidRPr="009073EE">
        <w:rPr>
          <w:sz w:val="24"/>
          <w:szCs w:val="24"/>
          <w:lang w:eastAsia="ar-SA"/>
        </w:rPr>
        <w:t>1</w:t>
      </w:r>
      <w:proofErr w:type="gramEnd"/>
      <w:r w:rsidRPr="009073EE">
        <w:rPr>
          <w:sz w:val="24"/>
          <w:szCs w:val="24"/>
          <w:lang w:eastAsia="ar-SA"/>
        </w:rPr>
        <w:t xml:space="preserve">) Известно, что </w:t>
      </w:r>
      <w:r w:rsidR="0082100A" w:rsidRPr="0082100A">
        <w:rPr>
          <w:position w:val="-18"/>
          <w:sz w:val="24"/>
          <w:szCs w:val="24"/>
          <w:lang w:eastAsia="ar-SA"/>
        </w:rPr>
        <w:pict>
          <v:shape id="_x0000_i1278" type="#_x0000_t75" style="width:157.5pt;height:26.25pt" filled="t">
            <v:fill color2="black" type="frame"/>
            <v:imagedata r:id="rId198" o:title=""/>
          </v:shape>
        </w:pict>
      </w:r>
      <w:r w:rsidRPr="009073EE">
        <w:rPr>
          <w:sz w:val="24"/>
          <w:szCs w:val="24"/>
          <w:lang w:eastAsia="ar-SA"/>
        </w:rPr>
        <w:t xml:space="preserve">. Найти: </w:t>
      </w:r>
      <w:r w:rsidR="0082100A" w:rsidRPr="0082100A">
        <w:rPr>
          <w:position w:val="-12"/>
          <w:sz w:val="24"/>
          <w:szCs w:val="24"/>
          <w:lang w:eastAsia="ar-SA"/>
        </w:rPr>
        <w:pict>
          <v:shape id="_x0000_i1279" type="#_x0000_t75" style="width:30pt;height:21pt">
            <v:imagedata r:id="rId195" o:title=""/>
          </v:shape>
        </w:pict>
      </w:r>
      <w:r w:rsidRPr="009073EE">
        <w:rPr>
          <w:sz w:val="24"/>
          <w:szCs w:val="24"/>
          <w:lang w:eastAsia="ar-SA"/>
        </w:rPr>
        <w:t xml:space="preserve">, </w:t>
      </w:r>
      <w:r w:rsidR="0082100A" w:rsidRPr="0082100A">
        <w:rPr>
          <w:position w:val="-12"/>
          <w:sz w:val="24"/>
          <w:szCs w:val="24"/>
          <w:lang w:eastAsia="ar-SA"/>
        </w:rPr>
        <w:pict>
          <v:shape id="_x0000_i1280" type="#_x0000_t75" style="width:93pt;height:21pt">
            <v:imagedata r:id="rId199"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lastRenderedPageBreak/>
        <w:t>в</w:t>
      </w:r>
      <w:proofErr w:type="gramStart"/>
      <w:r w:rsidRPr="009073EE">
        <w:rPr>
          <w:sz w:val="24"/>
          <w:szCs w:val="24"/>
          <w:lang w:eastAsia="ar-SA"/>
        </w:rPr>
        <w:t>2</w:t>
      </w:r>
      <w:proofErr w:type="gramEnd"/>
      <w:r w:rsidRPr="009073EE">
        <w:rPr>
          <w:sz w:val="24"/>
          <w:szCs w:val="24"/>
          <w:lang w:eastAsia="ar-SA"/>
        </w:rPr>
        <w:t xml:space="preserve">) </w:t>
      </w:r>
      <w:r w:rsidR="0082100A" w:rsidRPr="0082100A">
        <w:rPr>
          <w:position w:val="-18"/>
          <w:sz w:val="24"/>
          <w:szCs w:val="24"/>
          <w:lang w:eastAsia="ar-SA"/>
        </w:rPr>
        <w:pict>
          <v:shape id="_x0000_i1281" type="#_x0000_t75" style="width:129.75pt;height:24.75pt" filled="t">
            <v:fill color2="black" type="frame"/>
            <v:imagedata r:id="rId200" o:title=""/>
          </v:shape>
        </w:pict>
      </w:r>
      <w:r w:rsidRPr="009073EE">
        <w:rPr>
          <w:sz w:val="24"/>
          <w:szCs w:val="24"/>
          <w:lang w:eastAsia="ar-SA"/>
        </w:rPr>
        <w:t xml:space="preserve">. Найти векторное произведение векторов  при </w:t>
      </w:r>
      <w:r w:rsidR="0082100A" w:rsidRPr="0082100A">
        <w:rPr>
          <w:position w:val="-10"/>
          <w:sz w:val="24"/>
          <w:szCs w:val="24"/>
          <w:lang w:eastAsia="ar-SA"/>
        </w:rPr>
        <w:pict>
          <v:shape id="_x0000_i1282" type="#_x0000_t75" style="width:36.75pt;height:21pt">
            <v:imagedata r:id="rId201" o:title=""/>
          </v:shape>
        </w:pict>
      </w:r>
      <w:r w:rsidRPr="009073EE">
        <w:rPr>
          <w:sz w:val="24"/>
          <w:szCs w:val="24"/>
          <w:lang w:eastAsia="ar-SA"/>
        </w:rPr>
        <w:t xml:space="preserve">, </w:t>
      </w:r>
      <w:r w:rsidR="0082100A" w:rsidRPr="0082100A">
        <w:rPr>
          <w:position w:val="-10"/>
          <w:sz w:val="24"/>
          <w:szCs w:val="24"/>
          <w:lang w:eastAsia="ar-SA"/>
        </w:rPr>
        <w:pict>
          <v:shape id="_x0000_i1283" type="#_x0000_t75" style="width:44.25pt;height:21pt">
            <v:imagedata r:id="rId202" o:title=""/>
          </v:shape>
        </w:pict>
      </w:r>
      <w:r w:rsidRPr="009073EE">
        <w:rPr>
          <w:sz w:val="24"/>
          <w:szCs w:val="24"/>
          <w:lang w:eastAsia="ar-SA"/>
        </w:rPr>
        <w:t>,</w:t>
      </w:r>
      <w:r w:rsidR="0082100A" w:rsidRPr="0082100A">
        <w:rPr>
          <w:position w:val="-10"/>
          <w:sz w:val="24"/>
          <w:szCs w:val="24"/>
          <w:lang w:eastAsia="ar-SA"/>
        </w:rPr>
        <w:pict>
          <v:shape id="_x0000_i1284" type="#_x0000_t75" style="width:44.25pt;height:21pt">
            <v:imagedata r:id="rId203" o:title=""/>
          </v:shape>
        </w:pict>
      </w:r>
      <w:r w:rsidRPr="009073EE">
        <w:rPr>
          <w:sz w:val="24"/>
          <w:szCs w:val="24"/>
          <w:lang w:eastAsia="ar-SA"/>
        </w:rPr>
        <w:t>,</w:t>
      </w:r>
      <w:r w:rsidR="0082100A" w:rsidRPr="0082100A">
        <w:rPr>
          <w:position w:val="-10"/>
          <w:sz w:val="24"/>
          <w:szCs w:val="24"/>
          <w:lang w:eastAsia="ar-SA"/>
        </w:rPr>
        <w:pict>
          <v:shape id="_x0000_i1285" type="#_x0000_t75" style="width:48.75pt;height:21pt">
            <v:imagedata r:id="rId204"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г</w:t>
      </w:r>
      <w:proofErr w:type="gramStart"/>
      <w:r w:rsidRPr="009073EE">
        <w:rPr>
          <w:sz w:val="24"/>
          <w:szCs w:val="24"/>
          <w:lang w:eastAsia="ar-SA"/>
        </w:rPr>
        <w:t>1</w:t>
      </w:r>
      <w:proofErr w:type="gramEnd"/>
      <w:r w:rsidRPr="009073EE">
        <w:rPr>
          <w:sz w:val="24"/>
          <w:szCs w:val="24"/>
          <w:lang w:eastAsia="ar-SA"/>
        </w:rPr>
        <w:t xml:space="preserve">) Найти площадь параллелограмма, построенного на векторах </w:t>
      </w:r>
      <w:r w:rsidR="0082100A" w:rsidRPr="0082100A">
        <w:rPr>
          <w:position w:val="-12"/>
          <w:sz w:val="24"/>
          <w:szCs w:val="24"/>
          <w:lang w:eastAsia="ar-SA"/>
        </w:rPr>
        <w:pict>
          <v:shape id="_x0000_i1286" type="#_x0000_t75" style="width:114pt;height:21pt">
            <v:imagedata r:id="rId205"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г</w:t>
      </w:r>
      <w:proofErr w:type="gramStart"/>
      <w:r w:rsidRPr="009073EE">
        <w:rPr>
          <w:sz w:val="24"/>
          <w:szCs w:val="24"/>
          <w:lang w:eastAsia="ar-SA"/>
        </w:rPr>
        <w:t>2</w:t>
      </w:r>
      <w:proofErr w:type="gramEnd"/>
      <w:r w:rsidRPr="009073EE">
        <w:rPr>
          <w:sz w:val="24"/>
          <w:szCs w:val="24"/>
          <w:lang w:eastAsia="ar-SA"/>
        </w:rPr>
        <w:t xml:space="preserve">) Найти площадь </w:t>
      </w:r>
      <w:r w:rsidR="0082100A" w:rsidRPr="0082100A">
        <w:rPr>
          <w:position w:val="-6"/>
          <w:sz w:val="24"/>
          <w:szCs w:val="24"/>
          <w:lang w:eastAsia="ar-SA"/>
        </w:rPr>
        <w:pict>
          <v:shape id="_x0000_i1287" type="#_x0000_t75" style="width:39pt;height:15pt">
            <v:imagedata r:id="rId36" o:title=""/>
          </v:shape>
        </w:pict>
      </w:r>
      <w:r w:rsidRPr="009073EE">
        <w:rPr>
          <w:sz w:val="24"/>
          <w:szCs w:val="24"/>
          <w:lang w:eastAsia="ar-SA"/>
        </w:rPr>
        <w:t xml:space="preserve">, если </w:t>
      </w:r>
      <w:r w:rsidR="0082100A" w:rsidRPr="0082100A">
        <w:rPr>
          <w:position w:val="-12"/>
          <w:sz w:val="24"/>
          <w:szCs w:val="24"/>
          <w:lang w:eastAsia="ar-SA"/>
        </w:rPr>
        <w:pict>
          <v:shape id="_x0000_i1288" type="#_x0000_t75" style="width:174.75pt;height:18pt">
            <v:imagedata r:id="rId206"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proofErr w:type="gramStart"/>
      <w:r w:rsidRPr="009073EE">
        <w:rPr>
          <w:sz w:val="24"/>
          <w:szCs w:val="24"/>
          <w:lang w:eastAsia="ar-SA"/>
        </w:rPr>
        <w:t xml:space="preserve">г3) Найти площадь параллелограмма, построенного на векторах </w:t>
      </w:r>
      <w:r w:rsidR="0082100A" w:rsidRPr="0082100A">
        <w:rPr>
          <w:position w:val="-5"/>
          <w:sz w:val="24"/>
          <w:szCs w:val="24"/>
          <w:lang w:eastAsia="ar-SA"/>
        </w:rPr>
        <w:pict>
          <v:shape id="_x0000_i1289" type="#_x0000_t75" style="width:12.75pt;height:22.5pt" filled="t">
            <v:fill color2="black" type="frame"/>
            <v:imagedata r:id="rId207" o:title=""/>
          </v:shape>
        </w:pict>
      </w:r>
      <w:r w:rsidRPr="009073EE">
        <w:rPr>
          <w:sz w:val="24"/>
          <w:szCs w:val="24"/>
          <w:lang w:eastAsia="ar-SA"/>
        </w:rPr>
        <w:t xml:space="preserve"> и </w:t>
      </w:r>
      <w:r w:rsidR="0082100A" w:rsidRPr="0082100A">
        <w:rPr>
          <w:position w:val="-5"/>
          <w:sz w:val="24"/>
          <w:szCs w:val="24"/>
          <w:lang w:eastAsia="ar-SA"/>
        </w:rPr>
        <w:pict>
          <v:shape id="_x0000_i1290" type="#_x0000_t75" style="width:11.25pt;height:21.75pt" filled="t">
            <v:fill color2="black" type="frame"/>
            <v:imagedata r:id="rId208" o:title=""/>
          </v:shape>
        </w:pict>
      </w:r>
      <w:r w:rsidRPr="009073EE">
        <w:rPr>
          <w:sz w:val="24"/>
          <w:szCs w:val="24"/>
          <w:lang w:eastAsia="ar-SA"/>
        </w:rPr>
        <w:t>, как на сторонах, где</w:t>
      </w:r>
      <w:r w:rsidR="0082100A" w:rsidRPr="0082100A">
        <w:rPr>
          <w:position w:val="-24"/>
          <w:sz w:val="24"/>
          <w:szCs w:val="24"/>
          <w:lang w:eastAsia="ar-SA"/>
        </w:rPr>
        <w:pict>
          <v:shape id="_x0000_i1291" type="#_x0000_t75" style="width:276.75pt;height:32.25pt" filled="t">
            <v:fill color2="black" type="frame"/>
            <v:imagedata r:id="rId209" o:title=""/>
          </v:shape>
        </w:pict>
      </w:r>
      <w:r w:rsidRPr="009073EE">
        <w:rPr>
          <w:sz w:val="24"/>
          <w:szCs w:val="24"/>
          <w:lang w:eastAsia="ar-SA"/>
        </w:rPr>
        <w:t>.</w:t>
      </w:r>
      <w:proofErr w:type="gramEnd"/>
    </w:p>
    <w:p w:rsidR="009073EE" w:rsidRPr="009073EE" w:rsidRDefault="009073EE" w:rsidP="009073EE">
      <w:pPr>
        <w:suppressAutoHyphens/>
        <w:jc w:val="both"/>
        <w:rPr>
          <w:sz w:val="24"/>
          <w:szCs w:val="24"/>
          <w:lang w:eastAsia="ar-SA"/>
        </w:rPr>
      </w:pPr>
      <w:r w:rsidRPr="009073EE">
        <w:rPr>
          <w:sz w:val="24"/>
          <w:szCs w:val="24"/>
          <w:lang w:eastAsia="ar-SA"/>
        </w:rPr>
        <w:t>11. а</w:t>
      </w:r>
      <w:proofErr w:type="gramStart"/>
      <w:r w:rsidRPr="009073EE">
        <w:rPr>
          <w:sz w:val="24"/>
          <w:szCs w:val="24"/>
          <w:lang w:eastAsia="ar-SA"/>
        </w:rPr>
        <w:t>1</w:t>
      </w:r>
      <w:proofErr w:type="gramEnd"/>
      <w:r w:rsidRPr="009073EE">
        <w:rPr>
          <w:sz w:val="24"/>
          <w:szCs w:val="24"/>
          <w:lang w:eastAsia="ar-SA"/>
        </w:rPr>
        <w:t xml:space="preserve">) Компланарны ли векторы </w:t>
      </w:r>
      <w:r w:rsidR="0082100A" w:rsidRPr="0082100A">
        <w:rPr>
          <w:position w:val="-7"/>
          <w:sz w:val="24"/>
          <w:szCs w:val="24"/>
          <w:lang w:eastAsia="ar-SA"/>
        </w:rPr>
        <w:pict>
          <v:shape id="_x0000_i1292" type="#_x0000_t75" style="width:153pt;height:19.5pt" filled="t">
            <v:fill color2="black" type="frame"/>
            <v:imagedata r:id="rId210"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а</w:t>
      </w:r>
      <w:proofErr w:type="gramStart"/>
      <w:r w:rsidRPr="009073EE">
        <w:rPr>
          <w:sz w:val="24"/>
          <w:szCs w:val="24"/>
          <w:lang w:eastAsia="ar-SA"/>
        </w:rPr>
        <w:t>2</w:t>
      </w:r>
      <w:proofErr w:type="gramEnd"/>
      <w:r w:rsidRPr="009073EE">
        <w:rPr>
          <w:sz w:val="24"/>
          <w:szCs w:val="24"/>
          <w:lang w:eastAsia="ar-SA"/>
        </w:rPr>
        <w:t xml:space="preserve">) Образуют ли векторы </w:t>
      </w:r>
      <w:r w:rsidR="0082100A" w:rsidRPr="0082100A">
        <w:rPr>
          <w:position w:val="-7"/>
          <w:sz w:val="24"/>
          <w:szCs w:val="24"/>
          <w:lang w:eastAsia="ar-SA"/>
        </w:rPr>
        <w:pict>
          <v:shape id="_x0000_i1293" type="#_x0000_t75" style="width:154.5pt;height:20.25pt" filled="t">
            <v:fill color2="black" type="frame"/>
            <v:imagedata r:id="rId211" o:title=""/>
          </v:shape>
        </w:pict>
      </w:r>
      <w:r w:rsidRPr="009073EE">
        <w:rPr>
          <w:sz w:val="24"/>
          <w:szCs w:val="24"/>
          <w:lang w:eastAsia="ar-SA"/>
        </w:rPr>
        <w:t xml:space="preserve"> базис?</w:t>
      </w:r>
    </w:p>
    <w:p w:rsidR="009073EE" w:rsidRPr="009073EE" w:rsidRDefault="009073EE" w:rsidP="009073EE">
      <w:pPr>
        <w:suppressAutoHyphens/>
        <w:jc w:val="both"/>
        <w:rPr>
          <w:sz w:val="24"/>
          <w:szCs w:val="24"/>
          <w:lang w:eastAsia="ar-SA"/>
        </w:rPr>
      </w:pPr>
      <w:proofErr w:type="gramStart"/>
      <w:r w:rsidRPr="009073EE">
        <w:rPr>
          <w:sz w:val="24"/>
          <w:szCs w:val="24"/>
          <w:lang w:eastAsia="ar-SA"/>
        </w:rPr>
        <w:t xml:space="preserve">а3) Доказать что точки </w:t>
      </w:r>
      <w:r w:rsidR="0082100A" w:rsidRPr="0082100A">
        <w:rPr>
          <w:position w:val="-4"/>
          <w:sz w:val="24"/>
          <w:szCs w:val="24"/>
          <w:lang w:eastAsia="ar-SA"/>
        </w:rPr>
        <w:pict>
          <v:shape id="_x0000_i1294" type="#_x0000_t75" style="width:185.25pt;height:15.75pt" filled="t">
            <v:fill color2="black" type="frame"/>
            <v:imagedata r:id="rId212" o:title=""/>
          </v:shape>
        </w:pict>
      </w:r>
      <w:r w:rsidRPr="009073EE">
        <w:rPr>
          <w:sz w:val="24"/>
          <w:szCs w:val="24"/>
          <w:lang w:eastAsia="ar-SA"/>
        </w:rPr>
        <w:t xml:space="preserve"> лежат в одной плоскости.</w:t>
      </w:r>
      <w:proofErr w:type="gramEnd"/>
    </w:p>
    <w:p w:rsidR="009073EE" w:rsidRPr="009073EE" w:rsidRDefault="009073EE" w:rsidP="009073EE">
      <w:pPr>
        <w:suppressAutoHyphens/>
        <w:jc w:val="both"/>
        <w:rPr>
          <w:sz w:val="24"/>
          <w:szCs w:val="24"/>
          <w:lang w:eastAsia="ar-SA"/>
        </w:rPr>
      </w:pPr>
      <w:r w:rsidRPr="009073EE">
        <w:rPr>
          <w:sz w:val="24"/>
          <w:szCs w:val="24"/>
          <w:lang w:eastAsia="ar-SA"/>
        </w:rPr>
        <w:t>а</w:t>
      </w:r>
      <w:proofErr w:type="gramStart"/>
      <w:r w:rsidRPr="009073EE">
        <w:rPr>
          <w:sz w:val="24"/>
          <w:szCs w:val="24"/>
          <w:lang w:eastAsia="ar-SA"/>
        </w:rPr>
        <w:t>4</w:t>
      </w:r>
      <w:proofErr w:type="gramEnd"/>
      <w:r w:rsidRPr="009073EE">
        <w:rPr>
          <w:sz w:val="24"/>
          <w:szCs w:val="24"/>
          <w:lang w:eastAsia="ar-SA"/>
        </w:rPr>
        <w:t xml:space="preserve">) Доказать что тройка векторов </w:t>
      </w:r>
      <w:r w:rsidR="0082100A" w:rsidRPr="0082100A">
        <w:rPr>
          <w:position w:val="-12"/>
          <w:sz w:val="24"/>
          <w:szCs w:val="24"/>
          <w:lang w:eastAsia="ar-SA"/>
        </w:rPr>
        <w:pict>
          <v:shape id="_x0000_i1295" type="#_x0000_t75" style="width:153.75pt;height:21.75pt" filled="t">
            <v:fill color2="black" type="frame"/>
            <v:imagedata r:id="rId213" o:title=""/>
          </v:shape>
        </w:pict>
      </w:r>
      <w:r w:rsidRPr="009073EE">
        <w:rPr>
          <w:sz w:val="24"/>
          <w:szCs w:val="24"/>
          <w:lang w:eastAsia="ar-SA"/>
        </w:rPr>
        <w:t>имеет левую ориентацию.</w:t>
      </w:r>
    </w:p>
    <w:p w:rsidR="009073EE" w:rsidRPr="009073EE" w:rsidRDefault="009073EE" w:rsidP="009073EE">
      <w:pPr>
        <w:suppressAutoHyphens/>
        <w:jc w:val="both"/>
        <w:rPr>
          <w:sz w:val="24"/>
          <w:szCs w:val="24"/>
          <w:lang w:eastAsia="ar-SA"/>
        </w:rPr>
      </w:pPr>
      <w:proofErr w:type="gramStart"/>
      <w:r w:rsidRPr="009073EE">
        <w:rPr>
          <w:sz w:val="24"/>
          <w:szCs w:val="24"/>
          <w:lang w:eastAsia="ar-SA"/>
        </w:rPr>
        <w:t xml:space="preserve">а5) Показать, что векторы </w:t>
      </w:r>
      <w:r w:rsidR="0082100A" w:rsidRPr="0082100A">
        <w:rPr>
          <w:position w:val="-12"/>
          <w:sz w:val="24"/>
          <w:szCs w:val="24"/>
          <w:lang w:eastAsia="ar-SA"/>
        </w:rPr>
        <w:pict>
          <v:shape id="_x0000_i1296" type="#_x0000_t75" style="width:321.75pt;height:21.75pt" filled="t">
            <v:fill color2="black" type="frame"/>
            <v:imagedata r:id="rId214" o:title=""/>
          </v:shape>
        </w:pict>
      </w:r>
      <w:r w:rsidRPr="009073EE">
        <w:rPr>
          <w:sz w:val="24"/>
          <w:szCs w:val="24"/>
          <w:lang w:eastAsia="ar-SA"/>
        </w:rPr>
        <w:t xml:space="preserve"> ни при каком значении </w:t>
      </w:r>
      <w:r w:rsidRPr="009073EE">
        <w:rPr>
          <w:sz w:val="24"/>
          <w:szCs w:val="24"/>
          <w:lang w:val="en-US" w:eastAsia="ar-SA"/>
        </w:rPr>
        <w:t>m</w:t>
      </w:r>
      <w:r w:rsidRPr="009073EE">
        <w:rPr>
          <w:sz w:val="24"/>
          <w:szCs w:val="24"/>
          <w:lang w:eastAsia="ar-SA"/>
        </w:rPr>
        <w:t xml:space="preserve"> не могут быть компланарны.</w:t>
      </w:r>
      <w:proofErr w:type="gramEnd"/>
    </w:p>
    <w:p w:rsidR="009073EE" w:rsidRPr="009073EE" w:rsidRDefault="009073EE" w:rsidP="009073EE">
      <w:pPr>
        <w:suppressAutoHyphens/>
        <w:jc w:val="both"/>
        <w:rPr>
          <w:sz w:val="24"/>
          <w:szCs w:val="24"/>
          <w:lang w:eastAsia="ar-SA"/>
        </w:rPr>
      </w:pPr>
      <w:r w:rsidRPr="009073EE">
        <w:rPr>
          <w:sz w:val="24"/>
          <w:szCs w:val="24"/>
          <w:lang w:eastAsia="ar-SA"/>
        </w:rPr>
        <w:t xml:space="preserve">б) Найти </w:t>
      </w:r>
      <w:r w:rsidR="0082100A" w:rsidRPr="0082100A">
        <w:rPr>
          <w:position w:val="-12"/>
          <w:sz w:val="24"/>
          <w:szCs w:val="24"/>
          <w:lang w:eastAsia="ar-SA"/>
        </w:rPr>
        <w:pict>
          <v:shape id="_x0000_i1297" type="#_x0000_t75" style="width:192pt;height:21.75pt" filled="t">
            <v:fill color2="black" type="frame"/>
            <v:imagedata r:id="rId215"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в</w:t>
      </w:r>
      <w:proofErr w:type="gramStart"/>
      <w:r w:rsidRPr="009073EE">
        <w:rPr>
          <w:sz w:val="24"/>
          <w:szCs w:val="24"/>
          <w:lang w:eastAsia="ar-SA"/>
        </w:rPr>
        <w:t>1</w:t>
      </w:r>
      <w:proofErr w:type="gramEnd"/>
      <w:r w:rsidRPr="009073EE">
        <w:rPr>
          <w:sz w:val="24"/>
          <w:szCs w:val="24"/>
          <w:lang w:eastAsia="ar-SA"/>
        </w:rPr>
        <w:t xml:space="preserve">) Найти объем треугольной пирамиды с вершинами </w:t>
      </w:r>
      <w:r w:rsidR="0082100A" w:rsidRPr="0082100A">
        <w:rPr>
          <w:position w:val="-12"/>
          <w:sz w:val="24"/>
          <w:szCs w:val="24"/>
          <w:lang w:eastAsia="ar-SA"/>
        </w:rPr>
        <w:pict>
          <v:shape id="_x0000_i1298" type="#_x0000_t75" style="width:206.25pt;height:18pt" filled="t">
            <v:fill color2="black" type="frame"/>
            <v:imagedata r:id="rId216" o:title=""/>
          </v:shape>
        </w:pict>
      </w:r>
      <w:r w:rsidRPr="009073EE">
        <w:rPr>
          <w:sz w:val="24"/>
          <w:szCs w:val="24"/>
          <w:lang w:eastAsia="ar-SA"/>
        </w:rPr>
        <w:t>.</w:t>
      </w:r>
    </w:p>
    <w:p w:rsidR="009073EE" w:rsidRPr="009073EE" w:rsidRDefault="009073EE" w:rsidP="009073EE">
      <w:pPr>
        <w:suppressAutoHyphens/>
        <w:jc w:val="both"/>
        <w:rPr>
          <w:i/>
          <w:sz w:val="24"/>
          <w:szCs w:val="24"/>
          <w:lang w:eastAsia="ar-SA"/>
        </w:rPr>
      </w:pPr>
      <w:r w:rsidRPr="009073EE">
        <w:rPr>
          <w:sz w:val="24"/>
          <w:szCs w:val="24"/>
          <w:lang w:eastAsia="ar-SA"/>
        </w:rPr>
        <w:t>в</w:t>
      </w:r>
      <w:proofErr w:type="gramStart"/>
      <w:r w:rsidRPr="009073EE">
        <w:rPr>
          <w:sz w:val="24"/>
          <w:szCs w:val="24"/>
          <w:lang w:eastAsia="ar-SA"/>
        </w:rPr>
        <w:t>2</w:t>
      </w:r>
      <w:proofErr w:type="gramEnd"/>
      <w:r w:rsidRPr="009073EE">
        <w:rPr>
          <w:sz w:val="24"/>
          <w:szCs w:val="24"/>
          <w:lang w:eastAsia="ar-SA"/>
        </w:rPr>
        <w:t xml:space="preserve">) Даны вершины тетраэдра </w:t>
      </w:r>
      <w:r w:rsidR="0082100A" w:rsidRPr="0082100A">
        <w:rPr>
          <w:position w:val="-12"/>
          <w:sz w:val="24"/>
          <w:szCs w:val="24"/>
          <w:lang w:eastAsia="ar-SA"/>
        </w:rPr>
        <w:pict>
          <v:shape id="_x0000_i1299" type="#_x0000_t75" style="width:231pt;height:18pt" filled="t">
            <v:fill color2="black" type="frame"/>
            <v:imagedata r:id="rId217" o:title=""/>
          </v:shape>
        </w:pict>
      </w:r>
      <w:r w:rsidRPr="009073EE">
        <w:rPr>
          <w:sz w:val="24"/>
          <w:szCs w:val="24"/>
          <w:lang w:eastAsia="ar-SA"/>
        </w:rPr>
        <w:t xml:space="preserve">. Найти длину высоты, опущенную из вершины </w:t>
      </w:r>
      <w:r w:rsidRPr="009073EE">
        <w:rPr>
          <w:i/>
          <w:sz w:val="24"/>
          <w:szCs w:val="24"/>
          <w:lang w:eastAsia="ar-SA"/>
        </w:rPr>
        <w:t>С.</w:t>
      </w:r>
    </w:p>
    <w:p w:rsidR="009073EE" w:rsidRPr="009073EE" w:rsidRDefault="009073EE" w:rsidP="009073EE">
      <w:pPr>
        <w:suppressAutoHyphens/>
        <w:ind w:firstLine="708"/>
        <w:rPr>
          <w:sz w:val="24"/>
          <w:lang w:eastAsia="ru-RU"/>
        </w:rPr>
      </w:pPr>
    </w:p>
    <w:p w:rsidR="009073EE" w:rsidRPr="009073EE" w:rsidRDefault="009073EE" w:rsidP="009073EE">
      <w:pPr>
        <w:suppressAutoHyphens/>
        <w:rPr>
          <w:b/>
          <w:sz w:val="24"/>
          <w:lang w:eastAsia="ru-RU"/>
        </w:rPr>
      </w:pPr>
      <w:r w:rsidRPr="009073EE">
        <w:rPr>
          <w:b/>
          <w:sz w:val="24"/>
          <w:lang w:eastAsia="ru-RU"/>
        </w:rPr>
        <w:t>2. Координаты на плоскости и в пространстве (2 ч, 1 пара)</w:t>
      </w:r>
    </w:p>
    <w:p w:rsidR="009073EE" w:rsidRPr="009073EE" w:rsidRDefault="009073EE" w:rsidP="009073EE">
      <w:pPr>
        <w:jc w:val="both"/>
        <w:rPr>
          <w:sz w:val="24"/>
          <w:szCs w:val="24"/>
          <w:lang w:eastAsia="ar-SA"/>
        </w:rPr>
      </w:pPr>
      <w:r w:rsidRPr="009073EE">
        <w:rPr>
          <w:b/>
          <w:sz w:val="24"/>
          <w:lang w:eastAsia="ru-RU"/>
        </w:rPr>
        <w:tab/>
      </w:r>
      <w:r w:rsidRPr="009073EE">
        <w:rPr>
          <w:sz w:val="24"/>
          <w:szCs w:val="24"/>
          <w:lang w:eastAsia="ar-SA"/>
        </w:rPr>
        <w:t xml:space="preserve">1. Построить точку </w:t>
      </w:r>
      <w:r w:rsidR="0082100A" w:rsidRPr="0082100A">
        <w:rPr>
          <w:position w:val="-12"/>
          <w:sz w:val="24"/>
          <w:szCs w:val="24"/>
          <w:lang w:eastAsia="ar-SA"/>
        </w:rPr>
        <w:pict>
          <v:shape id="_x0000_i1300" type="#_x0000_t75" style="width:44.25pt;height:18pt" filled="t">
            <v:fill color2="black" type="frame"/>
            <v:imagedata r:id="rId218" o:title=""/>
          </v:shape>
        </w:pict>
      </w:r>
      <w:r w:rsidRPr="009073EE">
        <w:rPr>
          <w:sz w:val="24"/>
          <w:szCs w:val="24"/>
          <w:lang w:eastAsia="ar-SA"/>
        </w:rPr>
        <w:t>. Найти координаты точек, симметричных ей относительно координатных осей, начала координат и биссектрис координатных углов. Построить эти точки.</w:t>
      </w:r>
    </w:p>
    <w:p w:rsidR="009073EE" w:rsidRPr="009073EE" w:rsidRDefault="009073EE" w:rsidP="009073EE">
      <w:pPr>
        <w:suppressAutoHyphens/>
        <w:jc w:val="both"/>
        <w:rPr>
          <w:sz w:val="24"/>
          <w:szCs w:val="24"/>
          <w:lang w:eastAsia="ar-SA"/>
        </w:rPr>
      </w:pPr>
    </w:p>
    <w:p w:rsidR="009073EE" w:rsidRPr="009073EE" w:rsidRDefault="009073EE" w:rsidP="009073EE">
      <w:pPr>
        <w:suppressAutoHyphens/>
        <w:jc w:val="both"/>
        <w:rPr>
          <w:sz w:val="24"/>
          <w:szCs w:val="24"/>
          <w:lang w:eastAsia="ar-SA"/>
        </w:rPr>
      </w:pPr>
      <w:r w:rsidRPr="009073EE">
        <w:rPr>
          <w:sz w:val="24"/>
          <w:szCs w:val="24"/>
          <w:lang w:eastAsia="ar-SA"/>
        </w:rPr>
        <w:t>2. а</w:t>
      </w:r>
      <w:proofErr w:type="gramStart"/>
      <w:r w:rsidRPr="009073EE">
        <w:rPr>
          <w:sz w:val="24"/>
          <w:szCs w:val="24"/>
          <w:lang w:eastAsia="ar-SA"/>
        </w:rPr>
        <w:t>1</w:t>
      </w:r>
      <w:proofErr w:type="gramEnd"/>
      <w:r w:rsidRPr="009073EE">
        <w:rPr>
          <w:sz w:val="24"/>
          <w:szCs w:val="24"/>
          <w:lang w:eastAsia="ar-SA"/>
        </w:rPr>
        <w:t>) Вычислить длины медиан треугольника с вершинами</w:t>
      </w:r>
      <w:r w:rsidR="0082100A" w:rsidRPr="0082100A">
        <w:rPr>
          <w:position w:val="-12"/>
          <w:sz w:val="24"/>
          <w:szCs w:val="24"/>
          <w:lang w:eastAsia="ar-SA"/>
        </w:rPr>
        <w:pict>
          <v:shape id="_x0000_i1301" type="#_x0000_t75" style="width:141pt;height:18pt" filled="t">
            <v:fill color2="black" type="frame"/>
            <v:imagedata r:id="rId219"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а</w:t>
      </w:r>
      <w:proofErr w:type="gramStart"/>
      <w:r w:rsidRPr="009073EE">
        <w:rPr>
          <w:sz w:val="24"/>
          <w:szCs w:val="24"/>
          <w:lang w:eastAsia="ar-SA"/>
        </w:rPr>
        <w:t>2</w:t>
      </w:r>
      <w:proofErr w:type="gramEnd"/>
      <w:r w:rsidRPr="009073EE">
        <w:rPr>
          <w:sz w:val="24"/>
          <w:szCs w:val="24"/>
          <w:lang w:eastAsia="ar-SA"/>
        </w:rPr>
        <w:t xml:space="preserve">) Показать, что треугольник с вершинами </w:t>
      </w:r>
      <w:r w:rsidR="0082100A" w:rsidRPr="0082100A">
        <w:rPr>
          <w:position w:val="-12"/>
          <w:sz w:val="24"/>
          <w:szCs w:val="24"/>
          <w:lang w:eastAsia="ar-SA"/>
        </w:rPr>
        <w:pict>
          <v:shape id="_x0000_i1302" type="#_x0000_t75" style="width:158.25pt;height:18pt" filled="t">
            <v:fill color2="black" type="frame"/>
            <v:imagedata r:id="rId220" o:title=""/>
          </v:shape>
        </w:pict>
      </w:r>
      <w:r w:rsidRPr="009073EE">
        <w:rPr>
          <w:sz w:val="24"/>
          <w:szCs w:val="24"/>
          <w:lang w:eastAsia="ar-SA"/>
        </w:rPr>
        <w:t xml:space="preserve"> - прямоугольный.</w:t>
      </w:r>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1</w:t>
      </w:r>
      <w:proofErr w:type="gramEnd"/>
      <w:r w:rsidRPr="009073EE">
        <w:rPr>
          <w:sz w:val="24"/>
          <w:szCs w:val="24"/>
          <w:lang w:eastAsia="ar-SA"/>
        </w:rPr>
        <w:t xml:space="preserve">) Известны точки </w:t>
      </w:r>
      <w:r w:rsidR="0082100A" w:rsidRPr="0082100A">
        <w:rPr>
          <w:position w:val="-12"/>
          <w:sz w:val="24"/>
          <w:szCs w:val="24"/>
          <w:lang w:eastAsia="ar-SA"/>
        </w:rPr>
        <w:pict>
          <v:shape id="_x0000_i1303" type="#_x0000_t75" style="width:96pt;height:18pt" filled="t">
            <v:fill color2="black" type="frame"/>
            <v:imagedata r:id="rId221" o:title=""/>
          </v:shape>
        </w:pict>
      </w:r>
      <w:r w:rsidRPr="009073EE">
        <w:rPr>
          <w:sz w:val="24"/>
          <w:szCs w:val="24"/>
          <w:lang w:eastAsia="ar-SA"/>
        </w:rPr>
        <w:t xml:space="preserve"> - концы отрезка </w:t>
      </w:r>
      <w:r w:rsidRPr="009073EE">
        <w:rPr>
          <w:i/>
          <w:sz w:val="24"/>
          <w:szCs w:val="24"/>
          <w:lang w:val="en-US" w:eastAsia="ar-SA"/>
        </w:rPr>
        <w:t>AB</w:t>
      </w:r>
      <w:r w:rsidRPr="009073EE">
        <w:rPr>
          <w:sz w:val="24"/>
          <w:szCs w:val="24"/>
          <w:lang w:eastAsia="ar-SA"/>
        </w:rPr>
        <w:t>. На этом отрезке находится точка</w:t>
      </w:r>
      <w:proofErr w:type="gramStart"/>
      <w:r w:rsidRPr="009073EE">
        <w:rPr>
          <w:sz w:val="24"/>
          <w:szCs w:val="24"/>
          <w:lang w:eastAsia="ar-SA"/>
        </w:rPr>
        <w:t xml:space="preserve"> </w:t>
      </w:r>
      <w:r w:rsidRPr="009073EE">
        <w:rPr>
          <w:i/>
          <w:sz w:val="24"/>
          <w:szCs w:val="24"/>
          <w:lang w:eastAsia="ar-SA"/>
        </w:rPr>
        <w:t>С</w:t>
      </w:r>
      <w:proofErr w:type="gramEnd"/>
      <w:r w:rsidRPr="009073EE">
        <w:rPr>
          <w:sz w:val="24"/>
          <w:szCs w:val="24"/>
          <w:lang w:eastAsia="ar-SA"/>
        </w:rPr>
        <w:t xml:space="preserve">, расстояние которой от </w:t>
      </w:r>
      <w:r w:rsidRPr="009073EE">
        <w:rPr>
          <w:i/>
          <w:sz w:val="24"/>
          <w:szCs w:val="24"/>
          <w:lang w:eastAsia="ar-SA"/>
        </w:rPr>
        <w:t>А</w:t>
      </w:r>
      <w:r w:rsidRPr="009073EE">
        <w:rPr>
          <w:sz w:val="24"/>
          <w:szCs w:val="24"/>
          <w:lang w:eastAsia="ar-SA"/>
        </w:rPr>
        <w:t xml:space="preserve"> в два раза больше расстояния от </w:t>
      </w:r>
      <w:r w:rsidRPr="009073EE">
        <w:rPr>
          <w:i/>
          <w:sz w:val="24"/>
          <w:szCs w:val="24"/>
          <w:lang w:val="en-US" w:eastAsia="ar-SA"/>
        </w:rPr>
        <w:t>B</w:t>
      </w:r>
      <w:r w:rsidRPr="009073EE">
        <w:rPr>
          <w:sz w:val="24"/>
          <w:szCs w:val="24"/>
          <w:lang w:eastAsia="ar-SA"/>
        </w:rPr>
        <w:t xml:space="preserve">. Определить координаты точки </w:t>
      </w:r>
      <w:r w:rsidRPr="009073EE">
        <w:rPr>
          <w:i/>
          <w:sz w:val="24"/>
          <w:szCs w:val="24"/>
          <w:lang w:eastAsia="ar-SA"/>
        </w:rPr>
        <w:t>С</w: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2</w:t>
      </w:r>
      <w:proofErr w:type="gramEnd"/>
      <w:r w:rsidRPr="009073EE">
        <w:rPr>
          <w:sz w:val="24"/>
          <w:szCs w:val="24"/>
          <w:lang w:eastAsia="ar-SA"/>
        </w:rPr>
        <w:t>) Точка</w:t>
      </w:r>
      <w:r w:rsidR="0082100A" w:rsidRPr="0082100A">
        <w:rPr>
          <w:position w:val="-12"/>
          <w:sz w:val="24"/>
          <w:szCs w:val="24"/>
          <w:lang w:eastAsia="ar-SA"/>
        </w:rPr>
        <w:pict>
          <v:shape id="_x0000_i1304" type="#_x0000_t75" style="width:39.75pt;height:18pt" filled="t">
            <v:fill color2="black" type="frame"/>
            <v:imagedata r:id="rId222" o:title=""/>
          </v:shape>
        </w:pict>
      </w:r>
      <w:r w:rsidRPr="009073EE">
        <w:rPr>
          <w:sz w:val="24"/>
          <w:szCs w:val="24"/>
          <w:lang w:eastAsia="ar-SA"/>
        </w:rPr>
        <w:t xml:space="preserve">служит серединой отрезка </w:t>
      </w:r>
      <w:r w:rsidRPr="009073EE">
        <w:rPr>
          <w:i/>
          <w:sz w:val="24"/>
          <w:szCs w:val="24"/>
          <w:lang w:val="en-US" w:eastAsia="ar-SA"/>
        </w:rPr>
        <w:t>AB</w:t>
      </w:r>
      <w:r w:rsidRPr="009073EE">
        <w:rPr>
          <w:sz w:val="24"/>
          <w:szCs w:val="24"/>
          <w:lang w:eastAsia="ar-SA"/>
        </w:rPr>
        <w:t>. Найти координаты точки</w:t>
      </w:r>
      <w:proofErr w:type="gramStart"/>
      <w:r w:rsidRPr="009073EE">
        <w:rPr>
          <w:sz w:val="24"/>
          <w:szCs w:val="24"/>
          <w:lang w:eastAsia="ar-SA"/>
        </w:rPr>
        <w:t xml:space="preserve"> </w:t>
      </w:r>
      <w:r w:rsidRPr="009073EE">
        <w:rPr>
          <w:i/>
          <w:sz w:val="24"/>
          <w:szCs w:val="24"/>
          <w:lang w:eastAsia="ar-SA"/>
        </w:rPr>
        <w:t>А</w:t>
      </w:r>
      <w:proofErr w:type="gramEnd"/>
      <w:r w:rsidRPr="009073EE">
        <w:rPr>
          <w:sz w:val="24"/>
          <w:szCs w:val="24"/>
          <w:lang w:eastAsia="ar-SA"/>
        </w:rPr>
        <w:t xml:space="preserve">, если </w:t>
      </w:r>
      <w:r w:rsidR="0082100A" w:rsidRPr="0082100A">
        <w:rPr>
          <w:position w:val="-12"/>
          <w:sz w:val="24"/>
          <w:szCs w:val="24"/>
          <w:lang w:eastAsia="ar-SA"/>
        </w:rPr>
        <w:pict>
          <v:shape id="_x0000_i1305" type="#_x0000_t75" style="width:39.75pt;height:18pt" filled="t">
            <v:fill color2="black" type="frame"/>
            <v:imagedata r:id="rId223"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proofErr w:type="gramStart"/>
      <w:r w:rsidRPr="009073EE">
        <w:rPr>
          <w:sz w:val="24"/>
          <w:szCs w:val="24"/>
          <w:lang w:eastAsia="ar-SA"/>
        </w:rPr>
        <w:t xml:space="preserve">б3) В треугольнике с вершинами </w:t>
      </w:r>
      <w:r w:rsidR="0082100A" w:rsidRPr="0082100A">
        <w:rPr>
          <w:position w:val="-12"/>
          <w:sz w:val="24"/>
          <w:szCs w:val="24"/>
          <w:lang w:eastAsia="ar-SA"/>
        </w:rPr>
        <w:pict>
          <v:shape id="_x0000_i1306" type="#_x0000_t75" style="width:132pt;height:18pt" filled="t">
            <v:fill color2="black" type="frame"/>
            <v:imagedata r:id="rId224" o:title=""/>
          </v:shape>
        </w:pict>
      </w:r>
      <w:r w:rsidRPr="009073EE">
        <w:rPr>
          <w:sz w:val="24"/>
          <w:szCs w:val="24"/>
          <w:lang w:eastAsia="ar-SA"/>
        </w:rPr>
        <w:t xml:space="preserve"> найти длину биссектрисы </w:t>
      </w:r>
      <w:r w:rsidRPr="009073EE">
        <w:rPr>
          <w:i/>
          <w:sz w:val="24"/>
          <w:szCs w:val="24"/>
          <w:lang w:val="en-US" w:eastAsia="ar-SA"/>
        </w:rPr>
        <w:t>QL</w:t>
      </w:r>
      <w:r w:rsidRPr="009073EE">
        <w:rPr>
          <w:sz w:val="24"/>
          <w:szCs w:val="24"/>
          <w:lang w:eastAsia="ar-SA"/>
        </w:rPr>
        <w:t>.</w:t>
      </w:r>
      <w:proofErr w:type="gramEnd"/>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4</w:t>
      </w:r>
      <w:proofErr w:type="gramEnd"/>
      <w:r w:rsidRPr="009073EE">
        <w:rPr>
          <w:sz w:val="24"/>
          <w:szCs w:val="24"/>
          <w:lang w:eastAsia="ar-SA"/>
        </w:rPr>
        <w:t xml:space="preserve">) Отрезок </w:t>
      </w:r>
      <w:r w:rsidR="0082100A" w:rsidRPr="0082100A">
        <w:rPr>
          <w:position w:val="-12"/>
          <w:sz w:val="24"/>
          <w:szCs w:val="24"/>
          <w:lang w:eastAsia="ar-SA"/>
        </w:rPr>
        <w:pict>
          <v:shape id="_x0000_i1307" type="#_x0000_t75" style="width:41.25pt;height:19.5pt" filled="t">
            <v:fill color2="black" type="frame"/>
            <v:imagedata r:id="rId225" o:title=""/>
          </v:shape>
        </w:pict>
      </w:r>
      <w:r w:rsidRPr="009073EE">
        <w:rPr>
          <w:sz w:val="24"/>
          <w:szCs w:val="24"/>
          <w:lang w:eastAsia="ar-SA"/>
        </w:rPr>
        <w:t xml:space="preserve">разделен на четыре равные части точками </w:t>
      </w:r>
      <w:r w:rsidRPr="009073EE">
        <w:rPr>
          <w:i/>
          <w:sz w:val="24"/>
          <w:szCs w:val="24"/>
          <w:lang w:val="en-US" w:eastAsia="ar-SA"/>
        </w:rPr>
        <w:t>L</w:t>
      </w:r>
      <w:r w:rsidRPr="009073EE">
        <w:rPr>
          <w:i/>
          <w:sz w:val="24"/>
          <w:szCs w:val="24"/>
          <w:lang w:eastAsia="ar-SA"/>
        </w:rPr>
        <w:t xml:space="preserve">, </w:t>
      </w:r>
      <w:r w:rsidRPr="009073EE">
        <w:rPr>
          <w:i/>
          <w:sz w:val="24"/>
          <w:szCs w:val="24"/>
          <w:lang w:val="en-US" w:eastAsia="ar-SA"/>
        </w:rPr>
        <w:t>M</w:t>
      </w:r>
      <w:r w:rsidRPr="009073EE">
        <w:rPr>
          <w:i/>
          <w:sz w:val="24"/>
          <w:szCs w:val="24"/>
          <w:lang w:eastAsia="ar-SA"/>
        </w:rPr>
        <w:t xml:space="preserve">, </w:t>
      </w:r>
      <w:r w:rsidRPr="009073EE">
        <w:rPr>
          <w:i/>
          <w:sz w:val="24"/>
          <w:szCs w:val="24"/>
          <w:lang w:val="en-US" w:eastAsia="ar-SA"/>
        </w:rPr>
        <w:t>N</w:t>
      </w:r>
      <w:r w:rsidRPr="009073EE">
        <w:rPr>
          <w:sz w:val="24"/>
          <w:szCs w:val="24"/>
          <w:lang w:eastAsia="ar-SA"/>
        </w:rPr>
        <w:t xml:space="preserve">. Найти координаты точек деления. До какой точки </w:t>
      </w:r>
      <w:r w:rsidRPr="009073EE">
        <w:rPr>
          <w:i/>
          <w:sz w:val="24"/>
          <w:szCs w:val="24"/>
          <w:lang w:val="en-US" w:eastAsia="ar-SA"/>
        </w:rPr>
        <w:t>P</w:t>
      </w:r>
      <w:r w:rsidRPr="009073EE">
        <w:rPr>
          <w:sz w:val="24"/>
          <w:szCs w:val="24"/>
          <w:lang w:eastAsia="ar-SA"/>
        </w:rPr>
        <w:t xml:space="preserve"> нужно продлить отрезок </w:t>
      </w:r>
      <w:r w:rsidR="0082100A" w:rsidRPr="0082100A">
        <w:rPr>
          <w:position w:val="-12"/>
          <w:sz w:val="24"/>
          <w:szCs w:val="24"/>
          <w:lang w:eastAsia="ar-SA"/>
        </w:rPr>
        <w:pict>
          <v:shape id="_x0000_i1308" type="#_x0000_t75" style="width:41.25pt;height:19.5pt" filled="t">
            <v:fill color2="black" type="frame"/>
            <v:imagedata r:id="rId225" o:title=""/>
          </v:shape>
        </w:pict>
      </w:r>
      <w:r w:rsidRPr="009073EE">
        <w:rPr>
          <w:sz w:val="24"/>
          <w:szCs w:val="24"/>
          <w:lang w:eastAsia="ar-SA"/>
        </w:rPr>
        <w:t xml:space="preserve">, чтобы его длина увеличилась в четыре раза. </w:t>
      </w:r>
    </w:p>
    <w:p w:rsidR="009073EE" w:rsidRPr="009073EE" w:rsidRDefault="009073EE" w:rsidP="009073EE">
      <w:pPr>
        <w:suppressAutoHyphens/>
        <w:jc w:val="both"/>
        <w:rPr>
          <w:sz w:val="24"/>
          <w:szCs w:val="24"/>
          <w:lang w:eastAsia="ar-SA"/>
        </w:rPr>
      </w:pPr>
      <w:proofErr w:type="gramStart"/>
      <w:r w:rsidRPr="009073EE">
        <w:rPr>
          <w:sz w:val="24"/>
          <w:szCs w:val="24"/>
          <w:lang w:eastAsia="ar-SA"/>
        </w:rPr>
        <w:t>б5) Определить координаты точки пересечения произвольного треугольника на плоскости.</w:t>
      </w:r>
      <w:proofErr w:type="gramEnd"/>
    </w:p>
    <w:p w:rsidR="009073EE" w:rsidRPr="009073EE" w:rsidRDefault="009073EE" w:rsidP="009073EE">
      <w:pPr>
        <w:suppressAutoHyphens/>
        <w:jc w:val="both"/>
        <w:rPr>
          <w:sz w:val="24"/>
          <w:szCs w:val="24"/>
          <w:lang w:eastAsia="ar-SA"/>
        </w:rPr>
      </w:pPr>
      <w:r w:rsidRPr="009073EE">
        <w:rPr>
          <w:sz w:val="24"/>
          <w:szCs w:val="24"/>
          <w:lang w:eastAsia="ar-SA"/>
        </w:rPr>
        <w:t>в</w:t>
      </w:r>
      <w:proofErr w:type="gramStart"/>
      <w:r w:rsidRPr="009073EE">
        <w:rPr>
          <w:sz w:val="24"/>
          <w:szCs w:val="24"/>
          <w:lang w:eastAsia="ar-SA"/>
        </w:rPr>
        <w:t>1</w:t>
      </w:r>
      <w:proofErr w:type="gramEnd"/>
      <w:r w:rsidRPr="009073EE">
        <w:rPr>
          <w:sz w:val="24"/>
          <w:szCs w:val="24"/>
          <w:lang w:eastAsia="ar-SA"/>
        </w:rPr>
        <w:t xml:space="preserve">) Найти площадь треугольника с вершинами </w:t>
      </w:r>
      <w:r w:rsidR="0082100A" w:rsidRPr="0082100A">
        <w:rPr>
          <w:position w:val="-12"/>
          <w:sz w:val="24"/>
          <w:szCs w:val="24"/>
          <w:lang w:eastAsia="ar-SA"/>
        </w:rPr>
        <w:pict>
          <v:shape id="_x0000_i1309" type="#_x0000_t75" style="width:147pt;height:18pt" filled="t">
            <v:fill color2="black" type="frame"/>
            <v:imagedata r:id="rId226"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в</w:t>
      </w:r>
      <w:proofErr w:type="gramStart"/>
      <w:r w:rsidRPr="009073EE">
        <w:rPr>
          <w:sz w:val="24"/>
          <w:szCs w:val="24"/>
          <w:lang w:eastAsia="ar-SA"/>
        </w:rPr>
        <w:t>2</w:t>
      </w:r>
      <w:proofErr w:type="gramEnd"/>
      <w:r w:rsidRPr="009073EE">
        <w:rPr>
          <w:sz w:val="24"/>
          <w:szCs w:val="24"/>
          <w:lang w:eastAsia="ar-SA"/>
        </w:rPr>
        <w:t xml:space="preserve">) Найти точку, в которой прямая, проходящая через точки </w:t>
      </w:r>
      <w:r w:rsidR="0082100A" w:rsidRPr="0082100A">
        <w:rPr>
          <w:position w:val="-12"/>
          <w:sz w:val="24"/>
          <w:szCs w:val="24"/>
          <w:lang w:eastAsia="ar-SA"/>
        </w:rPr>
        <w:pict>
          <v:shape id="_x0000_i1310" type="#_x0000_t75" style="width:78pt;height:18pt" filled="t">
            <v:fill color2="black" type="frame"/>
            <v:imagedata r:id="rId227" o:title=""/>
          </v:shape>
        </w:pict>
      </w:r>
      <w:r w:rsidRPr="009073EE">
        <w:rPr>
          <w:sz w:val="24"/>
          <w:szCs w:val="24"/>
          <w:lang w:eastAsia="ar-SA"/>
        </w:rPr>
        <w:t xml:space="preserve"> пересечет ось </w:t>
      </w:r>
      <w:r w:rsidR="0082100A" w:rsidRPr="0082100A">
        <w:rPr>
          <w:position w:val="-12"/>
          <w:sz w:val="24"/>
          <w:szCs w:val="24"/>
          <w:lang w:eastAsia="ar-SA"/>
        </w:rPr>
        <w:pict>
          <v:shape id="_x0000_i1311" type="#_x0000_t75" style="width:29.25pt;height:18pt">
            <v:imagedata r:id="rId133"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proofErr w:type="gramStart"/>
      <w:r w:rsidRPr="009073EE">
        <w:rPr>
          <w:sz w:val="24"/>
          <w:szCs w:val="24"/>
          <w:lang w:eastAsia="ar-SA"/>
        </w:rPr>
        <w:t xml:space="preserve">в3) Даны две точки: </w:t>
      </w:r>
      <w:r w:rsidR="0082100A" w:rsidRPr="0082100A">
        <w:rPr>
          <w:position w:val="-12"/>
          <w:sz w:val="24"/>
          <w:szCs w:val="24"/>
          <w:lang w:eastAsia="ar-SA"/>
        </w:rPr>
        <w:pict>
          <v:shape id="_x0000_i1312" type="#_x0000_t75" style="width:93pt;height:18pt" filled="t">
            <v:fill color2="black" type="frame"/>
            <v:imagedata r:id="rId228" o:title=""/>
          </v:shape>
        </w:pict>
      </w:r>
      <w:r w:rsidRPr="009073EE">
        <w:rPr>
          <w:sz w:val="24"/>
          <w:szCs w:val="24"/>
          <w:lang w:eastAsia="ar-SA"/>
        </w:rPr>
        <w:t>.</w:t>
      </w:r>
      <w:proofErr w:type="gramEnd"/>
      <w:r w:rsidRPr="009073EE">
        <w:rPr>
          <w:sz w:val="24"/>
          <w:szCs w:val="24"/>
          <w:lang w:eastAsia="ar-SA"/>
        </w:rPr>
        <w:t xml:space="preserve"> На оси </w:t>
      </w:r>
      <w:r w:rsidR="0082100A" w:rsidRPr="0082100A">
        <w:rPr>
          <w:position w:val="-12"/>
          <w:sz w:val="24"/>
          <w:szCs w:val="24"/>
          <w:lang w:eastAsia="ar-SA"/>
        </w:rPr>
        <w:pict>
          <v:shape id="_x0000_i1313" type="#_x0000_t75" style="width:30pt;height:18pt">
            <v:imagedata r:id="rId229" o:title=""/>
          </v:shape>
        </w:pict>
      </w:r>
      <w:r w:rsidRPr="009073EE">
        <w:rPr>
          <w:sz w:val="24"/>
          <w:szCs w:val="24"/>
          <w:lang w:eastAsia="ar-SA"/>
        </w:rPr>
        <w:t xml:space="preserve">найти такую точку </w:t>
      </w:r>
      <w:r w:rsidRPr="009073EE">
        <w:rPr>
          <w:i/>
          <w:sz w:val="24"/>
          <w:szCs w:val="24"/>
          <w:lang w:val="en-US" w:eastAsia="ar-SA"/>
        </w:rPr>
        <w:t>N</w:t>
      </w:r>
      <w:r w:rsidRPr="009073EE">
        <w:rPr>
          <w:sz w:val="24"/>
          <w:szCs w:val="24"/>
          <w:lang w:eastAsia="ar-SA"/>
        </w:rPr>
        <w:t xml:space="preserve">, чтобы площадь </w:t>
      </w:r>
      <w:r w:rsidR="0082100A" w:rsidRPr="0082100A">
        <w:rPr>
          <w:position w:val="-6"/>
          <w:sz w:val="24"/>
          <w:szCs w:val="24"/>
          <w:lang w:eastAsia="ar-SA"/>
        </w:rPr>
        <w:pict>
          <v:shape id="_x0000_i1314" type="#_x0000_t75" style="width:42.75pt;height:15pt">
            <v:imagedata r:id="rId230" o:title=""/>
          </v:shape>
        </w:pict>
      </w:r>
      <w:r w:rsidRPr="009073EE">
        <w:rPr>
          <w:sz w:val="24"/>
          <w:szCs w:val="24"/>
          <w:lang w:eastAsia="ar-SA"/>
        </w:rPr>
        <w:t>равнялась 15 кв.ед.</w:t>
      </w:r>
    </w:p>
    <w:p w:rsidR="009073EE" w:rsidRPr="009073EE" w:rsidRDefault="009073EE" w:rsidP="009073EE">
      <w:pPr>
        <w:suppressAutoHyphens/>
        <w:jc w:val="both"/>
        <w:rPr>
          <w:sz w:val="24"/>
          <w:szCs w:val="24"/>
          <w:lang w:eastAsia="ar-SA"/>
        </w:rPr>
      </w:pPr>
      <w:r w:rsidRPr="009073EE">
        <w:rPr>
          <w:sz w:val="24"/>
          <w:szCs w:val="24"/>
          <w:lang w:eastAsia="ar-SA"/>
        </w:rPr>
        <w:t xml:space="preserve">3. а) В полярной системе координат построить точки: </w:t>
      </w:r>
      <w:r w:rsidR="0082100A" w:rsidRPr="0082100A">
        <w:rPr>
          <w:position w:val="-12"/>
          <w:sz w:val="24"/>
          <w:szCs w:val="24"/>
          <w:lang w:eastAsia="ar-SA"/>
        </w:rPr>
        <w:pict>
          <v:shape id="_x0000_i1315" type="#_x0000_t75" style="width:39.75pt;height:18pt" filled="t">
            <v:fill color2="black" type="frame"/>
            <v:imagedata r:id="rId231" o:title=""/>
          </v:shape>
        </w:pict>
      </w:r>
      <w:r w:rsidRPr="009073EE">
        <w:rPr>
          <w:sz w:val="24"/>
          <w:szCs w:val="24"/>
          <w:lang w:eastAsia="ar-SA"/>
        </w:rPr>
        <w:t xml:space="preserve">, </w:t>
      </w:r>
      <w:r w:rsidR="0082100A" w:rsidRPr="0082100A">
        <w:rPr>
          <w:position w:val="-26"/>
          <w:sz w:val="24"/>
          <w:szCs w:val="24"/>
          <w:lang w:eastAsia="ar-SA"/>
        </w:rPr>
        <w:pict>
          <v:shape id="_x0000_i1316" type="#_x0000_t75" style="width:45pt;height:35.25pt" filled="t">
            <v:fill color2="black" type="frame"/>
            <v:imagedata r:id="rId232" o:title=""/>
          </v:shape>
        </w:pict>
      </w:r>
      <w:r w:rsidRPr="009073EE">
        <w:rPr>
          <w:sz w:val="24"/>
          <w:szCs w:val="24"/>
          <w:lang w:eastAsia="ar-SA"/>
        </w:rPr>
        <w:t xml:space="preserve">, </w:t>
      </w:r>
      <w:r w:rsidR="0082100A" w:rsidRPr="0082100A">
        <w:rPr>
          <w:position w:val="-26"/>
          <w:sz w:val="24"/>
          <w:szCs w:val="24"/>
          <w:lang w:eastAsia="ar-SA"/>
        </w:rPr>
        <w:pict>
          <v:shape id="_x0000_i1317" type="#_x0000_t75" style="width:42.75pt;height:35.25pt" filled="t">
            <v:fill color2="black" type="frame"/>
            <v:imagedata r:id="rId233" o:title=""/>
          </v:shape>
        </w:pict>
      </w:r>
      <w:r w:rsidRPr="009073EE">
        <w:rPr>
          <w:sz w:val="24"/>
          <w:szCs w:val="24"/>
          <w:lang w:eastAsia="ar-SA"/>
        </w:rPr>
        <w:t xml:space="preserve">, </w:t>
      </w:r>
      <w:r w:rsidR="0082100A" w:rsidRPr="0082100A">
        <w:rPr>
          <w:position w:val="-12"/>
          <w:sz w:val="24"/>
          <w:szCs w:val="24"/>
          <w:lang w:eastAsia="ar-SA"/>
        </w:rPr>
        <w:pict>
          <v:shape id="_x0000_i1318" type="#_x0000_t75" style="width:45pt;height:18pt" filled="t">
            <v:fill color2="black" type="frame"/>
            <v:imagedata r:id="rId234" o:title=""/>
          </v:shape>
        </w:pict>
      </w:r>
      <w:r w:rsidRPr="009073EE">
        <w:rPr>
          <w:sz w:val="24"/>
          <w:szCs w:val="24"/>
          <w:lang w:eastAsia="ar-SA"/>
        </w:rPr>
        <w:t xml:space="preserve">, </w:t>
      </w:r>
      <w:r w:rsidR="0082100A" w:rsidRPr="0082100A">
        <w:rPr>
          <w:position w:val="-26"/>
          <w:sz w:val="24"/>
          <w:szCs w:val="24"/>
          <w:lang w:eastAsia="ar-SA"/>
        </w:rPr>
        <w:pict>
          <v:shape id="_x0000_i1319" type="#_x0000_t75" style="width:51.75pt;height:35.25pt" filled="t">
            <v:fill color2="black" type="frame"/>
            <v:imagedata r:id="rId235" o:title=""/>
          </v:shape>
        </w:pict>
      </w:r>
      <w:r w:rsidRPr="009073EE">
        <w:rPr>
          <w:sz w:val="24"/>
          <w:szCs w:val="24"/>
          <w:lang w:eastAsia="ar-SA"/>
        </w:rPr>
        <w:t xml:space="preserve">, </w:t>
      </w:r>
      <w:r w:rsidR="0082100A" w:rsidRPr="0082100A">
        <w:rPr>
          <w:position w:val="-12"/>
          <w:sz w:val="24"/>
          <w:szCs w:val="24"/>
          <w:lang w:eastAsia="ar-SA"/>
        </w:rPr>
        <w:pict>
          <v:shape id="_x0000_i1320" type="#_x0000_t75" style="width:48.75pt;height:18pt" filled="t">
            <v:fill color2="black" type="frame"/>
            <v:imagedata r:id="rId236" o:title=""/>
          </v:shape>
        </w:pict>
      </w:r>
      <w:r w:rsidRPr="009073EE">
        <w:rPr>
          <w:sz w:val="24"/>
          <w:szCs w:val="24"/>
          <w:lang w:eastAsia="ar-SA"/>
        </w:rPr>
        <w:t xml:space="preserve">, </w:t>
      </w:r>
      <w:r w:rsidR="0082100A" w:rsidRPr="0082100A">
        <w:rPr>
          <w:position w:val="-26"/>
          <w:sz w:val="24"/>
          <w:szCs w:val="24"/>
          <w:lang w:eastAsia="ar-SA"/>
        </w:rPr>
        <w:pict>
          <v:shape id="_x0000_i1321" type="#_x0000_t75" style="width:54pt;height:35.25pt" filled="t">
            <v:fill color2="black" type="frame"/>
            <v:imagedata r:id="rId237" o:title=""/>
          </v:shape>
        </w:pict>
      </w:r>
      <w:r w:rsidRPr="009073EE">
        <w:rPr>
          <w:sz w:val="24"/>
          <w:szCs w:val="24"/>
          <w:lang w:eastAsia="ar-SA"/>
        </w:rPr>
        <w:t xml:space="preserve">, </w:t>
      </w:r>
      <w:r w:rsidR="0082100A" w:rsidRPr="0082100A">
        <w:rPr>
          <w:position w:val="-26"/>
          <w:sz w:val="24"/>
          <w:szCs w:val="24"/>
          <w:lang w:eastAsia="ar-SA"/>
        </w:rPr>
        <w:pict>
          <v:shape id="_x0000_i1322" type="#_x0000_t75" style="width:53.25pt;height:35.25pt" filled="t">
            <v:fill color2="black" type="frame"/>
            <v:imagedata r:id="rId238" o:title=""/>
          </v:shape>
        </w:pict>
      </w:r>
      <w:r w:rsidRPr="009073EE">
        <w:rPr>
          <w:sz w:val="24"/>
          <w:szCs w:val="24"/>
          <w:lang w:eastAsia="ar-SA"/>
        </w:rPr>
        <w:t xml:space="preserve">, </w:t>
      </w:r>
      <w:r w:rsidR="0082100A" w:rsidRPr="0082100A">
        <w:rPr>
          <w:position w:val="-12"/>
          <w:sz w:val="24"/>
          <w:szCs w:val="24"/>
          <w:lang w:eastAsia="ar-SA"/>
        </w:rPr>
        <w:pict>
          <v:shape id="_x0000_i1323" type="#_x0000_t75" style="width:50.25pt;height:18pt" filled="t">
            <v:fill color2="black" type="frame"/>
            <v:imagedata r:id="rId239" o:title=""/>
          </v:shape>
        </w:pict>
      </w:r>
      <w:r w:rsidRPr="009073EE">
        <w:rPr>
          <w:sz w:val="24"/>
          <w:szCs w:val="24"/>
          <w:lang w:eastAsia="ar-SA"/>
        </w:rPr>
        <w:t xml:space="preserve">, </w:t>
      </w:r>
      <w:r w:rsidR="0082100A" w:rsidRPr="0082100A">
        <w:rPr>
          <w:position w:val="-26"/>
          <w:sz w:val="24"/>
          <w:szCs w:val="24"/>
          <w:lang w:eastAsia="ar-SA"/>
        </w:rPr>
        <w:pict>
          <v:shape id="_x0000_i1324" type="#_x0000_t75" style="width:66pt;height:35.25pt" filled="t">
            <v:fill color2="black" type="frame"/>
            <v:imagedata r:id="rId240"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lastRenderedPageBreak/>
        <w:t xml:space="preserve">б) Найти прямоугольные координаты точек, заданными своими полярными координатами: </w:t>
      </w:r>
      <w:r w:rsidR="0082100A" w:rsidRPr="0082100A">
        <w:rPr>
          <w:position w:val="-28"/>
          <w:sz w:val="24"/>
          <w:szCs w:val="24"/>
          <w:lang w:eastAsia="ar-SA"/>
        </w:rPr>
        <w:pict>
          <v:shape id="_x0000_i1325" type="#_x0000_t75" style="width:66pt;height:36pt" filled="t">
            <v:fill color2="black" type="frame"/>
            <v:imagedata r:id="rId241" o:title=""/>
          </v:shape>
        </w:pict>
      </w:r>
      <w:r w:rsidRPr="009073EE">
        <w:rPr>
          <w:sz w:val="24"/>
          <w:szCs w:val="24"/>
          <w:lang w:eastAsia="ar-SA"/>
        </w:rPr>
        <w:t xml:space="preserve">, </w:t>
      </w:r>
      <w:r w:rsidR="0082100A" w:rsidRPr="0082100A">
        <w:rPr>
          <w:position w:val="-26"/>
          <w:sz w:val="24"/>
          <w:szCs w:val="24"/>
          <w:lang w:eastAsia="ar-SA"/>
        </w:rPr>
        <w:pict>
          <v:shape id="_x0000_i1326" type="#_x0000_t75" style="width:69.75pt;height:35.25pt" filled="t">
            <v:fill color2="black" type="frame"/>
            <v:imagedata r:id="rId242" o:title=""/>
          </v:shape>
        </w:pict>
      </w:r>
      <w:r w:rsidRPr="009073EE">
        <w:rPr>
          <w:sz w:val="24"/>
          <w:szCs w:val="24"/>
          <w:lang w:eastAsia="ar-SA"/>
        </w:rPr>
        <w:t xml:space="preserve">, </w:t>
      </w:r>
      <w:r w:rsidR="0082100A" w:rsidRPr="0082100A">
        <w:rPr>
          <w:position w:val="-26"/>
          <w:sz w:val="24"/>
          <w:szCs w:val="24"/>
          <w:lang w:eastAsia="ar-SA"/>
        </w:rPr>
        <w:pict>
          <v:shape id="_x0000_i1327" type="#_x0000_t75" style="width:51.75pt;height:35.25pt" filled="t">
            <v:fill color2="black" type="frame"/>
            <v:imagedata r:id="rId243" o:title=""/>
          </v:shape>
        </w:pict>
      </w:r>
      <w:r w:rsidRPr="009073EE">
        <w:rPr>
          <w:sz w:val="24"/>
          <w:szCs w:val="24"/>
          <w:lang w:eastAsia="ar-SA"/>
        </w:rPr>
        <w:t xml:space="preserve">, </w:t>
      </w:r>
      <w:r w:rsidR="0082100A" w:rsidRPr="0082100A">
        <w:rPr>
          <w:position w:val="-28"/>
          <w:sz w:val="24"/>
          <w:szCs w:val="24"/>
          <w:lang w:eastAsia="ar-SA"/>
        </w:rPr>
        <w:pict>
          <v:shape id="_x0000_i1328" type="#_x0000_t75" style="width:48.75pt;height:36pt" filled="t">
            <v:fill color2="black" type="frame"/>
            <v:imagedata r:id="rId244" o:title=""/>
          </v:shape>
        </w:pict>
      </w:r>
      <w:r w:rsidRPr="009073EE">
        <w:rPr>
          <w:sz w:val="24"/>
          <w:szCs w:val="24"/>
          <w:lang w:eastAsia="ar-SA"/>
        </w:rPr>
        <w:t xml:space="preserve">, </w:t>
      </w:r>
      <w:r w:rsidR="0082100A" w:rsidRPr="0082100A">
        <w:rPr>
          <w:position w:val="-26"/>
          <w:sz w:val="24"/>
          <w:szCs w:val="24"/>
          <w:lang w:eastAsia="ar-SA"/>
        </w:rPr>
        <w:pict>
          <v:shape id="_x0000_i1329" type="#_x0000_t75" style="width:51.75pt;height:35.25pt" filled="t">
            <v:fill color2="black" type="frame"/>
            <v:imagedata r:id="rId245" o:title=""/>
          </v:shape>
        </w:pict>
      </w:r>
      <w:r w:rsidRPr="009073EE">
        <w:rPr>
          <w:sz w:val="24"/>
          <w:szCs w:val="24"/>
          <w:lang w:eastAsia="ar-SA"/>
        </w:rPr>
        <w:t xml:space="preserve">, </w:t>
      </w:r>
      <w:r w:rsidR="0082100A" w:rsidRPr="0082100A">
        <w:rPr>
          <w:position w:val="-26"/>
          <w:sz w:val="24"/>
          <w:szCs w:val="24"/>
          <w:lang w:eastAsia="ar-SA"/>
        </w:rPr>
        <w:pict>
          <v:shape id="_x0000_i1330" type="#_x0000_t75" style="width:51.75pt;height:35.25pt" filled="t">
            <v:fill color2="black" type="frame"/>
            <v:imagedata r:id="rId246" o:title=""/>
          </v:shape>
        </w:pict>
      </w:r>
      <w:r w:rsidRPr="009073EE">
        <w:rPr>
          <w:sz w:val="24"/>
          <w:szCs w:val="24"/>
          <w:lang w:eastAsia="ar-SA"/>
        </w:rPr>
        <w:t xml:space="preserve">, </w:t>
      </w:r>
      <w:r w:rsidR="0082100A" w:rsidRPr="0082100A">
        <w:rPr>
          <w:position w:val="-26"/>
          <w:sz w:val="24"/>
          <w:szCs w:val="24"/>
          <w:lang w:eastAsia="ar-SA"/>
        </w:rPr>
        <w:pict>
          <v:shape id="_x0000_i1331" type="#_x0000_t75" style="width:60.75pt;height:35.25pt" filled="t">
            <v:fill color2="black" type="frame"/>
            <v:imagedata r:id="rId247"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в) Найти полярные координаты точек: </w:t>
      </w:r>
      <w:r w:rsidR="0082100A" w:rsidRPr="0082100A">
        <w:rPr>
          <w:position w:val="-12"/>
          <w:sz w:val="24"/>
          <w:szCs w:val="24"/>
          <w:lang w:eastAsia="ar-SA"/>
        </w:rPr>
        <w:pict>
          <v:shape id="_x0000_i1332" type="#_x0000_t75" style="width:60pt;height:21.75pt" filled="t">
            <v:fill color2="black" type="frame"/>
            <v:imagedata r:id="rId248" o:title=""/>
          </v:shape>
        </w:pict>
      </w:r>
      <w:r w:rsidRPr="009073EE">
        <w:rPr>
          <w:sz w:val="24"/>
          <w:szCs w:val="24"/>
          <w:lang w:eastAsia="ar-SA"/>
        </w:rPr>
        <w:t xml:space="preserve">, </w:t>
      </w:r>
      <w:r w:rsidR="0082100A" w:rsidRPr="0082100A">
        <w:rPr>
          <w:position w:val="-12"/>
          <w:sz w:val="24"/>
          <w:szCs w:val="24"/>
          <w:lang w:eastAsia="ar-SA"/>
        </w:rPr>
        <w:pict>
          <v:shape id="_x0000_i1333" type="#_x0000_t75" style="width:57pt;height:21.75pt" filled="t">
            <v:fill color2="black" type="frame"/>
            <v:imagedata r:id="rId249" o:title=""/>
          </v:shape>
        </w:pict>
      </w:r>
      <w:r w:rsidRPr="009073EE">
        <w:rPr>
          <w:sz w:val="24"/>
          <w:szCs w:val="24"/>
          <w:lang w:eastAsia="ar-SA"/>
        </w:rPr>
        <w:t xml:space="preserve">, </w:t>
      </w:r>
      <w:r w:rsidR="0082100A" w:rsidRPr="0082100A">
        <w:rPr>
          <w:position w:val="-12"/>
          <w:sz w:val="24"/>
          <w:szCs w:val="24"/>
          <w:lang w:eastAsia="ar-SA"/>
        </w:rPr>
        <w:pict>
          <v:shape id="_x0000_i1334" type="#_x0000_t75" style="width:47.25pt;height:18pt" filled="t">
            <v:fill color2="black" type="frame"/>
            <v:imagedata r:id="rId250" o:title=""/>
          </v:shape>
        </w:pict>
      </w:r>
      <w:r w:rsidRPr="009073EE">
        <w:rPr>
          <w:sz w:val="24"/>
          <w:szCs w:val="24"/>
          <w:lang w:eastAsia="ar-SA"/>
        </w:rPr>
        <w:t xml:space="preserve">, </w:t>
      </w:r>
      <w:r w:rsidR="0082100A" w:rsidRPr="0082100A">
        <w:rPr>
          <w:position w:val="-12"/>
          <w:sz w:val="24"/>
          <w:szCs w:val="24"/>
          <w:lang w:eastAsia="ar-SA"/>
        </w:rPr>
        <w:pict>
          <v:shape id="_x0000_i1335" type="#_x0000_t75" style="width:48pt;height:18pt" filled="t">
            <v:fill color2="black" type="frame"/>
            <v:imagedata r:id="rId251" o:title=""/>
          </v:shape>
        </w:pict>
      </w:r>
      <w:r w:rsidRPr="009073EE">
        <w:rPr>
          <w:sz w:val="24"/>
          <w:szCs w:val="24"/>
          <w:lang w:eastAsia="ar-SA"/>
        </w:rPr>
        <w:t xml:space="preserve">, </w:t>
      </w:r>
      <w:r w:rsidR="0082100A" w:rsidRPr="0082100A">
        <w:rPr>
          <w:position w:val="-12"/>
          <w:sz w:val="24"/>
          <w:szCs w:val="24"/>
          <w:lang w:eastAsia="ar-SA"/>
        </w:rPr>
        <w:pict>
          <v:shape id="_x0000_i1336" type="#_x0000_t75" style="width:71.25pt;height:21.75pt" filled="t">
            <v:fill color2="black" type="frame"/>
            <v:imagedata r:id="rId252" o:title=""/>
          </v:shape>
        </w:pict>
      </w:r>
      <w:r w:rsidRPr="009073EE">
        <w:rPr>
          <w:sz w:val="24"/>
          <w:szCs w:val="24"/>
          <w:lang w:eastAsia="ar-SA"/>
        </w:rPr>
        <w:t xml:space="preserve">, </w:t>
      </w:r>
    </w:p>
    <w:p w:rsidR="009073EE" w:rsidRPr="009073EE" w:rsidRDefault="0082100A" w:rsidP="009073EE">
      <w:pPr>
        <w:tabs>
          <w:tab w:val="left" w:pos="1350"/>
        </w:tabs>
        <w:suppressAutoHyphens/>
        <w:jc w:val="both"/>
        <w:rPr>
          <w:sz w:val="24"/>
          <w:szCs w:val="24"/>
          <w:lang w:eastAsia="ar-SA"/>
        </w:rPr>
      </w:pPr>
      <w:r w:rsidRPr="0082100A">
        <w:rPr>
          <w:position w:val="-12"/>
          <w:sz w:val="24"/>
          <w:szCs w:val="24"/>
          <w:lang w:eastAsia="ar-SA"/>
        </w:rPr>
        <w:pict>
          <v:shape id="_x0000_i1337" type="#_x0000_t75" style="width:78pt;height:21.75pt" filled="t">
            <v:fill color2="black" type="frame"/>
            <v:imagedata r:id="rId253" o:title=""/>
          </v:shape>
        </w:pict>
      </w:r>
      <w:r w:rsidR="009073EE" w:rsidRPr="009073EE">
        <w:rPr>
          <w:sz w:val="24"/>
          <w:szCs w:val="24"/>
          <w:lang w:eastAsia="ar-SA"/>
        </w:rPr>
        <w:t xml:space="preserve">, </w:t>
      </w:r>
      <w:r w:rsidRPr="0082100A">
        <w:rPr>
          <w:position w:val="-12"/>
          <w:sz w:val="24"/>
          <w:szCs w:val="24"/>
          <w:lang w:eastAsia="ar-SA"/>
        </w:rPr>
        <w:pict>
          <v:shape id="_x0000_i1338" type="#_x0000_t75" style="width:48.75pt;height:18pt" filled="t">
            <v:fill color2="black" type="frame"/>
            <v:imagedata r:id="rId254" o:title=""/>
          </v:shape>
        </w:pict>
      </w:r>
      <w:r w:rsidR="009073EE" w:rsidRPr="009073EE">
        <w:rPr>
          <w:sz w:val="24"/>
          <w:szCs w:val="24"/>
          <w:lang w:eastAsia="ar-SA"/>
        </w:rPr>
        <w:t xml:space="preserve">, </w:t>
      </w:r>
      <w:r w:rsidRPr="0082100A">
        <w:rPr>
          <w:position w:val="-12"/>
          <w:sz w:val="24"/>
          <w:szCs w:val="24"/>
          <w:lang w:eastAsia="ar-SA"/>
        </w:rPr>
        <w:pict>
          <v:shape id="_x0000_i1339" type="#_x0000_t75" style="width:66.75pt;height:21.75pt" filled="t">
            <v:fill color2="black" type="frame"/>
            <v:imagedata r:id="rId255" o:title=""/>
          </v:shape>
        </w:pict>
      </w:r>
      <w:r w:rsidR="009073EE" w:rsidRPr="009073EE">
        <w:rPr>
          <w:sz w:val="24"/>
          <w:szCs w:val="24"/>
          <w:lang w:eastAsia="ar-SA"/>
        </w:rPr>
        <w:t>.</w:t>
      </w:r>
    </w:p>
    <w:p w:rsidR="009073EE" w:rsidRPr="009073EE" w:rsidRDefault="009073EE" w:rsidP="009073EE">
      <w:pPr>
        <w:tabs>
          <w:tab w:val="left" w:pos="1350"/>
        </w:tabs>
        <w:suppressAutoHyphens/>
        <w:jc w:val="both"/>
        <w:rPr>
          <w:sz w:val="24"/>
          <w:szCs w:val="24"/>
          <w:lang w:eastAsia="ar-SA"/>
        </w:rPr>
      </w:pPr>
      <w:r w:rsidRPr="009073EE">
        <w:rPr>
          <w:sz w:val="24"/>
          <w:szCs w:val="24"/>
          <w:lang w:eastAsia="ar-SA"/>
        </w:rPr>
        <w:t>г) в полярной системе координат заданы две произвольные точки. Найти расстояние между этими точками и площадь треугольника, где третья вершина – полюс.</w:t>
      </w:r>
    </w:p>
    <w:p w:rsidR="009073EE" w:rsidRPr="009073EE" w:rsidRDefault="009073EE" w:rsidP="009073EE">
      <w:pPr>
        <w:tabs>
          <w:tab w:val="left" w:pos="1350"/>
        </w:tabs>
        <w:suppressAutoHyphens/>
        <w:jc w:val="both"/>
        <w:rPr>
          <w:sz w:val="24"/>
          <w:szCs w:val="24"/>
          <w:lang w:eastAsia="ar-SA"/>
        </w:rPr>
      </w:pPr>
      <w:r w:rsidRPr="009073EE">
        <w:rPr>
          <w:sz w:val="24"/>
          <w:szCs w:val="24"/>
          <w:lang w:eastAsia="ar-SA"/>
        </w:rPr>
        <w:t xml:space="preserve">д) Найти полярные координаты точек, симметричных точкам </w:t>
      </w:r>
      <w:r w:rsidR="0082100A" w:rsidRPr="0082100A">
        <w:rPr>
          <w:position w:val="-28"/>
          <w:sz w:val="24"/>
          <w:szCs w:val="24"/>
          <w:lang w:eastAsia="ar-SA"/>
        </w:rPr>
        <w:pict>
          <v:shape id="_x0000_i1340" type="#_x0000_t75" style="width:45pt;height:36pt" filled="t">
            <v:fill color2="black" type="frame"/>
            <v:imagedata r:id="rId256" o:title=""/>
          </v:shape>
        </w:pict>
      </w:r>
      <w:r w:rsidRPr="009073EE">
        <w:rPr>
          <w:sz w:val="24"/>
          <w:szCs w:val="24"/>
          <w:lang w:eastAsia="ar-SA"/>
        </w:rPr>
        <w:t xml:space="preserve">, </w:t>
      </w:r>
      <w:r w:rsidR="0082100A" w:rsidRPr="0082100A">
        <w:rPr>
          <w:position w:val="-28"/>
          <w:sz w:val="24"/>
          <w:szCs w:val="24"/>
          <w:lang w:eastAsia="ar-SA"/>
        </w:rPr>
        <w:pict>
          <v:shape id="_x0000_i1341" type="#_x0000_t75" style="width:51.75pt;height:36pt" filled="t">
            <v:fill color2="black" type="frame"/>
            <v:imagedata r:id="rId257" o:title=""/>
          </v:shape>
        </w:pict>
      </w:r>
      <w:r w:rsidRPr="009073EE">
        <w:rPr>
          <w:sz w:val="24"/>
          <w:szCs w:val="24"/>
          <w:lang w:eastAsia="ar-SA"/>
        </w:rPr>
        <w:t xml:space="preserve">, </w:t>
      </w:r>
      <w:r w:rsidR="0082100A" w:rsidRPr="0082100A">
        <w:rPr>
          <w:position w:val="-28"/>
          <w:sz w:val="24"/>
          <w:szCs w:val="24"/>
          <w:lang w:eastAsia="ar-SA"/>
        </w:rPr>
        <w:pict>
          <v:shape id="_x0000_i1342" type="#_x0000_t75" style="width:54pt;height:36pt" filled="t">
            <v:fill color2="black" type="frame"/>
            <v:imagedata r:id="rId258" o:title=""/>
          </v:shape>
        </w:pict>
      </w:r>
      <w:r w:rsidRPr="009073EE">
        <w:rPr>
          <w:sz w:val="24"/>
          <w:szCs w:val="24"/>
          <w:lang w:eastAsia="ar-SA"/>
        </w:rPr>
        <w:t>относительно полюса и относительно полярной оси.</w:t>
      </w:r>
    </w:p>
    <w:p w:rsidR="009073EE" w:rsidRPr="009073EE" w:rsidRDefault="009073EE" w:rsidP="009073EE">
      <w:pPr>
        <w:tabs>
          <w:tab w:val="left" w:pos="1350"/>
        </w:tabs>
        <w:suppressAutoHyphens/>
        <w:jc w:val="both"/>
        <w:rPr>
          <w:sz w:val="24"/>
          <w:szCs w:val="24"/>
          <w:lang w:eastAsia="ar-SA"/>
        </w:rPr>
      </w:pPr>
      <w:r w:rsidRPr="009073EE">
        <w:rPr>
          <w:sz w:val="24"/>
          <w:szCs w:val="24"/>
          <w:lang w:eastAsia="ar-SA"/>
        </w:rPr>
        <w:t>4. а</w:t>
      </w:r>
      <w:proofErr w:type="gramStart"/>
      <w:r w:rsidRPr="009073EE">
        <w:rPr>
          <w:sz w:val="24"/>
          <w:szCs w:val="24"/>
          <w:lang w:eastAsia="ar-SA"/>
        </w:rPr>
        <w:t>1</w:t>
      </w:r>
      <w:proofErr w:type="gramEnd"/>
      <w:r w:rsidRPr="009073EE">
        <w:rPr>
          <w:sz w:val="24"/>
          <w:szCs w:val="24"/>
          <w:lang w:eastAsia="ar-SA"/>
        </w:rPr>
        <w:t xml:space="preserve">) Координаты точки относительно некоторой системы координат </w:t>
      </w:r>
      <w:r w:rsidRPr="009073EE">
        <w:rPr>
          <w:i/>
          <w:sz w:val="24"/>
          <w:szCs w:val="24"/>
          <w:lang w:val="en-US" w:eastAsia="ar-SA"/>
        </w:rPr>
        <w:t>x</w:t>
      </w:r>
      <w:r w:rsidRPr="009073EE">
        <w:rPr>
          <w:i/>
          <w:sz w:val="24"/>
          <w:szCs w:val="24"/>
          <w:lang w:eastAsia="ar-SA"/>
        </w:rPr>
        <w:t xml:space="preserve">=-2, </w:t>
      </w:r>
      <w:r w:rsidRPr="009073EE">
        <w:rPr>
          <w:i/>
          <w:sz w:val="24"/>
          <w:szCs w:val="24"/>
          <w:lang w:val="en-US" w:eastAsia="ar-SA"/>
        </w:rPr>
        <w:t>y</w:t>
      </w:r>
      <w:r w:rsidRPr="009073EE">
        <w:rPr>
          <w:i/>
          <w:sz w:val="24"/>
          <w:szCs w:val="24"/>
          <w:lang w:eastAsia="ar-SA"/>
        </w:rPr>
        <w:t>=-1.</w:t>
      </w:r>
      <w:r w:rsidRPr="009073EE">
        <w:rPr>
          <w:sz w:val="24"/>
          <w:szCs w:val="24"/>
          <w:lang w:eastAsia="ar-SA"/>
        </w:rPr>
        <w:t xml:space="preserve"> Чему будут равны координаты этой точки, если, сохраняя направления осей, перенести начало координат в точки (7,-4), (4,-2), (2,-1), (-1,-4)?</w:t>
      </w:r>
    </w:p>
    <w:p w:rsidR="009073EE" w:rsidRPr="009073EE" w:rsidRDefault="009073EE" w:rsidP="009073EE">
      <w:pPr>
        <w:tabs>
          <w:tab w:val="left" w:pos="1350"/>
        </w:tabs>
        <w:suppressAutoHyphens/>
        <w:jc w:val="both"/>
        <w:rPr>
          <w:sz w:val="24"/>
          <w:szCs w:val="24"/>
          <w:lang w:eastAsia="ar-SA"/>
        </w:rPr>
      </w:pPr>
      <w:r w:rsidRPr="009073EE">
        <w:rPr>
          <w:sz w:val="24"/>
          <w:szCs w:val="24"/>
          <w:lang w:eastAsia="ar-SA"/>
        </w:rPr>
        <w:t>а</w:t>
      </w:r>
      <w:proofErr w:type="gramStart"/>
      <w:r w:rsidRPr="009073EE">
        <w:rPr>
          <w:sz w:val="24"/>
          <w:szCs w:val="24"/>
          <w:lang w:eastAsia="ar-SA"/>
        </w:rPr>
        <w:t>2</w:t>
      </w:r>
      <w:proofErr w:type="gramEnd"/>
      <w:r w:rsidRPr="009073EE">
        <w:rPr>
          <w:sz w:val="24"/>
          <w:szCs w:val="24"/>
          <w:lang w:eastAsia="ar-SA"/>
        </w:rPr>
        <w:t xml:space="preserve">) Относительно двух систем координат </w:t>
      </w:r>
      <w:r w:rsidR="0082100A" w:rsidRPr="0082100A">
        <w:rPr>
          <w:position w:val="-12"/>
          <w:sz w:val="24"/>
          <w:szCs w:val="24"/>
          <w:lang w:eastAsia="ar-SA"/>
        </w:rPr>
        <w:pict>
          <v:shape id="_x0000_i1343" type="#_x0000_t75" style="width:36.75pt;height:18pt">
            <v:imagedata r:id="rId259" o:title=""/>
          </v:shape>
        </w:pict>
      </w:r>
      <w:r w:rsidRPr="009073EE">
        <w:rPr>
          <w:sz w:val="24"/>
          <w:szCs w:val="24"/>
          <w:lang w:eastAsia="ar-SA"/>
        </w:rPr>
        <w:t xml:space="preserve"> и </w:t>
      </w:r>
      <w:r w:rsidR="0082100A" w:rsidRPr="0082100A">
        <w:rPr>
          <w:position w:val="-12"/>
          <w:sz w:val="24"/>
          <w:szCs w:val="24"/>
          <w:lang w:eastAsia="ar-SA"/>
        </w:rPr>
        <w:pict>
          <v:shape id="_x0000_i1344" type="#_x0000_t75" style="width:50.25pt;height:18.75pt">
            <v:imagedata r:id="rId260" o:title=""/>
          </v:shape>
        </w:pict>
      </w:r>
      <w:r w:rsidRPr="009073EE">
        <w:rPr>
          <w:sz w:val="24"/>
          <w:szCs w:val="24"/>
          <w:lang w:eastAsia="ar-SA"/>
        </w:rPr>
        <w:t>, имеющих одно и тоже направление осей, координаты некоторой точки равны (12,-7) и (0,15). Чему равны координаты начала каждой из этих систем относительно другой? Сделайте чертеж.</w:t>
      </w:r>
    </w:p>
    <w:p w:rsidR="009073EE" w:rsidRPr="009073EE" w:rsidRDefault="009073EE" w:rsidP="009073EE">
      <w:pPr>
        <w:tabs>
          <w:tab w:val="left" w:pos="1350"/>
        </w:tabs>
        <w:suppressAutoHyphens/>
        <w:jc w:val="both"/>
        <w:rPr>
          <w:sz w:val="24"/>
          <w:szCs w:val="24"/>
          <w:lang w:eastAsia="ar-SA"/>
        </w:rPr>
      </w:pPr>
      <w:r w:rsidRPr="009073EE">
        <w:rPr>
          <w:sz w:val="24"/>
          <w:szCs w:val="24"/>
          <w:lang w:eastAsia="ar-SA"/>
        </w:rPr>
        <w:t>б</w:t>
      </w:r>
      <w:proofErr w:type="gramStart"/>
      <w:r w:rsidRPr="009073EE">
        <w:rPr>
          <w:sz w:val="24"/>
          <w:szCs w:val="24"/>
          <w:lang w:eastAsia="ar-SA"/>
        </w:rPr>
        <w:t>1</w:t>
      </w:r>
      <w:proofErr w:type="gramEnd"/>
      <w:r w:rsidRPr="009073EE">
        <w:rPr>
          <w:sz w:val="24"/>
          <w:szCs w:val="24"/>
          <w:lang w:eastAsia="ar-SA"/>
        </w:rPr>
        <w:t xml:space="preserve">) Чему будут равны координаты точки </w:t>
      </w:r>
      <w:r w:rsidR="0082100A" w:rsidRPr="0082100A">
        <w:rPr>
          <w:position w:val="-12"/>
          <w:sz w:val="24"/>
          <w:szCs w:val="24"/>
          <w:lang w:eastAsia="ar-SA"/>
        </w:rPr>
        <w:pict>
          <v:shape id="_x0000_i1345" type="#_x0000_t75" style="width:50.25pt;height:21.75pt" filled="t">
            <v:fill color2="black" type="frame"/>
            <v:imagedata r:id="rId261" o:title=""/>
          </v:shape>
        </w:pict>
      </w:r>
      <w:r w:rsidRPr="009073EE">
        <w:rPr>
          <w:sz w:val="24"/>
          <w:szCs w:val="24"/>
          <w:lang w:eastAsia="ar-SA"/>
        </w:rPr>
        <w:t xml:space="preserve">, если повернуть оси координат на угол </w:t>
      </w:r>
      <w:r w:rsidR="0082100A" w:rsidRPr="0082100A">
        <w:rPr>
          <w:position w:val="-6"/>
          <w:sz w:val="24"/>
          <w:szCs w:val="24"/>
          <w:lang w:eastAsia="ar-SA"/>
        </w:rPr>
        <w:pict>
          <v:shape id="_x0000_i1346" type="#_x0000_t75" style="width:21.75pt;height:18.75pt" filled="t">
            <v:fill color2="black" type="frame"/>
            <v:imagedata r:id="rId262" o:title=""/>
          </v:shape>
        </w:pict>
      </w:r>
    </w:p>
    <w:p w:rsidR="009073EE" w:rsidRPr="009073EE" w:rsidRDefault="009073EE" w:rsidP="009073EE">
      <w:pPr>
        <w:tabs>
          <w:tab w:val="left" w:pos="1350"/>
        </w:tabs>
        <w:suppressAutoHyphens/>
        <w:jc w:val="both"/>
        <w:rPr>
          <w:sz w:val="24"/>
          <w:szCs w:val="24"/>
          <w:lang w:eastAsia="ar-SA"/>
        </w:rPr>
      </w:pPr>
      <w:r w:rsidRPr="009073EE">
        <w:rPr>
          <w:sz w:val="24"/>
          <w:szCs w:val="24"/>
          <w:lang w:eastAsia="ar-SA"/>
        </w:rPr>
        <w:t xml:space="preserve"> без изменения начала координат?</w:t>
      </w:r>
    </w:p>
    <w:p w:rsidR="009073EE" w:rsidRPr="009073EE" w:rsidRDefault="009073EE" w:rsidP="009073EE">
      <w:pPr>
        <w:tabs>
          <w:tab w:val="left" w:pos="1350"/>
        </w:tabs>
        <w:suppressAutoHyphens/>
        <w:jc w:val="both"/>
        <w:rPr>
          <w:sz w:val="24"/>
          <w:szCs w:val="24"/>
          <w:lang w:eastAsia="ar-SA"/>
        </w:rPr>
      </w:pPr>
      <w:r w:rsidRPr="009073EE">
        <w:rPr>
          <w:sz w:val="24"/>
          <w:szCs w:val="24"/>
          <w:lang w:eastAsia="ar-SA"/>
        </w:rPr>
        <w:t xml:space="preserve">б2) Координатные оси прямоугольной системы координат переносятся без изменения направления осей в точку </w:t>
      </w:r>
      <w:r w:rsidR="0082100A" w:rsidRPr="0082100A">
        <w:rPr>
          <w:position w:val="-12"/>
          <w:sz w:val="24"/>
          <w:szCs w:val="24"/>
          <w:lang w:eastAsia="ar-SA"/>
        </w:rPr>
        <w:pict>
          <v:shape id="_x0000_i1347" type="#_x0000_t75" style="width:51pt;height:18.75pt">
            <v:imagedata r:id="rId263" o:title=""/>
          </v:shape>
        </w:pict>
      </w:r>
      <w:r w:rsidRPr="009073EE">
        <w:rPr>
          <w:sz w:val="24"/>
          <w:szCs w:val="24"/>
          <w:lang w:eastAsia="ar-SA"/>
        </w:rPr>
        <w:t xml:space="preserve"> и поворачиваются на угол </w:t>
      </w:r>
      <w:r w:rsidR="0082100A" w:rsidRPr="0082100A">
        <w:rPr>
          <w:position w:val="-6"/>
          <w:sz w:val="24"/>
          <w:szCs w:val="24"/>
          <w:lang w:eastAsia="ar-SA"/>
        </w:rPr>
        <w:pict>
          <v:shape id="_x0000_i1348" type="#_x0000_t75" style="width:21pt;height:18.75pt" filled="t">
            <v:fill color2="black" type="frame"/>
            <v:imagedata r:id="rId264" o:title=""/>
          </v:shape>
        </w:pict>
      </w:r>
      <w:r w:rsidRPr="009073EE">
        <w:rPr>
          <w:sz w:val="24"/>
          <w:szCs w:val="24"/>
          <w:lang w:eastAsia="ar-SA"/>
        </w:rPr>
        <w:t xml:space="preserve">. Найти новые координаты точки </w:t>
      </w:r>
      <w:r w:rsidRPr="009073EE">
        <w:rPr>
          <w:i/>
          <w:sz w:val="24"/>
          <w:szCs w:val="24"/>
          <w:lang w:val="en-US" w:eastAsia="ar-SA"/>
        </w:rPr>
        <w:t>A</w:t>
      </w:r>
      <w:r w:rsidRPr="009073EE">
        <w:rPr>
          <w:sz w:val="24"/>
          <w:szCs w:val="24"/>
          <w:lang w:eastAsia="ar-SA"/>
        </w:rPr>
        <w:t>, если ее старые координаты были</w:t>
      </w:r>
      <w:proofErr w:type="gramStart"/>
      <w:r w:rsidRPr="009073EE">
        <w:rPr>
          <w:sz w:val="24"/>
          <w:szCs w:val="24"/>
          <w:lang w:eastAsia="ar-SA"/>
        </w:rPr>
        <w:t xml:space="preserve"> </w:t>
      </w:r>
      <w:r w:rsidRPr="009073EE">
        <w:rPr>
          <w:i/>
          <w:sz w:val="24"/>
          <w:szCs w:val="24"/>
          <w:lang w:eastAsia="ar-SA"/>
        </w:rPr>
        <w:t>А</w:t>
      </w:r>
      <w:proofErr w:type="gramEnd"/>
      <w:r w:rsidRPr="009073EE">
        <w:rPr>
          <w:i/>
          <w:sz w:val="24"/>
          <w:szCs w:val="24"/>
          <w:lang w:eastAsia="ar-SA"/>
        </w:rPr>
        <w:t>(3,4).</w:t>
      </w:r>
      <w:r w:rsidRPr="009073EE">
        <w:rPr>
          <w:sz w:val="24"/>
          <w:szCs w:val="24"/>
          <w:lang w:eastAsia="ar-SA"/>
        </w:rPr>
        <w:t xml:space="preserve"> </w:t>
      </w:r>
    </w:p>
    <w:p w:rsidR="009073EE" w:rsidRPr="009073EE" w:rsidRDefault="009073EE" w:rsidP="009073EE">
      <w:pPr>
        <w:tabs>
          <w:tab w:val="left" w:pos="1350"/>
        </w:tabs>
        <w:suppressAutoHyphens/>
        <w:jc w:val="both"/>
        <w:rPr>
          <w:sz w:val="24"/>
          <w:szCs w:val="24"/>
          <w:lang w:eastAsia="ar-SA"/>
        </w:rPr>
      </w:pPr>
      <w:r w:rsidRPr="009073EE">
        <w:rPr>
          <w:sz w:val="24"/>
          <w:szCs w:val="24"/>
          <w:lang w:eastAsia="ar-SA"/>
        </w:rPr>
        <w:t>5 а1) Показать на чертеже точки</w:t>
      </w:r>
      <w:proofErr w:type="gramStart"/>
      <w:r w:rsidRPr="009073EE">
        <w:rPr>
          <w:sz w:val="24"/>
          <w:szCs w:val="24"/>
          <w:lang w:eastAsia="ar-SA"/>
        </w:rPr>
        <w:t xml:space="preserve"> </w:t>
      </w:r>
      <w:r w:rsidRPr="009073EE">
        <w:rPr>
          <w:i/>
          <w:sz w:val="24"/>
          <w:szCs w:val="24"/>
          <w:lang w:eastAsia="ar-SA"/>
        </w:rPr>
        <w:t>А</w:t>
      </w:r>
      <w:proofErr w:type="gramEnd"/>
      <w:r w:rsidRPr="009073EE">
        <w:rPr>
          <w:i/>
          <w:sz w:val="24"/>
          <w:szCs w:val="24"/>
          <w:lang w:eastAsia="ar-SA"/>
        </w:rPr>
        <w:t>(5,4,3)</w:t>
      </w:r>
      <w:r w:rsidRPr="009073EE">
        <w:rPr>
          <w:sz w:val="24"/>
          <w:szCs w:val="24"/>
          <w:lang w:eastAsia="ar-SA"/>
        </w:rPr>
        <w:t xml:space="preserve"> и </w:t>
      </w:r>
      <w:r w:rsidRPr="009073EE">
        <w:rPr>
          <w:i/>
          <w:sz w:val="24"/>
          <w:szCs w:val="24"/>
          <w:lang w:eastAsia="ar-SA"/>
        </w:rPr>
        <w:t>В(4,-3,2)</w:t>
      </w:r>
      <w:r w:rsidRPr="009073EE">
        <w:rPr>
          <w:sz w:val="24"/>
          <w:szCs w:val="24"/>
          <w:lang w:eastAsia="ar-SA"/>
        </w:rPr>
        <w:t xml:space="preserve"> в трехмерной системе координат. </w:t>
      </w:r>
    </w:p>
    <w:p w:rsidR="009073EE" w:rsidRPr="009073EE" w:rsidRDefault="009073EE" w:rsidP="009073EE">
      <w:pPr>
        <w:tabs>
          <w:tab w:val="left" w:pos="1350"/>
        </w:tabs>
        <w:suppressAutoHyphens/>
        <w:jc w:val="both"/>
        <w:rPr>
          <w:sz w:val="24"/>
          <w:szCs w:val="24"/>
          <w:lang w:eastAsia="ar-SA"/>
        </w:rPr>
      </w:pPr>
      <w:r w:rsidRPr="009073EE">
        <w:rPr>
          <w:sz w:val="24"/>
          <w:szCs w:val="24"/>
          <w:lang w:eastAsia="ar-SA"/>
        </w:rPr>
        <w:t>а</w:t>
      </w:r>
      <w:proofErr w:type="gramStart"/>
      <w:r w:rsidRPr="009073EE">
        <w:rPr>
          <w:sz w:val="24"/>
          <w:szCs w:val="24"/>
          <w:lang w:eastAsia="ar-SA"/>
        </w:rPr>
        <w:t>2</w:t>
      </w:r>
      <w:proofErr w:type="gramEnd"/>
      <w:r w:rsidRPr="009073EE">
        <w:rPr>
          <w:sz w:val="24"/>
          <w:szCs w:val="24"/>
          <w:lang w:eastAsia="ar-SA"/>
        </w:rPr>
        <w:t xml:space="preserve">) Нарисовать чертеж пирамиды с вершинами </w:t>
      </w:r>
      <w:r w:rsidR="0082100A" w:rsidRPr="0082100A">
        <w:rPr>
          <w:position w:val="-12"/>
          <w:sz w:val="24"/>
          <w:szCs w:val="24"/>
          <w:lang w:eastAsia="ar-SA"/>
        </w:rPr>
        <w:pict>
          <v:shape id="_x0000_i1349" type="#_x0000_t75" style="width:206.25pt;height:18pt" filled="t">
            <v:fill color2="black" type="frame"/>
            <v:imagedata r:id="rId265" o:title=""/>
          </v:shape>
        </w:pict>
      </w:r>
      <w:r w:rsidRPr="009073EE">
        <w:rPr>
          <w:sz w:val="24"/>
          <w:szCs w:val="24"/>
          <w:lang w:eastAsia="ar-SA"/>
        </w:rPr>
        <w:t>.</w:t>
      </w:r>
    </w:p>
    <w:p w:rsidR="009073EE" w:rsidRPr="009073EE" w:rsidRDefault="009073EE" w:rsidP="009073EE">
      <w:pPr>
        <w:tabs>
          <w:tab w:val="left" w:pos="1350"/>
        </w:tabs>
        <w:suppressAutoHyphens/>
        <w:jc w:val="both"/>
        <w:rPr>
          <w:sz w:val="24"/>
          <w:szCs w:val="24"/>
          <w:lang w:eastAsia="ar-SA"/>
        </w:rPr>
      </w:pPr>
      <w:r w:rsidRPr="009073EE">
        <w:rPr>
          <w:sz w:val="24"/>
          <w:szCs w:val="24"/>
          <w:lang w:eastAsia="ar-SA"/>
        </w:rPr>
        <w:t>б</w:t>
      </w:r>
      <w:proofErr w:type="gramStart"/>
      <w:r w:rsidRPr="009073EE">
        <w:rPr>
          <w:sz w:val="24"/>
          <w:szCs w:val="24"/>
          <w:lang w:eastAsia="ar-SA"/>
        </w:rPr>
        <w:t>1</w:t>
      </w:r>
      <w:proofErr w:type="gramEnd"/>
      <w:r w:rsidRPr="009073EE">
        <w:rPr>
          <w:sz w:val="24"/>
          <w:szCs w:val="24"/>
          <w:lang w:eastAsia="ar-SA"/>
        </w:rPr>
        <w:t xml:space="preserve">) Даны точки </w:t>
      </w:r>
      <w:r w:rsidR="0082100A" w:rsidRPr="0082100A">
        <w:rPr>
          <w:position w:val="-12"/>
          <w:sz w:val="24"/>
          <w:szCs w:val="24"/>
          <w:lang w:eastAsia="ar-SA"/>
        </w:rPr>
        <w:pict>
          <v:shape id="_x0000_i1350" type="#_x0000_t75" style="width:145.5pt;height:19.5pt" filled="t">
            <v:fill color2="black" type="frame"/>
            <v:imagedata r:id="rId266" o:title=""/>
          </v:shape>
        </w:pict>
      </w:r>
      <w:r w:rsidRPr="009073EE">
        <w:rPr>
          <w:sz w:val="24"/>
          <w:szCs w:val="24"/>
          <w:lang w:eastAsia="ar-SA"/>
        </w:rPr>
        <w:t xml:space="preserve">. На прямой </w:t>
      </w:r>
      <w:r w:rsidR="0082100A" w:rsidRPr="0082100A">
        <w:rPr>
          <w:position w:val="-12"/>
          <w:sz w:val="24"/>
          <w:szCs w:val="24"/>
          <w:lang w:eastAsia="ar-SA"/>
        </w:rPr>
        <w:pict>
          <v:shape id="_x0000_i1351" type="#_x0000_t75" style="width:50.25pt;height:18.75pt" filled="t">
            <v:fill color2="black" type="frame"/>
            <v:imagedata r:id="rId267" o:title=""/>
          </v:shape>
        </w:pict>
      </w:r>
      <w:r w:rsidRPr="009073EE">
        <w:rPr>
          <w:sz w:val="24"/>
          <w:szCs w:val="24"/>
          <w:lang w:eastAsia="ar-SA"/>
        </w:rPr>
        <w:t xml:space="preserve"> найти точку </w:t>
      </w:r>
      <w:r w:rsidRPr="009073EE">
        <w:rPr>
          <w:i/>
          <w:sz w:val="24"/>
          <w:szCs w:val="24"/>
          <w:lang w:eastAsia="ar-SA"/>
        </w:rPr>
        <w:t>М</w:t>
      </w:r>
      <w:r w:rsidRPr="009073EE">
        <w:rPr>
          <w:sz w:val="24"/>
          <w:szCs w:val="24"/>
          <w:lang w:eastAsia="ar-SA"/>
        </w:rPr>
        <w:t>, делящую отрезок</w:t>
      </w:r>
      <w:r w:rsidR="0082100A" w:rsidRPr="0082100A">
        <w:rPr>
          <w:position w:val="-12"/>
          <w:sz w:val="24"/>
          <w:szCs w:val="24"/>
          <w:lang w:eastAsia="ar-SA"/>
        </w:rPr>
        <w:pict>
          <v:shape id="_x0000_i1352" type="#_x0000_t75" style="width:39pt;height:18.75pt" filled="t">
            <v:fill color2="black" type="frame"/>
            <v:imagedata r:id="rId268" o:title=""/>
          </v:shape>
        </w:pict>
      </w:r>
      <w:r w:rsidRPr="009073EE">
        <w:rPr>
          <w:sz w:val="24"/>
          <w:szCs w:val="24"/>
          <w:lang w:eastAsia="ar-SA"/>
        </w:rPr>
        <w:t xml:space="preserve"> в отношении </w:t>
      </w:r>
      <w:r w:rsidR="0082100A" w:rsidRPr="0082100A">
        <w:rPr>
          <w:position w:val="-6"/>
          <w:sz w:val="24"/>
          <w:szCs w:val="24"/>
          <w:lang w:eastAsia="ar-SA"/>
        </w:rPr>
        <w:pict>
          <v:shape id="_x0000_i1353" type="#_x0000_t75" style="width:32.25pt;height:15pt" filled="t">
            <v:fill color2="black" type="frame"/>
            <v:imagedata r:id="rId269" o:title=""/>
          </v:shape>
        </w:pict>
      </w:r>
      <w:r w:rsidRPr="009073EE">
        <w:rPr>
          <w:sz w:val="24"/>
          <w:szCs w:val="24"/>
          <w:lang w:eastAsia="ar-SA"/>
        </w:rPr>
        <w:t>.</w:t>
      </w:r>
    </w:p>
    <w:p w:rsidR="009073EE" w:rsidRPr="009073EE" w:rsidRDefault="009073EE" w:rsidP="009073EE">
      <w:pPr>
        <w:tabs>
          <w:tab w:val="left" w:pos="1350"/>
        </w:tabs>
        <w:suppressAutoHyphens/>
        <w:jc w:val="both"/>
        <w:rPr>
          <w:sz w:val="24"/>
          <w:szCs w:val="24"/>
          <w:lang w:eastAsia="ar-SA"/>
        </w:rPr>
      </w:pPr>
      <w:r w:rsidRPr="009073EE">
        <w:rPr>
          <w:sz w:val="24"/>
          <w:szCs w:val="24"/>
          <w:lang w:eastAsia="ar-SA"/>
        </w:rPr>
        <w:t xml:space="preserve">б2) Дан треугольник с вершинами </w:t>
      </w:r>
      <w:r w:rsidR="0082100A" w:rsidRPr="0082100A">
        <w:rPr>
          <w:position w:val="-12"/>
          <w:sz w:val="24"/>
          <w:szCs w:val="24"/>
          <w:lang w:eastAsia="ar-SA"/>
        </w:rPr>
        <w:pict>
          <v:shape id="_x0000_i1354" type="#_x0000_t75" style="width:152.25pt;height:18pt" filled="t">
            <v:fill color2="black" type="frame"/>
            <v:imagedata r:id="rId270" o:title=""/>
          </v:shape>
        </w:pict>
      </w:r>
      <w:r w:rsidRPr="009073EE">
        <w:rPr>
          <w:sz w:val="24"/>
          <w:szCs w:val="24"/>
          <w:lang w:eastAsia="ar-SA"/>
        </w:rPr>
        <w:t>.Найти координаты точки пересечения биссектрисы угла</w:t>
      </w:r>
      <w:proofErr w:type="gramStart"/>
      <w:r w:rsidRPr="009073EE">
        <w:rPr>
          <w:sz w:val="24"/>
          <w:szCs w:val="24"/>
          <w:lang w:eastAsia="ar-SA"/>
        </w:rPr>
        <w:t xml:space="preserve"> </w:t>
      </w:r>
      <w:r w:rsidRPr="009073EE">
        <w:rPr>
          <w:i/>
          <w:sz w:val="24"/>
          <w:szCs w:val="24"/>
          <w:lang w:eastAsia="ar-SA"/>
        </w:rPr>
        <w:t>А</w:t>
      </w:r>
      <w:proofErr w:type="gramEnd"/>
      <w:r w:rsidRPr="009073EE">
        <w:rPr>
          <w:sz w:val="24"/>
          <w:szCs w:val="24"/>
          <w:lang w:eastAsia="ar-SA"/>
        </w:rPr>
        <w:t xml:space="preserve"> со стороной </w:t>
      </w:r>
      <w:r w:rsidRPr="009073EE">
        <w:rPr>
          <w:i/>
          <w:sz w:val="24"/>
          <w:szCs w:val="24"/>
          <w:lang w:eastAsia="ar-SA"/>
        </w:rPr>
        <w:t>СВ</w:t>
      </w:r>
      <w:r w:rsidRPr="009073EE">
        <w:rPr>
          <w:sz w:val="24"/>
          <w:szCs w:val="24"/>
          <w:lang w:eastAsia="ar-SA"/>
        </w:rPr>
        <w:t>.</w:t>
      </w:r>
    </w:p>
    <w:p w:rsidR="009073EE" w:rsidRPr="009073EE" w:rsidRDefault="009073EE" w:rsidP="009073EE">
      <w:pPr>
        <w:tabs>
          <w:tab w:val="left" w:pos="1350"/>
        </w:tabs>
        <w:suppressAutoHyphens/>
        <w:jc w:val="both"/>
        <w:rPr>
          <w:sz w:val="24"/>
          <w:szCs w:val="24"/>
          <w:lang w:eastAsia="ar-SA"/>
        </w:rPr>
      </w:pPr>
      <w:proofErr w:type="gramStart"/>
      <w:r w:rsidRPr="009073EE">
        <w:rPr>
          <w:sz w:val="24"/>
          <w:szCs w:val="24"/>
          <w:lang w:eastAsia="ar-SA"/>
        </w:rPr>
        <w:t xml:space="preserve">б3) На оси </w:t>
      </w:r>
      <w:r w:rsidR="0082100A" w:rsidRPr="0082100A">
        <w:rPr>
          <w:position w:val="-12"/>
          <w:sz w:val="24"/>
          <w:szCs w:val="24"/>
          <w:lang w:eastAsia="ar-SA"/>
        </w:rPr>
        <w:pict>
          <v:shape id="_x0000_i1355" type="#_x0000_t75" style="width:30pt;height:18pt">
            <v:imagedata r:id="rId271" o:title=""/>
          </v:shape>
        </w:pict>
      </w:r>
      <w:r w:rsidRPr="009073EE">
        <w:rPr>
          <w:sz w:val="24"/>
          <w:szCs w:val="24"/>
          <w:lang w:eastAsia="ar-SA"/>
        </w:rPr>
        <w:t xml:space="preserve">найти точку, равноудаленную от двух точек </w:t>
      </w:r>
      <w:r w:rsidR="0082100A" w:rsidRPr="0082100A">
        <w:rPr>
          <w:position w:val="-12"/>
          <w:sz w:val="24"/>
          <w:szCs w:val="24"/>
          <w:lang w:eastAsia="ar-SA"/>
        </w:rPr>
        <w:pict>
          <v:shape id="_x0000_i1356" type="#_x0000_t75" style="width:47.25pt;height:18pt" filled="t">
            <v:fill color2="black" type="frame"/>
            <v:imagedata r:id="rId272" o:title=""/>
          </v:shape>
        </w:pict>
      </w:r>
      <w:r w:rsidRPr="009073EE">
        <w:rPr>
          <w:sz w:val="24"/>
          <w:szCs w:val="24"/>
          <w:lang w:eastAsia="ar-SA"/>
        </w:rPr>
        <w:t xml:space="preserve"> и </w:t>
      </w:r>
      <w:r w:rsidR="0082100A" w:rsidRPr="0082100A">
        <w:rPr>
          <w:position w:val="-12"/>
          <w:sz w:val="24"/>
          <w:szCs w:val="24"/>
          <w:lang w:eastAsia="ar-SA"/>
        </w:rPr>
        <w:pict>
          <v:shape id="_x0000_i1357" type="#_x0000_t75" style="width:63.75pt;height:18pt" filled="t">
            <v:fill color2="black" type="frame"/>
            <v:imagedata r:id="rId273" o:title=""/>
          </v:shape>
        </w:pict>
      </w:r>
      <w:r w:rsidRPr="009073EE">
        <w:rPr>
          <w:sz w:val="24"/>
          <w:szCs w:val="24"/>
          <w:lang w:eastAsia="ar-SA"/>
        </w:rPr>
        <w:t>.</w:t>
      </w:r>
      <w:proofErr w:type="gramEnd"/>
    </w:p>
    <w:p w:rsidR="009073EE" w:rsidRPr="009073EE" w:rsidRDefault="009073EE" w:rsidP="009073EE">
      <w:pPr>
        <w:tabs>
          <w:tab w:val="left" w:pos="1185"/>
        </w:tabs>
        <w:suppressAutoHyphens/>
        <w:rPr>
          <w:b/>
          <w:sz w:val="24"/>
          <w:lang w:eastAsia="ru-RU"/>
        </w:rPr>
      </w:pPr>
    </w:p>
    <w:p w:rsidR="009073EE" w:rsidRPr="009073EE" w:rsidRDefault="009073EE" w:rsidP="009073EE">
      <w:pPr>
        <w:suppressAutoHyphens/>
        <w:rPr>
          <w:b/>
          <w:sz w:val="24"/>
          <w:lang w:eastAsia="ru-RU"/>
        </w:rPr>
      </w:pPr>
      <w:r w:rsidRPr="009073EE">
        <w:rPr>
          <w:b/>
          <w:sz w:val="24"/>
          <w:lang w:eastAsia="ru-RU"/>
        </w:rPr>
        <w:t>3. Прямые на плоскости (2 ч, 1 пара)</w:t>
      </w:r>
    </w:p>
    <w:p w:rsidR="009073EE" w:rsidRPr="009073EE" w:rsidRDefault="009073EE" w:rsidP="009073EE">
      <w:pPr>
        <w:suppressAutoHyphens/>
        <w:jc w:val="both"/>
        <w:rPr>
          <w:sz w:val="24"/>
          <w:szCs w:val="24"/>
          <w:lang w:eastAsia="ar-SA"/>
        </w:rPr>
      </w:pPr>
      <w:r w:rsidRPr="009073EE">
        <w:rPr>
          <w:sz w:val="24"/>
          <w:szCs w:val="24"/>
          <w:lang w:eastAsia="ar-SA"/>
        </w:rPr>
        <w:t xml:space="preserve">1. а) Какие их точек </w:t>
      </w:r>
      <w:r w:rsidR="0082100A" w:rsidRPr="0082100A">
        <w:rPr>
          <w:position w:val="-26"/>
          <w:sz w:val="24"/>
          <w:szCs w:val="24"/>
          <w:lang w:eastAsia="ar-SA"/>
        </w:rPr>
        <w:pict>
          <v:shape id="_x0000_i1358" type="#_x0000_t75" style="width:260.25pt;height:35.25pt" filled="t">
            <v:fill color2="black" type="frame"/>
            <v:imagedata r:id="rId274" o:title=""/>
          </v:shape>
        </w:pict>
      </w:r>
      <w:r w:rsidRPr="009073EE">
        <w:rPr>
          <w:sz w:val="24"/>
          <w:szCs w:val="24"/>
          <w:lang w:eastAsia="ar-SA"/>
        </w:rPr>
        <w:t xml:space="preserve"> лежат на прямой </w:t>
      </w:r>
      <w:r w:rsidR="0082100A" w:rsidRPr="0082100A">
        <w:rPr>
          <w:position w:val="-12"/>
          <w:sz w:val="24"/>
          <w:szCs w:val="24"/>
          <w:lang w:eastAsia="ar-SA"/>
        </w:rPr>
        <w:pict>
          <v:shape id="_x0000_i1359" type="#_x0000_t75" style="width:87pt;height:18pt" filled="t">
            <v:fill color2="black" type="frame"/>
            <v:imagedata r:id="rId275" o:title=""/>
          </v:shape>
        </w:pict>
      </w:r>
      <w:proofErr w:type="gramStart"/>
      <w:r w:rsidRPr="009073EE">
        <w:rPr>
          <w:sz w:val="24"/>
          <w:szCs w:val="24"/>
          <w:lang w:eastAsia="ar-SA"/>
        </w:rPr>
        <w:t xml:space="preserve"> ?</w:t>
      </w:r>
      <w:proofErr w:type="gramEnd"/>
    </w:p>
    <w:p w:rsidR="009073EE" w:rsidRPr="009073EE" w:rsidRDefault="009073EE" w:rsidP="009073EE">
      <w:pPr>
        <w:suppressAutoHyphens/>
        <w:jc w:val="both"/>
        <w:rPr>
          <w:sz w:val="24"/>
          <w:szCs w:val="24"/>
          <w:lang w:eastAsia="ar-SA"/>
        </w:rPr>
      </w:pPr>
      <w:r w:rsidRPr="009073EE">
        <w:rPr>
          <w:sz w:val="24"/>
          <w:szCs w:val="24"/>
          <w:lang w:eastAsia="ar-SA"/>
        </w:rPr>
        <w:t xml:space="preserve">б) Построить прямые: </w:t>
      </w:r>
      <w:r w:rsidR="0082100A" w:rsidRPr="0082100A">
        <w:rPr>
          <w:position w:val="-12"/>
          <w:sz w:val="24"/>
          <w:szCs w:val="24"/>
          <w:lang w:eastAsia="ar-SA"/>
        </w:rPr>
        <w:pict>
          <v:shape id="_x0000_i1360" type="#_x0000_t75" style="width:60pt;height:18pt" filled="t">
            <v:fill color2="black" type="frame"/>
            <v:imagedata r:id="rId276" o:title=""/>
          </v:shape>
        </w:pict>
      </w:r>
      <w:r w:rsidRPr="009073EE">
        <w:rPr>
          <w:sz w:val="24"/>
          <w:szCs w:val="24"/>
          <w:lang w:eastAsia="ar-SA"/>
        </w:rPr>
        <w:t xml:space="preserve">, </w:t>
      </w:r>
      <w:r w:rsidR="0082100A" w:rsidRPr="0082100A">
        <w:rPr>
          <w:position w:val="-12"/>
          <w:sz w:val="24"/>
          <w:szCs w:val="24"/>
          <w:lang w:eastAsia="ar-SA"/>
        </w:rPr>
        <w:pict>
          <v:shape id="_x0000_i1361" type="#_x0000_t75" style="width:66.75pt;height:18pt" filled="t">
            <v:fill color2="black" type="frame"/>
            <v:imagedata r:id="rId277" o:title=""/>
          </v:shape>
        </w:pict>
      </w:r>
      <w:r w:rsidRPr="009073EE">
        <w:rPr>
          <w:sz w:val="24"/>
          <w:szCs w:val="24"/>
          <w:lang w:eastAsia="ar-SA"/>
        </w:rPr>
        <w:t xml:space="preserve">, </w:t>
      </w:r>
      <w:r w:rsidR="0082100A" w:rsidRPr="0082100A">
        <w:rPr>
          <w:position w:val="-28"/>
          <w:sz w:val="24"/>
          <w:szCs w:val="24"/>
          <w:lang w:eastAsia="ar-SA"/>
        </w:rPr>
        <w:pict>
          <v:shape id="_x0000_i1362" type="#_x0000_t75" style="width:54.75pt;height:36pt" filled="t">
            <v:fill color2="black" type="frame"/>
            <v:imagedata r:id="rId278" o:title=""/>
          </v:shape>
        </w:pict>
      </w:r>
      <w:r w:rsidRPr="009073EE">
        <w:rPr>
          <w:sz w:val="24"/>
          <w:szCs w:val="24"/>
          <w:lang w:eastAsia="ar-SA"/>
        </w:rPr>
        <w:t xml:space="preserve">, </w:t>
      </w:r>
      <w:r w:rsidR="0082100A" w:rsidRPr="0082100A">
        <w:rPr>
          <w:position w:val="-6"/>
          <w:sz w:val="24"/>
          <w:szCs w:val="24"/>
          <w:lang w:eastAsia="ar-SA"/>
        </w:rPr>
        <w:pict>
          <v:shape id="_x0000_i1363" type="#_x0000_t75" style="width:57.75pt;height:15pt" filled="t">
            <v:fill color2="black" type="frame"/>
            <v:imagedata r:id="rId279" o:title=""/>
          </v:shape>
        </w:pict>
      </w:r>
      <w:r w:rsidRPr="009073EE">
        <w:rPr>
          <w:sz w:val="24"/>
          <w:szCs w:val="24"/>
          <w:lang w:eastAsia="ar-SA"/>
        </w:rPr>
        <w:t xml:space="preserve">, </w:t>
      </w:r>
      <w:r w:rsidR="0082100A" w:rsidRPr="0082100A">
        <w:rPr>
          <w:position w:val="-12"/>
          <w:sz w:val="24"/>
          <w:szCs w:val="24"/>
          <w:lang w:eastAsia="ar-SA"/>
        </w:rPr>
        <w:pict>
          <v:shape id="_x0000_i1364" type="#_x0000_t75" style="width:59.25pt;height:18pt" filled="t">
            <v:fill color2="black" type="frame"/>
            <v:imagedata r:id="rId280"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в) Построить </w:t>
      </w:r>
      <w:proofErr w:type="gramStart"/>
      <w:r w:rsidRPr="009073EE">
        <w:rPr>
          <w:sz w:val="24"/>
          <w:szCs w:val="24"/>
          <w:lang w:eastAsia="ar-SA"/>
        </w:rPr>
        <w:t>прямую</w:t>
      </w:r>
      <w:proofErr w:type="gramEnd"/>
      <w:r w:rsidRPr="009073EE">
        <w:rPr>
          <w:sz w:val="24"/>
          <w:szCs w:val="24"/>
          <w:lang w:eastAsia="ar-SA"/>
        </w:rPr>
        <w:t xml:space="preserve"> </w:t>
      </w:r>
      <w:r w:rsidR="0082100A" w:rsidRPr="0082100A">
        <w:rPr>
          <w:position w:val="-12"/>
          <w:sz w:val="24"/>
          <w:szCs w:val="24"/>
          <w:lang w:eastAsia="ar-SA"/>
        </w:rPr>
        <w:pict>
          <v:shape id="_x0000_i1365" type="#_x0000_t75" style="width:93pt;height:18pt" filled="t">
            <v:fill color2="black" type="frame"/>
            <v:imagedata r:id="rId281" o:title=""/>
          </v:shape>
        </w:pict>
      </w:r>
      <w:r w:rsidRPr="009073EE">
        <w:rPr>
          <w:sz w:val="24"/>
          <w:szCs w:val="24"/>
          <w:lang w:eastAsia="ar-SA"/>
        </w:rPr>
        <w:t xml:space="preserve">. Где лежат точки, для которых </w:t>
      </w:r>
      <w:r w:rsidR="0082100A" w:rsidRPr="0082100A">
        <w:rPr>
          <w:position w:val="-12"/>
          <w:sz w:val="24"/>
          <w:szCs w:val="24"/>
          <w:lang w:eastAsia="ar-SA"/>
        </w:rPr>
        <w:pict>
          <v:shape id="_x0000_i1366" type="#_x0000_t75" style="width:93pt;height:18pt" filled="t">
            <v:fill color2="black" type="frame"/>
            <v:imagedata r:id="rId282" o:title=""/>
          </v:shape>
        </w:pict>
      </w:r>
      <w:r w:rsidRPr="009073EE">
        <w:rPr>
          <w:sz w:val="24"/>
          <w:szCs w:val="24"/>
          <w:lang w:eastAsia="ar-SA"/>
        </w:rPr>
        <w:t xml:space="preserve">, </w:t>
      </w:r>
      <w:r w:rsidR="0082100A" w:rsidRPr="0082100A">
        <w:rPr>
          <w:position w:val="-12"/>
          <w:sz w:val="24"/>
          <w:szCs w:val="24"/>
          <w:lang w:eastAsia="ar-SA"/>
        </w:rPr>
        <w:pict>
          <v:shape id="_x0000_i1367" type="#_x0000_t75" style="width:92.25pt;height:18pt" filled="t">
            <v:fill color2="black" type="frame"/>
            <v:imagedata r:id="rId283"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г) Записать прямые в виде </w:t>
      </w:r>
      <w:r w:rsidR="0082100A" w:rsidRPr="0082100A">
        <w:rPr>
          <w:position w:val="-12"/>
          <w:sz w:val="24"/>
          <w:szCs w:val="24"/>
          <w:lang w:eastAsia="ar-SA"/>
        </w:rPr>
        <w:pict>
          <v:shape id="_x0000_i1368" type="#_x0000_t75" style="width:59.25pt;height:18pt" filled="t">
            <v:fill color2="black" type="frame"/>
            <v:imagedata r:id="rId284" o:title=""/>
          </v:shape>
        </w:pict>
      </w:r>
      <w:r w:rsidRPr="009073EE">
        <w:rPr>
          <w:sz w:val="24"/>
          <w:szCs w:val="24"/>
          <w:lang w:eastAsia="ar-SA"/>
        </w:rPr>
        <w:t xml:space="preserve">и указать значения параметров: </w:t>
      </w:r>
      <w:r w:rsidR="0082100A" w:rsidRPr="0082100A">
        <w:rPr>
          <w:position w:val="-12"/>
          <w:sz w:val="24"/>
          <w:szCs w:val="24"/>
          <w:lang w:eastAsia="ar-SA"/>
        </w:rPr>
        <w:pict>
          <v:shape id="_x0000_i1369" type="#_x0000_t75" style="width:93pt;height:18pt" filled="t">
            <v:fill color2="black" type="frame"/>
            <v:imagedata r:id="rId285" o:title=""/>
          </v:shape>
        </w:pict>
      </w:r>
      <w:r w:rsidRPr="009073EE">
        <w:rPr>
          <w:sz w:val="24"/>
          <w:szCs w:val="24"/>
          <w:lang w:eastAsia="ar-SA"/>
        </w:rPr>
        <w:t xml:space="preserve">, </w:t>
      </w:r>
      <w:r w:rsidR="0082100A" w:rsidRPr="0082100A">
        <w:rPr>
          <w:position w:val="-12"/>
          <w:sz w:val="24"/>
          <w:szCs w:val="24"/>
          <w:lang w:eastAsia="ar-SA"/>
        </w:rPr>
        <w:pict>
          <v:shape id="_x0000_i1370" type="#_x0000_t75" style="width:59.25pt;height:18pt" filled="t">
            <v:fill color2="black" type="frame"/>
            <v:imagedata r:id="rId286" o:title=""/>
          </v:shape>
        </w:pict>
      </w:r>
      <w:r w:rsidRPr="009073EE">
        <w:rPr>
          <w:sz w:val="24"/>
          <w:szCs w:val="24"/>
          <w:lang w:eastAsia="ar-SA"/>
        </w:rPr>
        <w:t xml:space="preserve">, </w:t>
      </w:r>
      <w:r w:rsidR="0082100A" w:rsidRPr="0082100A">
        <w:rPr>
          <w:position w:val="-12"/>
          <w:sz w:val="24"/>
          <w:szCs w:val="24"/>
          <w:lang w:eastAsia="ar-SA"/>
        </w:rPr>
        <w:pict>
          <v:shape id="_x0000_i1371" type="#_x0000_t75" style="width:66.75pt;height:18pt" filled="t">
            <v:fill color2="black" type="frame"/>
            <v:imagedata r:id="rId287"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д) Найти отрезки, отсекаемые на осях координат прямыми: </w:t>
      </w:r>
      <w:r w:rsidR="0082100A" w:rsidRPr="0082100A">
        <w:rPr>
          <w:position w:val="-12"/>
          <w:sz w:val="24"/>
          <w:szCs w:val="24"/>
          <w:lang w:eastAsia="ar-SA"/>
        </w:rPr>
        <w:pict>
          <v:shape id="_x0000_i1372" type="#_x0000_t75" style="width:93.75pt;height:18pt" filled="t">
            <v:fill color2="black" type="frame"/>
            <v:imagedata r:id="rId288" o:title=""/>
          </v:shape>
        </w:pict>
      </w:r>
      <w:r w:rsidRPr="009073EE">
        <w:rPr>
          <w:sz w:val="24"/>
          <w:szCs w:val="24"/>
          <w:lang w:eastAsia="ar-SA"/>
        </w:rPr>
        <w:t xml:space="preserve">, </w:t>
      </w:r>
      <w:r w:rsidR="0082100A" w:rsidRPr="0082100A">
        <w:rPr>
          <w:position w:val="-12"/>
          <w:sz w:val="24"/>
          <w:szCs w:val="24"/>
          <w:lang w:eastAsia="ar-SA"/>
        </w:rPr>
        <w:pict>
          <v:shape id="_x0000_i1373" type="#_x0000_t75" style="width:87pt;height:18pt" filled="t">
            <v:fill color2="black" type="frame"/>
            <v:imagedata r:id="rId289" o:title=""/>
          </v:shape>
        </w:pict>
      </w:r>
      <w:r w:rsidRPr="009073EE">
        <w:rPr>
          <w:sz w:val="24"/>
          <w:szCs w:val="24"/>
          <w:lang w:eastAsia="ar-SA"/>
        </w:rPr>
        <w:t xml:space="preserve">, </w:t>
      </w:r>
      <w:r w:rsidR="0082100A" w:rsidRPr="0082100A">
        <w:rPr>
          <w:position w:val="-12"/>
          <w:sz w:val="24"/>
          <w:szCs w:val="24"/>
          <w:lang w:eastAsia="ar-SA"/>
        </w:rPr>
        <w:pict>
          <v:shape id="_x0000_i1374" type="#_x0000_t75" style="width:87pt;height:18pt" filled="t">
            <v:fill color2="black" type="frame"/>
            <v:imagedata r:id="rId290"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е) Среди прямых указать параллельные, перпендикулярные: </w:t>
      </w:r>
      <w:r w:rsidR="0082100A" w:rsidRPr="0082100A">
        <w:rPr>
          <w:position w:val="-12"/>
          <w:sz w:val="24"/>
          <w:szCs w:val="24"/>
          <w:lang w:eastAsia="ar-SA"/>
        </w:rPr>
        <w:pict>
          <v:shape id="_x0000_i1375" type="#_x0000_t75" style="width:98.25pt;height:18pt" filled="t">
            <v:fill color2="black" type="frame"/>
            <v:imagedata r:id="rId291" o:title=""/>
          </v:shape>
        </w:pict>
      </w:r>
      <w:r w:rsidRPr="009073EE">
        <w:rPr>
          <w:sz w:val="24"/>
          <w:szCs w:val="24"/>
          <w:lang w:eastAsia="ar-SA"/>
        </w:rPr>
        <w:t xml:space="preserve">, </w:t>
      </w:r>
      <w:r w:rsidR="0082100A" w:rsidRPr="0082100A">
        <w:rPr>
          <w:position w:val="-12"/>
          <w:sz w:val="24"/>
          <w:szCs w:val="24"/>
          <w:lang w:eastAsia="ar-SA"/>
        </w:rPr>
        <w:pict>
          <v:shape id="_x0000_i1376" type="#_x0000_t75" style="width:92.25pt;height:18pt" filled="t">
            <v:fill color2="black" type="frame"/>
            <v:imagedata r:id="rId292" o:title=""/>
          </v:shape>
        </w:pict>
      </w:r>
      <w:r w:rsidRPr="009073EE">
        <w:rPr>
          <w:sz w:val="24"/>
          <w:szCs w:val="24"/>
          <w:lang w:eastAsia="ar-SA"/>
        </w:rPr>
        <w:t xml:space="preserve">, </w:t>
      </w:r>
      <w:r w:rsidR="0082100A" w:rsidRPr="0082100A">
        <w:rPr>
          <w:position w:val="-12"/>
          <w:sz w:val="24"/>
          <w:szCs w:val="24"/>
          <w:lang w:eastAsia="ar-SA"/>
        </w:rPr>
        <w:pict>
          <v:shape id="_x0000_i1377" type="#_x0000_t75" style="width:99.75pt;height:18pt" filled="t">
            <v:fill color2="black" type="frame"/>
            <v:imagedata r:id="rId293" o:title=""/>
          </v:shape>
        </w:pict>
      </w:r>
      <w:r w:rsidRPr="009073EE">
        <w:rPr>
          <w:sz w:val="24"/>
          <w:szCs w:val="24"/>
          <w:lang w:eastAsia="ar-SA"/>
        </w:rPr>
        <w:t xml:space="preserve">, </w:t>
      </w:r>
      <w:r w:rsidR="0082100A" w:rsidRPr="0082100A">
        <w:rPr>
          <w:position w:val="-12"/>
          <w:sz w:val="24"/>
          <w:szCs w:val="24"/>
          <w:lang w:eastAsia="ar-SA"/>
        </w:rPr>
        <w:pict>
          <v:shape id="_x0000_i1378" type="#_x0000_t75" style="width:95.25pt;height:18pt" filled="t">
            <v:fill color2="black" type="frame"/>
            <v:imagedata r:id="rId294"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lastRenderedPageBreak/>
        <w:t>2. а</w:t>
      </w:r>
      <w:proofErr w:type="gramStart"/>
      <w:r w:rsidRPr="009073EE">
        <w:rPr>
          <w:sz w:val="24"/>
          <w:szCs w:val="24"/>
          <w:lang w:eastAsia="ar-SA"/>
        </w:rPr>
        <w:t>1</w:t>
      </w:r>
      <w:proofErr w:type="gramEnd"/>
      <w:r w:rsidRPr="009073EE">
        <w:rPr>
          <w:sz w:val="24"/>
          <w:szCs w:val="24"/>
          <w:lang w:eastAsia="ar-SA"/>
        </w:rPr>
        <w:t xml:space="preserve">) Составить уравнение прямой, отсекающей на осях координат отрезки </w:t>
      </w:r>
      <w:r w:rsidR="0082100A" w:rsidRPr="0082100A">
        <w:rPr>
          <w:position w:val="-28"/>
          <w:sz w:val="24"/>
          <w:szCs w:val="24"/>
          <w:lang w:eastAsia="ar-SA"/>
        </w:rPr>
        <w:pict>
          <v:shape id="_x0000_i1379" type="#_x0000_t75" style="width:86.25pt;height:36pt" filled="t">
            <v:fill color2="black" type="frame"/>
            <v:imagedata r:id="rId295"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а</w:t>
      </w:r>
      <w:proofErr w:type="gramStart"/>
      <w:r w:rsidRPr="009073EE">
        <w:rPr>
          <w:sz w:val="24"/>
          <w:szCs w:val="24"/>
          <w:lang w:eastAsia="ar-SA"/>
        </w:rPr>
        <w:t>2</w:t>
      </w:r>
      <w:proofErr w:type="gramEnd"/>
      <w:r w:rsidRPr="009073EE">
        <w:rPr>
          <w:sz w:val="24"/>
          <w:szCs w:val="24"/>
          <w:lang w:eastAsia="ar-SA"/>
        </w:rPr>
        <w:t xml:space="preserve">) Даны точки </w:t>
      </w:r>
      <w:r w:rsidRPr="009073EE">
        <w:rPr>
          <w:i/>
          <w:sz w:val="24"/>
          <w:szCs w:val="24"/>
          <w:lang w:val="en-US" w:eastAsia="ar-SA"/>
        </w:rPr>
        <w:t>L</w:t>
      </w:r>
      <w:r w:rsidRPr="009073EE">
        <w:rPr>
          <w:i/>
          <w:sz w:val="24"/>
          <w:szCs w:val="24"/>
          <w:lang w:eastAsia="ar-SA"/>
        </w:rPr>
        <w:t xml:space="preserve">(-6,0), </w:t>
      </w:r>
      <w:r w:rsidRPr="009073EE">
        <w:rPr>
          <w:i/>
          <w:sz w:val="24"/>
          <w:szCs w:val="24"/>
          <w:lang w:val="en-US" w:eastAsia="ar-SA"/>
        </w:rPr>
        <w:t>N</w:t>
      </w:r>
      <w:r w:rsidRPr="009073EE">
        <w:rPr>
          <w:i/>
          <w:sz w:val="24"/>
          <w:szCs w:val="24"/>
          <w:lang w:eastAsia="ar-SA"/>
        </w:rPr>
        <w:t>(0,8</w:t>
      </w:r>
      <w:r w:rsidRPr="009073EE">
        <w:rPr>
          <w:sz w:val="24"/>
          <w:szCs w:val="24"/>
          <w:lang w:eastAsia="ar-SA"/>
        </w:rPr>
        <w:t xml:space="preserve">). Через середину отрезка </w:t>
      </w:r>
      <w:r w:rsidRPr="009073EE">
        <w:rPr>
          <w:i/>
          <w:sz w:val="24"/>
          <w:szCs w:val="24"/>
          <w:lang w:val="en-US" w:eastAsia="ar-SA"/>
        </w:rPr>
        <w:t>LN</w:t>
      </w:r>
      <w:r w:rsidRPr="009073EE">
        <w:rPr>
          <w:sz w:val="24"/>
          <w:szCs w:val="24"/>
          <w:lang w:eastAsia="ar-SA"/>
        </w:rPr>
        <w:t xml:space="preserve"> провести прямую, отсекающую на оси </w:t>
      </w:r>
      <w:r w:rsidR="0082100A" w:rsidRPr="0082100A">
        <w:rPr>
          <w:position w:val="-12"/>
          <w:sz w:val="24"/>
          <w:szCs w:val="24"/>
          <w:lang w:eastAsia="ar-SA"/>
        </w:rPr>
        <w:pict>
          <v:shape id="_x0000_i1380" type="#_x0000_t75" style="width:29.25pt;height:18pt" filled="t">
            <v:fill color2="black" type="frame"/>
            <v:imagedata r:id="rId296" o:title=""/>
          </v:shape>
        </w:pict>
      </w:r>
      <w:r w:rsidRPr="009073EE">
        <w:rPr>
          <w:sz w:val="24"/>
          <w:szCs w:val="24"/>
          <w:lang w:eastAsia="ar-SA"/>
        </w:rPr>
        <w:t xml:space="preserve">, втрое </w:t>
      </w:r>
      <w:proofErr w:type="gramStart"/>
      <w:r w:rsidRPr="009073EE">
        <w:rPr>
          <w:sz w:val="24"/>
          <w:szCs w:val="24"/>
          <w:lang w:eastAsia="ar-SA"/>
        </w:rPr>
        <w:t>больший</w:t>
      </w:r>
      <w:proofErr w:type="gramEnd"/>
      <w:r w:rsidRPr="009073EE">
        <w:rPr>
          <w:sz w:val="24"/>
          <w:szCs w:val="24"/>
          <w:lang w:eastAsia="ar-SA"/>
        </w:rPr>
        <w:t xml:space="preserve">, чем на оси </w:t>
      </w:r>
      <w:r w:rsidR="0082100A" w:rsidRPr="0082100A">
        <w:rPr>
          <w:position w:val="-12"/>
          <w:sz w:val="24"/>
          <w:szCs w:val="24"/>
          <w:lang w:eastAsia="ar-SA"/>
        </w:rPr>
        <w:pict>
          <v:shape id="_x0000_i1381" type="#_x0000_t75" style="width:30pt;height:18pt" filled="t">
            <v:fill color2="black" type="frame"/>
            <v:imagedata r:id="rId297"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1</w:t>
      </w:r>
      <w:proofErr w:type="gramEnd"/>
      <w:r w:rsidRPr="009073EE">
        <w:rPr>
          <w:sz w:val="24"/>
          <w:szCs w:val="24"/>
          <w:lang w:eastAsia="ar-SA"/>
        </w:rPr>
        <w:t xml:space="preserve">) Составить уравнение прямой, отсекающий на оси ординат отрезок </w:t>
      </w:r>
      <w:r w:rsidRPr="009073EE">
        <w:rPr>
          <w:i/>
          <w:sz w:val="24"/>
          <w:szCs w:val="24"/>
          <w:lang w:val="en-US" w:eastAsia="ar-SA"/>
        </w:rPr>
        <w:t>b</w:t>
      </w:r>
      <w:r w:rsidRPr="009073EE">
        <w:rPr>
          <w:i/>
          <w:sz w:val="24"/>
          <w:szCs w:val="24"/>
          <w:lang w:eastAsia="ar-SA"/>
        </w:rPr>
        <w:t>=-3</w:t>
      </w:r>
      <w:r w:rsidRPr="009073EE">
        <w:rPr>
          <w:sz w:val="24"/>
          <w:szCs w:val="24"/>
          <w:lang w:eastAsia="ar-SA"/>
        </w:rPr>
        <w:t xml:space="preserve"> и образующий с положительным направление оси абсцисс угол </w:t>
      </w:r>
      <w:r w:rsidR="0082100A" w:rsidRPr="0082100A">
        <w:rPr>
          <w:position w:val="-28"/>
          <w:sz w:val="24"/>
          <w:szCs w:val="24"/>
          <w:lang w:eastAsia="ar-SA"/>
        </w:rPr>
        <w:pict>
          <v:shape id="_x0000_i1382" type="#_x0000_t75" style="width:38.25pt;height:36pt" filled="t">
            <v:fill color2="black" type="frame"/>
            <v:imagedata r:id="rId298"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2</w:t>
      </w:r>
      <w:proofErr w:type="gramEnd"/>
      <w:r w:rsidRPr="009073EE">
        <w:rPr>
          <w:sz w:val="24"/>
          <w:szCs w:val="24"/>
          <w:lang w:eastAsia="ar-SA"/>
        </w:rPr>
        <w:t xml:space="preserve">) Написать уравнение прямой, проходящей через точку </w:t>
      </w:r>
      <w:r w:rsidR="0082100A" w:rsidRPr="0082100A">
        <w:rPr>
          <w:position w:val="-28"/>
          <w:sz w:val="24"/>
          <w:szCs w:val="24"/>
          <w:lang w:eastAsia="ar-SA"/>
        </w:rPr>
        <w:pict>
          <v:shape id="_x0000_i1383" type="#_x0000_t75" style="width:51pt;height:36pt" filled="t">
            <v:fill color2="black" type="frame"/>
            <v:imagedata r:id="rId299" o:title=""/>
          </v:shape>
        </w:pict>
      </w:r>
      <w:r w:rsidRPr="009073EE">
        <w:rPr>
          <w:sz w:val="24"/>
          <w:szCs w:val="24"/>
          <w:lang w:eastAsia="ar-SA"/>
        </w:rPr>
        <w:t xml:space="preserve"> и образующий с осью </w:t>
      </w:r>
      <w:r w:rsidR="0082100A" w:rsidRPr="0082100A">
        <w:rPr>
          <w:position w:val="-12"/>
          <w:sz w:val="24"/>
          <w:szCs w:val="24"/>
          <w:lang w:eastAsia="ar-SA"/>
        </w:rPr>
        <w:pict>
          <v:shape id="_x0000_i1384" type="#_x0000_t75" style="width:29.25pt;height:18pt" filled="t">
            <v:fill color2="black" type="frame"/>
            <v:imagedata r:id="rId296" o:title=""/>
          </v:shape>
        </w:pict>
      </w:r>
      <w:r w:rsidRPr="009073EE">
        <w:rPr>
          <w:sz w:val="24"/>
          <w:szCs w:val="24"/>
          <w:lang w:eastAsia="ar-SA"/>
        </w:rPr>
        <w:t xml:space="preserve"> угол, равный </w:t>
      </w:r>
      <w:r w:rsidR="0082100A" w:rsidRPr="0082100A">
        <w:rPr>
          <w:position w:val="-12"/>
          <w:sz w:val="24"/>
          <w:szCs w:val="24"/>
          <w:lang w:eastAsia="ar-SA"/>
        </w:rPr>
        <w:pict>
          <v:shape id="_x0000_i1385" type="#_x0000_t75" style="width:41.25pt;height:18pt" filled="t">
            <v:fill color2="black" type="frame"/>
            <v:imagedata r:id="rId300"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в) Найти уравнение прямой, проходящей через точки </w:t>
      </w:r>
      <w:r w:rsidRPr="009073EE">
        <w:rPr>
          <w:sz w:val="24"/>
          <w:szCs w:val="24"/>
          <w:lang w:val="en-US" w:eastAsia="ar-SA"/>
        </w:rPr>
        <w:t>A</w:t>
      </w:r>
      <w:r w:rsidRPr="009073EE">
        <w:rPr>
          <w:sz w:val="24"/>
          <w:szCs w:val="24"/>
          <w:lang w:eastAsia="ar-SA"/>
        </w:rPr>
        <w:t xml:space="preserve"> и </w:t>
      </w:r>
      <w:r w:rsidRPr="009073EE">
        <w:rPr>
          <w:sz w:val="24"/>
          <w:szCs w:val="24"/>
          <w:lang w:val="en-US" w:eastAsia="ar-SA"/>
        </w:rPr>
        <w:t>B</w: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в</w:t>
      </w:r>
      <w:proofErr w:type="gramStart"/>
      <w:r w:rsidRPr="009073EE">
        <w:rPr>
          <w:sz w:val="24"/>
          <w:szCs w:val="24"/>
          <w:lang w:eastAsia="ar-SA"/>
        </w:rPr>
        <w:t>1</w:t>
      </w:r>
      <w:proofErr w:type="gramEnd"/>
      <w:r w:rsidRPr="009073EE">
        <w:rPr>
          <w:sz w:val="24"/>
          <w:szCs w:val="24"/>
          <w:lang w:eastAsia="ar-SA"/>
        </w:rPr>
        <w:t xml:space="preserve">)  </w:t>
      </w:r>
      <w:r w:rsidRPr="009073EE">
        <w:rPr>
          <w:i/>
          <w:sz w:val="24"/>
          <w:szCs w:val="24"/>
          <w:lang w:val="en-US" w:eastAsia="ar-SA"/>
        </w:rPr>
        <w:t>A</w:t>
      </w:r>
      <w:r w:rsidRPr="009073EE">
        <w:rPr>
          <w:i/>
          <w:sz w:val="24"/>
          <w:szCs w:val="24"/>
          <w:lang w:eastAsia="ar-SA"/>
        </w:rPr>
        <w:t xml:space="preserve">(0,2), </w:t>
      </w:r>
      <w:r w:rsidRPr="009073EE">
        <w:rPr>
          <w:i/>
          <w:sz w:val="24"/>
          <w:szCs w:val="24"/>
          <w:lang w:val="en-US" w:eastAsia="ar-SA"/>
        </w:rPr>
        <w:t>B</w:t>
      </w:r>
      <w:r w:rsidRPr="009073EE">
        <w:rPr>
          <w:i/>
          <w:sz w:val="24"/>
          <w:szCs w:val="24"/>
          <w:lang w:eastAsia="ar-SA"/>
        </w:rPr>
        <w:t xml:space="preserve">(-3,7);                </w:t>
      </w:r>
      <w:r w:rsidRPr="009073EE">
        <w:rPr>
          <w:sz w:val="24"/>
          <w:szCs w:val="24"/>
          <w:lang w:eastAsia="ar-SA"/>
        </w:rPr>
        <w:t xml:space="preserve">в2)  </w:t>
      </w:r>
      <w:r w:rsidRPr="009073EE">
        <w:rPr>
          <w:i/>
          <w:sz w:val="24"/>
          <w:szCs w:val="24"/>
          <w:lang w:val="en-US" w:eastAsia="ar-SA"/>
        </w:rPr>
        <w:t>A</w:t>
      </w:r>
      <w:r w:rsidRPr="009073EE">
        <w:rPr>
          <w:i/>
          <w:sz w:val="24"/>
          <w:szCs w:val="24"/>
          <w:lang w:eastAsia="ar-SA"/>
        </w:rPr>
        <w:t xml:space="preserve">(2,1), </w:t>
      </w:r>
      <w:r w:rsidRPr="009073EE">
        <w:rPr>
          <w:i/>
          <w:sz w:val="24"/>
          <w:szCs w:val="24"/>
          <w:lang w:val="en-US" w:eastAsia="ar-SA"/>
        </w:rPr>
        <w:t>B</w:t>
      </w:r>
      <w:r w:rsidRPr="009073EE">
        <w:rPr>
          <w:i/>
          <w:sz w:val="24"/>
          <w:szCs w:val="24"/>
          <w:lang w:eastAsia="ar-SA"/>
        </w:rPr>
        <w:t>(4,1).</w:t>
      </w:r>
    </w:p>
    <w:p w:rsidR="009073EE" w:rsidRPr="009073EE" w:rsidRDefault="009073EE" w:rsidP="009073EE">
      <w:pPr>
        <w:suppressAutoHyphens/>
        <w:jc w:val="both"/>
        <w:rPr>
          <w:sz w:val="24"/>
          <w:szCs w:val="24"/>
          <w:lang w:eastAsia="ar-SA"/>
        </w:rPr>
      </w:pPr>
      <w:r w:rsidRPr="009073EE">
        <w:rPr>
          <w:sz w:val="24"/>
          <w:szCs w:val="24"/>
          <w:lang w:eastAsia="ar-SA"/>
        </w:rPr>
        <w:t>г) Представить уравнение в различных видах:  с угловым коэффициентом, в отрезках, в виде нормального уравнения:</w:t>
      </w:r>
    </w:p>
    <w:p w:rsidR="009073EE" w:rsidRPr="009073EE" w:rsidRDefault="009073EE" w:rsidP="009073EE">
      <w:pPr>
        <w:suppressAutoHyphens/>
        <w:jc w:val="both"/>
        <w:rPr>
          <w:sz w:val="24"/>
          <w:szCs w:val="24"/>
          <w:lang w:eastAsia="ar-SA"/>
        </w:rPr>
      </w:pPr>
      <w:r w:rsidRPr="009073EE">
        <w:rPr>
          <w:sz w:val="24"/>
          <w:szCs w:val="24"/>
          <w:lang w:eastAsia="ar-SA"/>
        </w:rPr>
        <w:t>г</w:t>
      </w:r>
      <w:proofErr w:type="gramStart"/>
      <w:r w:rsidRPr="009073EE">
        <w:rPr>
          <w:sz w:val="24"/>
          <w:szCs w:val="24"/>
          <w:lang w:eastAsia="ar-SA"/>
        </w:rPr>
        <w:t>1</w:t>
      </w:r>
      <w:proofErr w:type="gramEnd"/>
      <w:r w:rsidRPr="009073EE">
        <w:rPr>
          <w:sz w:val="24"/>
          <w:szCs w:val="24"/>
          <w:lang w:eastAsia="ar-SA"/>
        </w:rPr>
        <w:t xml:space="preserve">) </w:t>
      </w:r>
      <w:r w:rsidR="0082100A" w:rsidRPr="0082100A">
        <w:rPr>
          <w:position w:val="-12"/>
          <w:sz w:val="24"/>
          <w:szCs w:val="24"/>
          <w:lang w:eastAsia="ar-SA"/>
        </w:rPr>
        <w:pict>
          <v:shape id="_x0000_i1386" type="#_x0000_t75" style="width:93pt;height:18pt" filled="t">
            <v:fill color2="black" type="frame"/>
            <v:imagedata r:id="rId301" o:title=""/>
          </v:shape>
        </w:pict>
      </w:r>
      <w:r w:rsidRPr="009073EE">
        <w:rPr>
          <w:sz w:val="24"/>
          <w:szCs w:val="24"/>
          <w:lang w:eastAsia="ar-SA"/>
        </w:rPr>
        <w:t xml:space="preserve">;       г2) </w:t>
      </w:r>
      <w:r w:rsidR="0082100A" w:rsidRPr="0082100A">
        <w:rPr>
          <w:position w:val="-12"/>
          <w:sz w:val="24"/>
          <w:szCs w:val="24"/>
          <w:lang w:eastAsia="ar-SA"/>
        </w:rPr>
        <w:pict>
          <v:shape id="_x0000_i1387" type="#_x0000_t75" style="width:99pt;height:18pt" filled="t">
            <v:fill color2="black" type="frame"/>
            <v:imagedata r:id="rId302"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д</w:t>
      </w:r>
      <w:proofErr w:type="gramStart"/>
      <w:r w:rsidRPr="009073EE">
        <w:rPr>
          <w:sz w:val="24"/>
          <w:szCs w:val="24"/>
          <w:lang w:eastAsia="ar-SA"/>
        </w:rPr>
        <w:t>1</w:t>
      </w:r>
      <w:proofErr w:type="gramEnd"/>
      <w:r w:rsidRPr="009073EE">
        <w:rPr>
          <w:sz w:val="24"/>
          <w:szCs w:val="24"/>
          <w:lang w:eastAsia="ar-SA"/>
        </w:rPr>
        <w:t>) Написать уравнение прямой, привести к общему виду и построить, если она задана точкой М</w:t>
      </w:r>
      <w:r w:rsidRPr="009073EE">
        <w:rPr>
          <w:sz w:val="24"/>
          <w:szCs w:val="24"/>
          <w:vertAlign w:val="subscript"/>
          <w:lang w:eastAsia="ar-SA"/>
        </w:rPr>
        <w:t>0</w:t>
      </w:r>
      <w:r w:rsidRPr="009073EE">
        <w:rPr>
          <w:sz w:val="24"/>
          <w:szCs w:val="24"/>
          <w:lang w:eastAsia="ar-SA"/>
        </w:rPr>
        <w:t xml:space="preserve">(-1, 2) и вектором </w:t>
      </w:r>
      <w:r w:rsidR="0082100A" w:rsidRPr="0082100A">
        <w:rPr>
          <w:position w:val="-5"/>
          <w:sz w:val="24"/>
          <w:szCs w:val="24"/>
          <w:lang w:eastAsia="ar-SA"/>
        </w:rPr>
        <w:pict>
          <v:shape id="_x0000_i1388" type="#_x0000_t75" style="width:9.75pt;height:17.25pt" filled="t">
            <v:fill color2="black" type="frame"/>
            <v:imagedata r:id="rId303" o:title=""/>
          </v:shape>
        </w:pict>
      </w:r>
      <w:r w:rsidRPr="009073EE">
        <w:rPr>
          <w:sz w:val="24"/>
          <w:szCs w:val="24"/>
          <w:lang w:eastAsia="ar-SA"/>
        </w:rPr>
        <w:t xml:space="preserve">(3, -1) (направляющим, нормальным); </w:t>
      </w:r>
    </w:p>
    <w:p w:rsidR="009073EE" w:rsidRPr="009073EE" w:rsidRDefault="009073EE" w:rsidP="009073EE">
      <w:pPr>
        <w:suppressAutoHyphens/>
        <w:jc w:val="both"/>
        <w:rPr>
          <w:sz w:val="24"/>
          <w:szCs w:val="24"/>
          <w:lang w:eastAsia="ar-SA"/>
        </w:rPr>
      </w:pPr>
      <w:r w:rsidRPr="009073EE">
        <w:rPr>
          <w:sz w:val="24"/>
          <w:szCs w:val="24"/>
          <w:lang w:eastAsia="ar-SA"/>
        </w:rPr>
        <w:t>д</w:t>
      </w:r>
      <w:proofErr w:type="gramStart"/>
      <w:r w:rsidRPr="009073EE">
        <w:rPr>
          <w:sz w:val="24"/>
          <w:szCs w:val="24"/>
          <w:lang w:eastAsia="ar-SA"/>
        </w:rPr>
        <w:t>2</w:t>
      </w:r>
      <w:proofErr w:type="gramEnd"/>
      <w:r w:rsidRPr="009073EE">
        <w:rPr>
          <w:sz w:val="24"/>
          <w:szCs w:val="24"/>
          <w:lang w:eastAsia="ar-SA"/>
        </w:rPr>
        <w:t xml:space="preserve">) Даны прямая и точка:  </w:t>
      </w:r>
      <w:r w:rsidR="0082100A" w:rsidRPr="0082100A">
        <w:rPr>
          <w:position w:val="-4"/>
          <w:sz w:val="24"/>
          <w:szCs w:val="24"/>
          <w:lang w:eastAsia="ar-SA"/>
        </w:rPr>
        <w:pict>
          <v:shape id="_x0000_i1389" type="#_x0000_t75" style="width:2in;height:15.75pt" filled="t">
            <v:fill color2="black" type="frame"/>
            <v:imagedata r:id="rId304" o:title=""/>
          </v:shape>
        </w:pict>
      </w:r>
      <w:r w:rsidRPr="009073EE">
        <w:rPr>
          <w:sz w:val="24"/>
          <w:szCs w:val="24"/>
          <w:lang w:eastAsia="ar-SA"/>
        </w:rPr>
        <w:t xml:space="preserve"> Написать уравнение </w:t>
      </w:r>
      <w:proofErr w:type="gramStart"/>
      <w:r w:rsidRPr="009073EE">
        <w:rPr>
          <w:sz w:val="24"/>
          <w:szCs w:val="24"/>
          <w:lang w:eastAsia="ar-SA"/>
        </w:rPr>
        <w:t>прямой</w:t>
      </w:r>
      <w:proofErr w:type="gramEnd"/>
      <w:r w:rsidRPr="009073EE">
        <w:rPr>
          <w:sz w:val="24"/>
          <w:szCs w:val="24"/>
          <w:lang w:eastAsia="ar-SA"/>
        </w:rPr>
        <w:t>, проходящей через точку М перпендикулярно данной прямой; параллельно данной прямой.</w:t>
      </w:r>
    </w:p>
    <w:p w:rsidR="009073EE" w:rsidRPr="009073EE" w:rsidRDefault="009073EE" w:rsidP="009073EE">
      <w:pPr>
        <w:suppressAutoHyphens/>
        <w:jc w:val="both"/>
        <w:rPr>
          <w:sz w:val="24"/>
          <w:szCs w:val="24"/>
          <w:lang w:eastAsia="ar-SA"/>
        </w:rPr>
      </w:pPr>
      <w:proofErr w:type="gramStart"/>
      <w:r w:rsidRPr="009073EE">
        <w:rPr>
          <w:sz w:val="24"/>
          <w:szCs w:val="24"/>
          <w:lang w:eastAsia="ar-SA"/>
        </w:rPr>
        <w:t xml:space="preserve">д3) Написать уравнение прямой, проходящей посередине между прямыми </w:t>
      </w:r>
      <w:r w:rsidR="0082100A" w:rsidRPr="0082100A">
        <w:rPr>
          <w:position w:val="-5"/>
          <w:sz w:val="24"/>
          <w:szCs w:val="24"/>
          <w:lang w:eastAsia="ar-SA"/>
        </w:rPr>
        <w:pict>
          <v:shape id="_x0000_i1390" type="#_x0000_t75" style="width:234.75pt;height:17.25pt" filled="t">
            <v:fill color2="black" type="frame"/>
            <v:imagedata r:id="rId305" o:title=""/>
          </v:shape>
        </w:pict>
      </w:r>
      <w:r w:rsidRPr="009073EE">
        <w:rPr>
          <w:sz w:val="24"/>
          <w:szCs w:val="24"/>
          <w:lang w:eastAsia="ar-SA"/>
        </w:rPr>
        <w:t xml:space="preserve">и параллельной им. </w:t>
      </w:r>
      <w:proofErr w:type="gramEnd"/>
    </w:p>
    <w:p w:rsidR="009073EE" w:rsidRPr="009073EE" w:rsidRDefault="009073EE" w:rsidP="009073EE">
      <w:pPr>
        <w:tabs>
          <w:tab w:val="left" w:pos="5850"/>
        </w:tabs>
        <w:suppressAutoHyphens/>
        <w:jc w:val="both"/>
        <w:rPr>
          <w:sz w:val="24"/>
          <w:szCs w:val="24"/>
          <w:lang w:eastAsia="ar-SA"/>
        </w:rPr>
      </w:pPr>
      <w:r w:rsidRPr="009073EE">
        <w:rPr>
          <w:sz w:val="24"/>
          <w:szCs w:val="24"/>
          <w:lang w:eastAsia="ar-SA"/>
        </w:rPr>
        <w:t>3. а</w:t>
      </w:r>
      <w:proofErr w:type="gramStart"/>
      <w:r w:rsidRPr="009073EE">
        <w:rPr>
          <w:sz w:val="24"/>
          <w:szCs w:val="24"/>
          <w:lang w:eastAsia="ar-SA"/>
        </w:rPr>
        <w:t>1</w:t>
      </w:r>
      <w:proofErr w:type="gramEnd"/>
      <w:r w:rsidRPr="009073EE">
        <w:rPr>
          <w:sz w:val="24"/>
          <w:szCs w:val="24"/>
          <w:lang w:eastAsia="ar-SA"/>
        </w:rPr>
        <w:t xml:space="preserve">) Найти угол между прямыми: </w:t>
      </w:r>
      <w:r w:rsidR="0082100A" w:rsidRPr="0082100A">
        <w:rPr>
          <w:position w:val="-28"/>
          <w:sz w:val="24"/>
          <w:szCs w:val="24"/>
          <w:lang w:eastAsia="ar-SA"/>
        </w:rPr>
        <w:pict>
          <v:shape id="_x0000_i1391" type="#_x0000_t75" style="width:1in;height:36pt" filled="t">
            <v:fill color2="black" type="frame"/>
            <v:imagedata r:id="rId306" o:title=""/>
          </v:shape>
        </w:pict>
      </w:r>
      <w:r w:rsidRPr="009073EE">
        <w:rPr>
          <w:sz w:val="24"/>
          <w:szCs w:val="24"/>
          <w:lang w:eastAsia="ar-SA"/>
        </w:rPr>
        <w:t xml:space="preserve"> и </w:t>
      </w:r>
      <w:r w:rsidR="0082100A" w:rsidRPr="0082100A">
        <w:rPr>
          <w:position w:val="-28"/>
          <w:sz w:val="24"/>
          <w:szCs w:val="24"/>
          <w:lang w:eastAsia="ar-SA"/>
        </w:rPr>
        <w:pict>
          <v:shape id="_x0000_i1392" type="#_x0000_t75" style="width:66pt;height:36pt" filled="t">
            <v:fill color2="black" type="frame"/>
            <v:imagedata r:id="rId307"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а</w:t>
      </w:r>
      <w:proofErr w:type="gramStart"/>
      <w:r w:rsidRPr="009073EE">
        <w:rPr>
          <w:sz w:val="24"/>
          <w:szCs w:val="24"/>
          <w:lang w:eastAsia="ar-SA"/>
        </w:rPr>
        <w:t>2</w:t>
      </w:r>
      <w:proofErr w:type="gramEnd"/>
      <w:r w:rsidRPr="009073EE">
        <w:rPr>
          <w:sz w:val="24"/>
          <w:szCs w:val="24"/>
          <w:lang w:eastAsia="ar-SA"/>
        </w:rPr>
        <w:t xml:space="preserve">) Найти угол между прямыми: </w:t>
      </w:r>
      <w:r w:rsidR="0082100A" w:rsidRPr="0082100A">
        <w:rPr>
          <w:position w:val="-12"/>
          <w:sz w:val="24"/>
          <w:szCs w:val="24"/>
          <w:lang w:eastAsia="ar-SA"/>
        </w:rPr>
        <w:pict>
          <v:shape id="_x0000_i1393" type="#_x0000_t75" style="width:87pt;height:18pt" filled="t">
            <v:fill color2="black" type="frame"/>
            <v:imagedata r:id="rId308" o:title=""/>
          </v:shape>
        </w:pict>
      </w:r>
      <w:r w:rsidRPr="009073EE">
        <w:rPr>
          <w:sz w:val="24"/>
          <w:szCs w:val="24"/>
          <w:lang w:eastAsia="ar-SA"/>
        </w:rPr>
        <w:t xml:space="preserve">и </w:t>
      </w:r>
      <w:r w:rsidR="0082100A" w:rsidRPr="0082100A">
        <w:rPr>
          <w:position w:val="-12"/>
          <w:sz w:val="24"/>
          <w:szCs w:val="24"/>
          <w:lang w:eastAsia="ar-SA"/>
        </w:rPr>
        <w:pict>
          <v:shape id="_x0000_i1394" type="#_x0000_t75" style="width:87pt;height:18pt" filled="t">
            <v:fill color2="black" type="frame"/>
            <v:imagedata r:id="rId309"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proofErr w:type="gramStart"/>
      <w:r w:rsidRPr="009073EE">
        <w:rPr>
          <w:sz w:val="24"/>
          <w:szCs w:val="24"/>
          <w:lang w:eastAsia="ar-SA"/>
        </w:rPr>
        <w:t xml:space="preserve">а3) Найти угол между прямыми и осью </w:t>
      </w:r>
      <w:r w:rsidR="0082100A" w:rsidRPr="0082100A">
        <w:rPr>
          <w:position w:val="-12"/>
          <w:sz w:val="24"/>
          <w:szCs w:val="24"/>
          <w:lang w:eastAsia="ar-SA"/>
        </w:rPr>
        <w:pict>
          <v:shape id="_x0000_i1395" type="#_x0000_t75" style="width:29.25pt;height:18pt" filled="t">
            <v:fill color2="black" type="frame"/>
            <v:imagedata r:id="rId296" o:title=""/>
          </v:shape>
        </w:pict>
      </w:r>
      <w:r w:rsidRPr="009073EE">
        <w:rPr>
          <w:sz w:val="24"/>
          <w:szCs w:val="24"/>
          <w:lang w:eastAsia="ar-SA"/>
        </w:rPr>
        <w:t xml:space="preserve">: </w:t>
      </w:r>
      <w:r w:rsidR="0082100A" w:rsidRPr="0082100A">
        <w:rPr>
          <w:position w:val="-12"/>
          <w:sz w:val="24"/>
          <w:szCs w:val="24"/>
          <w:lang w:eastAsia="ar-SA"/>
        </w:rPr>
        <w:pict>
          <v:shape id="_x0000_i1396" type="#_x0000_t75" style="width:74.25pt;height:18pt" filled="t">
            <v:fill color2="black" type="frame"/>
            <v:imagedata r:id="rId310" o:title=""/>
          </v:shape>
        </w:pict>
      </w:r>
      <w:r w:rsidRPr="009073EE">
        <w:rPr>
          <w:sz w:val="24"/>
          <w:szCs w:val="24"/>
          <w:lang w:eastAsia="ar-SA"/>
        </w:rPr>
        <w:t xml:space="preserve">, </w:t>
      </w:r>
      <w:r w:rsidR="0082100A" w:rsidRPr="0082100A">
        <w:rPr>
          <w:position w:val="-12"/>
          <w:sz w:val="24"/>
          <w:szCs w:val="24"/>
          <w:lang w:eastAsia="ar-SA"/>
        </w:rPr>
        <w:pict>
          <v:shape id="_x0000_i1397" type="#_x0000_t75" style="width:72.75pt;height:18pt" filled="t">
            <v:fill color2="black" type="frame"/>
            <v:imagedata r:id="rId311" o:title=""/>
          </v:shape>
        </w:pict>
      </w:r>
      <w:r w:rsidRPr="009073EE">
        <w:rPr>
          <w:sz w:val="24"/>
          <w:szCs w:val="24"/>
          <w:lang w:eastAsia="ar-SA"/>
        </w:rPr>
        <w:t xml:space="preserve">, </w:t>
      </w:r>
      <w:r w:rsidR="0082100A" w:rsidRPr="0082100A">
        <w:rPr>
          <w:position w:val="-12"/>
          <w:sz w:val="24"/>
          <w:szCs w:val="24"/>
          <w:lang w:eastAsia="ar-SA"/>
        </w:rPr>
        <w:pict>
          <v:shape id="_x0000_i1398" type="#_x0000_t75" style="width:59.25pt;height:18pt" filled="t">
            <v:fill color2="black" type="frame"/>
            <v:imagedata r:id="rId312" o:title=""/>
          </v:shape>
        </w:pict>
      </w:r>
      <w:r w:rsidRPr="009073EE">
        <w:rPr>
          <w:sz w:val="24"/>
          <w:szCs w:val="24"/>
          <w:lang w:eastAsia="ar-SA"/>
        </w:rPr>
        <w:t xml:space="preserve">, </w:t>
      </w:r>
      <w:r w:rsidR="0082100A" w:rsidRPr="0082100A">
        <w:rPr>
          <w:position w:val="-6"/>
          <w:sz w:val="24"/>
          <w:szCs w:val="24"/>
          <w:lang w:eastAsia="ar-SA"/>
        </w:rPr>
        <w:pict>
          <v:shape id="_x0000_i1399" type="#_x0000_t75" style="width:59.25pt;height:15pt" filled="t">
            <v:fill color2="black" type="frame"/>
            <v:imagedata r:id="rId313" o:title=""/>
          </v:shape>
        </w:pict>
      </w:r>
      <w:r w:rsidRPr="009073EE">
        <w:rPr>
          <w:sz w:val="24"/>
          <w:szCs w:val="24"/>
          <w:lang w:eastAsia="ar-SA"/>
        </w:rPr>
        <w:t xml:space="preserve">, </w:t>
      </w:r>
      <w:r w:rsidR="0082100A" w:rsidRPr="0082100A">
        <w:rPr>
          <w:position w:val="-12"/>
          <w:sz w:val="24"/>
          <w:szCs w:val="24"/>
          <w:lang w:eastAsia="ar-SA"/>
        </w:rPr>
        <w:pict>
          <v:shape id="_x0000_i1400" type="#_x0000_t75" style="width:66.75pt;height:18pt" filled="t">
            <v:fill color2="black" type="frame"/>
            <v:imagedata r:id="rId314" o:title=""/>
          </v:shape>
        </w:pict>
      </w:r>
      <w:r w:rsidRPr="009073EE">
        <w:rPr>
          <w:sz w:val="24"/>
          <w:szCs w:val="24"/>
          <w:lang w:eastAsia="ar-SA"/>
        </w:rPr>
        <w:t>.</w:t>
      </w:r>
      <w:proofErr w:type="gramEnd"/>
    </w:p>
    <w:p w:rsidR="009073EE" w:rsidRPr="009073EE" w:rsidRDefault="009073EE" w:rsidP="009073EE">
      <w:pPr>
        <w:suppressAutoHyphens/>
        <w:jc w:val="both"/>
        <w:rPr>
          <w:sz w:val="24"/>
          <w:szCs w:val="24"/>
          <w:lang w:eastAsia="ar-SA"/>
        </w:rPr>
      </w:pPr>
      <w:r w:rsidRPr="009073EE">
        <w:rPr>
          <w:sz w:val="24"/>
          <w:szCs w:val="24"/>
          <w:lang w:eastAsia="ar-SA"/>
        </w:rPr>
        <w:t xml:space="preserve">б) Выяснить взаимное расположение </w:t>
      </w:r>
      <w:proofErr w:type="gramStart"/>
      <w:r w:rsidRPr="009073EE">
        <w:rPr>
          <w:sz w:val="24"/>
          <w:szCs w:val="24"/>
          <w:lang w:eastAsia="ar-SA"/>
        </w:rPr>
        <w:t>прямых</w:t>
      </w:r>
      <w:proofErr w:type="gramEnd"/>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1</w:t>
      </w:r>
      <w:proofErr w:type="gramEnd"/>
      <w:r w:rsidRPr="009073EE">
        <w:rPr>
          <w:sz w:val="24"/>
          <w:szCs w:val="24"/>
          <w:lang w:eastAsia="ar-SA"/>
        </w:rPr>
        <w:t xml:space="preserve">) </w:t>
      </w:r>
      <w:r w:rsidR="0082100A" w:rsidRPr="0082100A">
        <w:rPr>
          <w:position w:val="-12"/>
          <w:sz w:val="24"/>
          <w:szCs w:val="24"/>
          <w:lang w:eastAsia="ar-SA"/>
        </w:rPr>
        <w:pict>
          <v:shape id="_x0000_i1401" type="#_x0000_t75" style="width:87.75pt;height:18pt" filled="t">
            <v:fill color2="black" type="frame"/>
            <v:imagedata r:id="rId315" o:title=""/>
          </v:shape>
        </w:pict>
      </w:r>
      <w:r w:rsidRPr="009073EE">
        <w:rPr>
          <w:sz w:val="24"/>
          <w:szCs w:val="24"/>
          <w:lang w:eastAsia="ar-SA"/>
        </w:rPr>
        <w:t xml:space="preserve"> и </w:t>
      </w:r>
      <w:r w:rsidR="0082100A" w:rsidRPr="0082100A">
        <w:rPr>
          <w:position w:val="-12"/>
          <w:sz w:val="24"/>
          <w:szCs w:val="24"/>
          <w:lang w:eastAsia="ar-SA"/>
        </w:rPr>
        <w:pict>
          <v:shape id="_x0000_i1402" type="#_x0000_t75" style="width:105.75pt;height:18pt" filled="t">
            <v:fill color2="black" type="frame"/>
            <v:imagedata r:id="rId316" o:title=""/>
          </v:shape>
        </w:pict>
      </w:r>
      <w:r w:rsidRPr="009073EE">
        <w:rPr>
          <w:sz w:val="24"/>
          <w:szCs w:val="24"/>
          <w:lang w:eastAsia="ar-SA"/>
        </w:rPr>
        <w:t xml:space="preserve">;      б2) </w:t>
      </w:r>
      <w:r w:rsidR="0082100A" w:rsidRPr="0082100A">
        <w:rPr>
          <w:position w:val="-12"/>
          <w:sz w:val="24"/>
          <w:szCs w:val="24"/>
          <w:lang w:eastAsia="ar-SA"/>
        </w:rPr>
        <w:pict>
          <v:shape id="_x0000_i1403" type="#_x0000_t75" style="width:87pt;height:18pt" filled="t">
            <v:fill color2="black" type="frame"/>
            <v:imagedata r:id="rId317" o:title=""/>
          </v:shape>
        </w:pict>
      </w:r>
      <w:r w:rsidRPr="009073EE">
        <w:rPr>
          <w:sz w:val="24"/>
          <w:szCs w:val="24"/>
          <w:lang w:eastAsia="ar-SA"/>
        </w:rPr>
        <w:t xml:space="preserve"> и </w:t>
      </w:r>
      <w:r w:rsidR="0082100A" w:rsidRPr="0082100A">
        <w:rPr>
          <w:position w:val="-12"/>
          <w:sz w:val="24"/>
          <w:szCs w:val="24"/>
          <w:lang w:eastAsia="ar-SA"/>
        </w:rPr>
        <w:pict>
          <v:shape id="_x0000_i1404" type="#_x0000_t75" style="width:92.25pt;height:18pt" filled="t">
            <v:fill color2="black" type="frame"/>
            <v:imagedata r:id="rId318"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б3) </w:t>
      </w:r>
      <w:r w:rsidR="0082100A" w:rsidRPr="0082100A">
        <w:rPr>
          <w:position w:val="-12"/>
          <w:sz w:val="24"/>
          <w:szCs w:val="24"/>
          <w:lang w:eastAsia="ar-SA"/>
        </w:rPr>
        <w:pict>
          <v:shape id="_x0000_i1405" type="#_x0000_t75" style="width:84.75pt;height:18pt" filled="t">
            <v:fill color2="black" type="frame"/>
            <v:imagedata r:id="rId319" o:title=""/>
          </v:shape>
        </w:pict>
      </w:r>
      <w:r w:rsidRPr="009073EE">
        <w:rPr>
          <w:sz w:val="24"/>
          <w:szCs w:val="24"/>
          <w:lang w:eastAsia="ar-SA"/>
        </w:rPr>
        <w:t xml:space="preserve">и  </w:t>
      </w:r>
      <w:r w:rsidR="0082100A" w:rsidRPr="0082100A">
        <w:rPr>
          <w:position w:val="-12"/>
          <w:sz w:val="24"/>
          <w:szCs w:val="24"/>
          <w:lang w:eastAsia="ar-SA"/>
        </w:rPr>
        <w:pict>
          <v:shape id="_x0000_i1406" type="#_x0000_t75" style="width:93pt;height:18pt" filled="t">
            <v:fill color2="black" type="frame"/>
            <v:imagedata r:id="rId320" o:title=""/>
          </v:shape>
        </w:pict>
      </w:r>
      <w:r w:rsidRPr="009073EE">
        <w:rPr>
          <w:sz w:val="24"/>
          <w:szCs w:val="24"/>
          <w:lang w:eastAsia="ar-SA"/>
        </w:rPr>
        <w:t>;     б</w:t>
      </w:r>
      <w:proofErr w:type="gramStart"/>
      <w:r w:rsidRPr="009073EE">
        <w:rPr>
          <w:sz w:val="24"/>
          <w:szCs w:val="24"/>
          <w:lang w:eastAsia="ar-SA"/>
        </w:rPr>
        <w:t>4</w:t>
      </w:r>
      <w:proofErr w:type="gramEnd"/>
      <w:r w:rsidRPr="009073EE">
        <w:rPr>
          <w:sz w:val="24"/>
          <w:szCs w:val="24"/>
          <w:lang w:eastAsia="ar-SA"/>
        </w:rPr>
        <w:t xml:space="preserve">) </w:t>
      </w:r>
      <w:r w:rsidR="0082100A" w:rsidRPr="0082100A">
        <w:rPr>
          <w:position w:val="-12"/>
          <w:sz w:val="24"/>
          <w:szCs w:val="24"/>
          <w:lang w:eastAsia="ar-SA"/>
        </w:rPr>
        <w:pict>
          <v:shape id="_x0000_i1407" type="#_x0000_t75" style="width:57.75pt;height:18pt" filled="t">
            <v:fill color2="black" type="frame"/>
            <v:imagedata r:id="rId321" o:title=""/>
          </v:shape>
        </w:pict>
      </w:r>
      <w:r w:rsidRPr="009073EE">
        <w:rPr>
          <w:sz w:val="24"/>
          <w:szCs w:val="24"/>
          <w:lang w:eastAsia="ar-SA"/>
        </w:rPr>
        <w:t xml:space="preserve">и </w:t>
      </w:r>
      <w:r w:rsidR="0082100A" w:rsidRPr="0082100A">
        <w:rPr>
          <w:position w:val="-12"/>
          <w:sz w:val="24"/>
          <w:szCs w:val="24"/>
          <w:lang w:eastAsia="ar-SA"/>
        </w:rPr>
        <w:pict>
          <v:shape id="_x0000_i1408" type="#_x0000_t75" style="width:99pt;height:18pt" filled="t">
            <v:fill color2="black" type="frame"/>
            <v:imagedata r:id="rId322"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в</w:t>
      </w:r>
      <w:proofErr w:type="gramStart"/>
      <w:r w:rsidRPr="009073EE">
        <w:rPr>
          <w:sz w:val="24"/>
          <w:szCs w:val="24"/>
          <w:lang w:eastAsia="ar-SA"/>
        </w:rPr>
        <w:t>1</w:t>
      </w:r>
      <w:proofErr w:type="gramEnd"/>
      <w:r w:rsidRPr="009073EE">
        <w:rPr>
          <w:sz w:val="24"/>
          <w:szCs w:val="24"/>
          <w:lang w:eastAsia="ar-SA"/>
        </w:rPr>
        <w:t xml:space="preserve">) Найти расстояние от точки </w:t>
      </w:r>
      <w:r w:rsidRPr="009073EE">
        <w:rPr>
          <w:i/>
          <w:sz w:val="24"/>
          <w:szCs w:val="24"/>
          <w:lang w:eastAsia="ar-SA"/>
        </w:rPr>
        <w:t>М(1,2)</w:t>
      </w:r>
      <w:r w:rsidRPr="009073EE">
        <w:rPr>
          <w:sz w:val="24"/>
          <w:szCs w:val="24"/>
          <w:lang w:eastAsia="ar-SA"/>
        </w:rPr>
        <w:t xml:space="preserve"> до прямой </w:t>
      </w:r>
      <w:r w:rsidR="0082100A" w:rsidRPr="0082100A">
        <w:rPr>
          <w:position w:val="-12"/>
          <w:sz w:val="24"/>
          <w:szCs w:val="24"/>
          <w:lang w:eastAsia="ar-SA"/>
        </w:rPr>
        <w:pict>
          <v:shape id="_x0000_i1409" type="#_x0000_t75" style="width:107.25pt;height:18pt" filled="t">
            <v:fill color2="black" type="frame"/>
            <v:imagedata r:id="rId323"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в</w:t>
      </w:r>
      <w:proofErr w:type="gramStart"/>
      <w:r w:rsidRPr="009073EE">
        <w:rPr>
          <w:sz w:val="24"/>
          <w:szCs w:val="24"/>
          <w:lang w:eastAsia="ar-SA"/>
        </w:rPr>
        <w:t>2</w:t>
      </w:r>
      <w:proofErr w:type="gramEnd"/>
      <w:r w:rsidRPr="009073EE">
        <w:rPr>
          <w:sz w:val="24"/>
          <w:szCs w:val="24"/>
          <w:lang w:eastAsia="ar-SA"/>
        </w:rPr>
        <w:t xml:space="preserve">) Определить расстояние между параллельными прямыми </w:t>
      </w:r>
      <w:r w:rsidR="0082100A" w:rsidRPr="0082100A">
        <w:rPr>
          <w:position w:val="-12"/>
          <w:sz w:val="24"/>
          <w:szCs w:val="24"/>
          <w:lang w:eastAsia="ar-SA"/>
        </w:rPr>
        <w:pict>
          <v:shape id="_x0000_i1410" type="#_x0000_t75" style="width:102pt;height:21.75pt" filled="t">
            <v:fill color2="black" type="frame"/>
            <v:imagedata r:id="rId324" o:title=""/>
          </v:shape>
        </w:pict>
      </w:r>
      <w:r w:rsidRPr="009073EE">
        <w:rPr>
          <w:sz w:val="24"/>
          <w:szCs w:val="24"/>
          <w:lang w:eastAsia="ar-SA"/>
        </w:rPr>
        <w:t xml:space="preserve"> и </w:t>
      </w:r>
      <w:r w:rsidR="0082100A" w:rsidRPr="0082100A">
        <w:rPr>
          <w:position w:val="-12"/>
          <w:sz w:val="24"/>
          <w:szCs w:val="24"/>
          <w:lang w:eastAsia="ar-SA"/>
        </w:rPr>
        <w:pict>
          <v:shape id="_x0000_i1411" type="#_x0000_t75" style="width:111pt;height:21.75pt" filled="t">
            <v:fill color2="black" type="frame"/>
            <v:imagedata r:id="rId325" o:title=""/>
          </v:shape>
        </w:pict>
      </w:r>
      <w:r w:rsidRPr="009073EE">
        <w:rPr>
          <w:sz w:val="24"/>
          <w:szCs w:val="24"/>
          <w:lang w:eastAsia="ar-SA"/>
        </w:rPr>
        <w:t>.</w:t>
      </w:r>
    </w:p>
    <w:p w:rsidR="009073EE" w:rsidRPr="009073EE" w:rsidRDefault="009073EE" w:rsidP="009073EE">
      <w:pPr>
        <w:tabs>
          <w:tab w:val="left" w:pos="1245"/>
        </w:tabs>
        <w:suppressAutoHyphens/>
        <w:jc w:val="both"/>
        <w:rPr>
          <w:sz w:val="24"/>
          <w:szCs w:val="24"/>
          <w:lang w:eastAsia="ar-SA"/>
        </w:rPr>
      </w:pPr>
      <w:r w:rsidRPr="009073EE">
        <w:rPr>
          <w:sz w:val="24"/>
          <w:szCs w:val="24"/>
          <w:lang w:eastAsia="ar-SA"/>
        </w:rPr>
        <w:t>г</w:t>
      </w:r>
      <w:proofErr w:type="gramStart"/>
      <w:r w:rsidRPr="009073EE">
        <w:rPr>
          <w:sz w:val="24"/>
          <w:szCs w:val="24"/>
          <w:lang w:eastAsia="ar-SA"/>
        </w:rPr>
        <w:t>1</w:t>
      </w:r>
      <w:proofErr w:type="gramEnd"/>
      <w:r w:rsidRPr="009073EE">
        <w:rPr>
          <w:sz w:val="24"/>
          <w:szCs w:val="24"/>
          <w:lang w:eastAsia="ar-SA"/>
        </w:rPr>
        <w:t xml:space="preserve">) Написать уравнение прямой, если известно, что расстояние ее от начала координат равно </w:t>
      </w:r>
      <w:r w:rsidR="0082100A" w:rsidRPr="0082100A">
        <w:rPr>
          <w:position w:val="-6"/>
          <w:sz w:val="24"/>
          <w:szCs w:val="24"/>
          <w:lang w:eastAsia="ar-SA"/>
        </w:rPr>
        <w:pict>
          <v:shape id="_x0000_i1412" type="#_x0000_t75" style="width:21pt;height:18.75pt" filled="t">
            <v:fill color2="black" type="frame"/>
            <v:imagedata r:id="rId326" o:title=""/>
          </v:shape>
        </w:pict>
      </w:r>
      <w:r w:rsidRPr="009073EE">
        <w:rPr>
          <w:sz w:val="24"/>
          <w:szCs w:val="24"/>
          <w:lang w:eastAsia="ar-SA"/>
        </w:rPr>
        <w:t xml:space="preserve"> и что перпендикуляр, опущенный на нее из начала координат, составляет с осью  </w:t>
      </w:r>
      <w:r w:rsidR="0082100A" w:rsidRPr="0082100A">
        <w:rPr>
          <w:position w:val="-12"/>
          <w:sz w:val="24"/>
          <w:szCs w:val="24"/>
          <w:lang w:eastAsia="ar-SA"/>
        </w:rPr>
        <w:pict>
          <v:shape id="_x0000_i1413" type="#_x0000_t75" style="width:29.25pt;height:18pt" filled="t">
            <v:fill color2="black" type="frame"/>
            <v:imagedata r:id="rId296" o:title=""/>
          </v:shape>
        </w:pict>
      </w:r>
      <w:r w:rsidRPr="009073EE">
        <w:rPr>
          <w:sz w:val="24"/>
          <w:szCs w:val="24"/>
          <w:lang w:eastAsia="ar-SA"/>
        </w:rPr>
        <w:t xml:space="preserve"> угол </w:t>
      </w:r>
      <w:r w:rsidR="0082100A" w:rsidRPr="0082100A">
        <w:rPr>
          <w:position w:val="-10"/>
          <w:sz w:val="24"/>
          <w:szCs w:val="24"/>
          <w:lang w:eastAsia="ar-SA"/>
        </w:rPr>
        <w:pict>
          <v:shape id="_x0000_i1414" type="#_x0000_t75" style="width:44.25pt;height:21pt" filled="t">
            <v:fill color2="black" type="frame"/>
            <v:imagedata r:id="rId327"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г</w:t>
      </w:r>
      <w:proofErr w:type="gramStart"/>
      <w:r w:rsidRPr="009073EE">
        <w:rPr>
          <w:sz w:val="24"/>
          <w:szCs w:val="24"/>
          <w:lang w:eastAsia="ar-SA"/>
        </w:rPr>
        <w:t>2</w:t>
      </w:r>
      <w:proofErr w:type="gramEnd"/>
      <w:r w:rsidRPr="009073EE">
        <w:rPr>
          <w:sz w:val="24"/>
          <w:szCs w:val="24"/>
          <w:lang w:eastAsia="ar-SA"/>
        </w:rPr>
        <w:t xml:space="preserve">) Определить длину перпендикуляра, опущенного из начала координат на прямую </w:t>
      </w:r>
      <w:r w:rsidR="0082100A" w:rsidRPr="0082100A">
        <w:rPr>
          <w:position w:val="-12"/>
          <w:sz w:val="24"/>
          <w:szCs w:val="24"/>
          <w:lang w:eastAsia="ar-SA"/>
        </w:rPr>
        <w:pict>
          <v:shape id="_x0000_i1415" type="#_x0000_t75" style="width:72.75pt;height:18pt" filled="t">
            <v:fill color2="black" type="frame"/>
            <v:imagedata r:id="rId328" o:title=""/>
          </v:shape>
        </w:pict>
      </w:r>
      <w:r w:rsidRPr="009073EE">
        <w:rPr>
          <w:sz w:val="24"/>
          <w:szCs w:val="24"/>
          <w:lang w:eastAsia="ar-SA"/>
        </w:rPr>
        <w:t xml:space="preserve">и угол, образуемый этим перпендикуляром с осью </w:t>
      </w:r>
      <w:r w:rsidR="0082100A" w:rsidRPr="0082100A">
        <w:rPr>
          <w:position w:val="-12"/>
          <w:sz w:val="24"/>
          <w:szCs w:val="24"/>
          <w:lang w:eastAsia="ar-SA"/>
        </w:rPr>
        <w:pict>
          <v:shape id="_x0000_i1416" type="#_x0000_t75" style="width:29.25pt;height:18pt" filled="t">
            <v:fill color2="black" type="frame"/>
            <v:imagedata r:id="rId296"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д</w:t>
      </w:r>
      <w:proofErr w:type="gramStart"/>
      <w:r w:rsidRPr="009073EE">
        <w:rPr>
          <w:sz w:val="24"/>
          <w:szCs w:val="24"/>
          <w:lang w:eastAsia="ar-SA"/>
        </w:rPr>
        <w:t>1</w:t>
      </w:r>
      <w:proofErr w:type="gramEnd"/>
      <w:r w:rsidRPr="009073EE">
        <w:rPr>
          <w:sz w:val="24"/>
          <w:szCs w:val="24"/>
          <w:lang w:eastAsia="ar-SA"/>
        </w:rPr>
        <w:t xml:space="preserve">) Составить уравнение пучка прямых, проходящих через точку </w:t>
      </w:r>
      <w:r w:rsidRPr="009073EE">
        <w:rPr>
          <w:i/>
          <w:sz w:val="24"/>
          <w:szCs w:val="24"/>
          <w:lang w:eastAsia="ar-SA"/>
        </w:rPr>
        <w:t>М(4,-5).</w:t>
      </w:r>
      <w:r w:rsidRPr="009073EE">
        <w:rPr>
          <w:sz w:val="24"/>
          <w:szCs w:val="24"/>
          <w:lang w:eastAsia="ar-SA"/>
        </w:rPr>
        <w:t xml:space="preserve"> Среди них выбрать </w:t>
      </w:r>
      <w:proofErr w:type="gramStart"/>
      <w:r w:rsidRPr="009073EE">
        <w:rPr>
          <w:sz w:val="24"/>
          <w:szCs w:val="24"/>
          <w:lang w:eastAsia="ar-SA"/>
        </w:rPr>
        <w:t>прямую</w:t>
      </w:r>
      <w:proofErr w:type="gramEnd"/>
      <w:r w:rsidRPr="009073EE">
        <w:rPr>
          <w:sz w:val="24"/>
          <w:szCs w:val="24"/>
          <w:lang w:eastAsia="ar-SA"/>
        </w:rPr>
        <w:t xml:space="preserve">, параллельную прямой </w:t>
      </w:r>
      <w:r w:rsidR="0082100A" w:rsidRPr="0082100A">
        <w:rPr>
          <w:position w:val="-12"/>
          <w:sz w:val="24"/>
          <w:szCs w:val="24"/>
          <w:lang w:eastAsia="ar-SA"/>
        </w:rPr>
        <w:pict>
          <v:shape id="_x0000_i1417" type="#_x0000_t75" style="width:87pt;height:18pt" filled="t">
            <v:fill color2="black" type="frame"/>
            <v:imagedata r:id="rId329" o:title=""/>
          </v:shape>
        </w:pict>
      </w:r>
      <w:r w:rsidRPr="009073EE">
        <w:rPr>
          <w:sz w:val="24"/>
          <w:szCs w:val="24"/>
          <w:lang w:eastAsia="ar-SA"/>
        </w:rPr>
        <w:t>, и перпендикулярную ей.</w:t>
      </w:r>
    </w:p>
    <w:p w:rsidR="009073EE" w:rsidRPr="009073EE" w:rsidRDefault="009073EE" w:rsidP="009073EE">
      <w:pPr>
        <w:suppressAutoHyphens/>
        <w:jc w:val="both"/>
        <w:rPr>
          <w:sz w:val="24"/>
          <w:szCs w:val="24"/>
          <w:lang w:eastAsia="ar-SA"/>
        </w:rPr>
      </w:pPr>
      <w:r w:rsidRPr="009073EE">
        <w:rPr>
          <w:sz w:val="24"/>
          <w:szCs w:val="24"/>
          <w:lang w:eastAsia="ar-SA"/>
        </w:rPr>
        <w:t>д</w:t>
      </w:r>
      <w:proofErr w:type="gramStart"/>
      <w:r w:rsidRPr="009073EE">
        <w:rPr>
          <w:sz w:val="24"/>
          <w:szCs w:val="24"/>
          <w:lang w:eastAsia="ar-SA"/>
        </w:rPr>
        <w:t>2</w:t>
      </w:r>
      <w:proofErr w:type="gramEnd"/>
      <w:r w:rsidRPr="009073EE">
        <w:rPr>
          <w:sz w:val="24"/>
          <w:szCs w:val="24"/>
          <w:lang w:eastAsia="ar-SA"/>
        </w:rPr>
        <w:t>) Найти прямую, принадлежащую пучку</w:t>
      </w:r>
      <w:r w:rsidR="0082100A" w:rsidRPr="0082100A">
        <w:rPr>
          <w:position w:val="-12"/>
          <w:sz w:val="24"/>
          <w:szCs w:val="24"/>
          <w:lang w:eastAsia="ar-SA"/>
        </w:rPr>
        <w:pict>
          <v:shape id="_x0000_i1418" type="#_x0000_t75" style="width:174.75pt;height:18pt" filled="t">
            <v:fill color2="black" type="frame"/>
            <v:imagedata r:id="rId330" o:title=""/>
          </v:shape>
        </w:pict>
      </w:r>
      <w:r w:rsidRPr="009073EE">
        <w:rPr>
          <w:sz w:val="24"/>
          <w:szCs w:val="24"/>
          <w:lang w:eastAsia="ar-SA"/>
        </w:rPr>
        <w:t xml:space="preserve"> и проходящую через точку </w:t>
      </w:r>
      <w:r w:rsidRPr="009073EE">
        <w:rPr>
          <w:i/>
          <w:sz w:val="24"/>
          <w:szCs w:val="24"/>
          <w:lang w:eastAsia="ar-SA"/>
        </w:rPr>
        <w:t>М(1,1</w: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д3) Даны стороны треугольника </w:t>
      </w:r>
      <w:r w:rsidRPr="009073EE">
        <w:rPr>
          <w:i/>
          <w:sz w:val="24"/>
          <w:szCs w:val="24"/>
          <w:lang w:eastAsia="ar-SA"/>
        </w:rPr>
        <w:t>(А</w:t>
      </w:r>
      <w:proofErr w:type="gramStart"/>
      <w:r w:rsidRPr="009073EE">
        <w:rPr>
          <w:i/>
          <w:sz w:val="24"/>
          <w:szCs w:val="24"/>
          <w:lang w:val="en-US" w:eastAsia="ar-SA"/>
        </w:rPr>
        <w:t>B</w:t>
      </w:r>
      <w:proofErr w:type="gramEnd"/>
      <w:r w:rsidRPr="009073EE">
        <w:rPr>
          <w:i/>
          <w:sz w:val="24"/>
          <w:szCs w:val="24"/>
          <w:lang w:eastAsia="ar-SA"/>
        </w:rPr>
        <w:t xml:space="preserve">): </w:t>
      </w:r>
      <w:r w:rsidR="0082100A" w:rsidRPr="0082100A">
        <w:rPr>
          <w:position w:val="-12"/>
          <w:sz w:val="24"/>
          <w:szCs w:val="24"/>
          <w:lang w:eastAsia="ar-SA"/>
        </w:rPr>
        <w:pict>
          <v:shape id="_x0000_i1419" type="#_x0000_t75" style="width:80.25pt;height:18pt" filled="t">
            <v:fill color2="black" type="frame"/>
            <v:imagedata r:id="rId331" o:title=""/>
          </v:shape>
        </w:pict>
      </w:r>
      <w:r w:rsidRPr="009073EE">
        <w:rPr>
          <w:i/>
          <w:sz w:val="24"/>
          <w:szCs w:val="24"/>
          <w:lang w:eastAsia="ar-SA"/>
        </w:rPr>
        <w:t>, (</w:t>
      </w:r>
      <w:r w:rsidRPr="009073EE">
        <w:rPr>
          <w:i/>
          <w:sz w:val="24"/>
          <w:szCs w:val="24"/>
          <w:lang w:val="en-US" w:eastAsia="ar-SA"/>
        </w:rPr>
        <w:t>BC</w:t>
      </w:r>
      <w:r w:rsidRPr="009073EE">
        <w:rPr>
          <w:i/>
          <w:sz w:val="24"/>
          <w:szCs w:val="24"/>
          <w:lang w:eastAsia="ar-SA"/>
        </w:rPr>
        <w:t xml:space="preserve">): </w:t>
      </w:r>
      <w:r w:rsidR="0082100A" w:rsidRPr="0082100A">
        <w:rPr>
          <w:position w:val="-12"/>
          <w:sz w:val="24"/>
          <w:szCs w:val="24"/>
          <w:lang w:eastAsia="ar-SA"/>
        </w:rPr>
        <w:pict>
          <v:shape id="_x0000_i1420" type="#_x0000_t75" style="width:78pt;height:18pt" filled="t">
            <v:fill color2="black" type="frame"/>
            <v:imagedata r:id="rId332" o:title=""/>
          </v:shape>
        </w:pict>
      </w:r>
      <w:r w:rsidRPr="009073EE">
        <w:rPr>
          <w:i/>
          <w:sz w:val="24"/>
          <w:szCs w:val="24"/>
          <w:lang w:eastAsia="ar-SA"/>
        </w:rPr>
        <w:t>, (</w:t>
      </w:r>
      <w:r w:rsidRPr="009073EE">
        <w:rPr>
          <w:i/>
          <w:sz w:val="24"/>
          <w:szCs w:val="24"/>
          <w:lang w:val="en-US" w:eastAsia="ar-SA"/>
        </w:rPr>
        <w:t>AC</w:t>
      </w:r>
      <w:r w:rsidRPr="009073EE">
        <w:rPr>
          <w:i/>
          <w:sz w:val="24"/>
          <w:szCs w:val="24"/>
          <w:lang w:eastAsia="ar-SA"/>
        </w:rPr>
        <w:t xml:space="preserve">): </w:t>
      </w:r>
      <w:r w:rsidR="0082100A" w:rsidRPr="0082100A">
        <w:rPr>
          <w:position w:val="-12"/>
          <w:sz w:val="24"/>
          <w:szCs w:val="24"/>
          <w:lang w:eastAsia="ar-SA"/>
        </w:rPr>
        <w:pict>
          <v:shape id="_x0000_i1421" type="#_x0000_t75" style="width:74.25pt;height:18pt" filled="t">
            <v:fill color2="black" type="frame"/>
            <v:imagedata r:id="rId333" o:title=""/>
          </v:shape>
        </w:pict>
      </w:r>
      <w:r w:rsidRPr="009073EE">
        <w:rPr>
          <w:sz w:val="24"/>
          <w:szCs w:val="24"/>
          <w:lang w:eastAsia="ar-SA"/>
        </w:rPr>
        <w:t xml:space="preserve">. Составить уравнение высоты треугольника, опущенной на сторону </w:t>
      </w:r>
      <w:r w:rsidRPr="009073EE">
        <w:rPr>
          <w:i/>
          <w:sz w:val="24"/>
          <w:szCs w:val="24"/>
          <w:lang w:val="en-US" w:eastAsia="ar-SA"/>
        </w:rPr>
        <w:t>AC</w:t>
      </w:r>
      <w:r w:rsidRPr="009073EE">
        <w:rPr>
          <w:sz w:val="24"/>
          <w:szCs w:val="24"/>
          <w:lang w:eastAsia="ar-SA"/>
        </w:rPr>
        <w:t>.</w:t>
      </w:r>
    </w:p>
    <w:p w:rsidR="009073EE" w:rsidRPr="009073EE" w:rsidRDefault="009073EE" w:rsidP="009073EE">
      <w:pPr>
        <w:suppressAutoHyphens/>
        <w:jc w:val="both"/>
        <w:rPr>
          <w:i/>
          <w:sz w:val="24"/>
          <w:szCs w:val="24"/>
          <w:lang w:eastAsia="ar-SA"/>
        </w:rPr>
      </w:pPr>
      <w:r w:rsidRPr="009073EE">
        <w:rPr>
          <w:sz w:val="24"/>
          <w:szCs w:val="24"/>
          <w:lang w:eastAsia="ar-SA"/>
        </w:rPr>
        <w:t>4 а)</w:t>
      </w:r>
      <w:r w:rsidRPr="009073EE">
        <w:rPr>
          <w:sz w:val="24"/>
          <w:szCs w:val="24"/>
          <w:lang w:eastAsia="ar-SA"/>
        </w:rPr>
        <w:tab/>
        <w:t xml:space="preserve">Написать уравнения сторон и высот треугольника </w:t>
      </w:r>
      <w:r w:rsidRPr="009073EE">
        <w:rPr>
          <w:i/>
          <w:sz w:val="24"/>
          <w:szCs w:val="24"/>
          <w:lang w:val="en-US" w:eastAsia="ar-SA"/>
        </w:rPr>
        <w:t>PQR</w:t>
      </w:r>
      <w:r w:rsidRPr="009073EE">
        <w:rPr>
          <w:i/>
          <w:sz w:val="24"/>
          <w:szCs w:val="24"/>
          <w:lang w:eastAsia="ar-SA"/>
        </w:rPr>
        <w:t>,</w:t>
      </w:r>
      <w:r w:rsidRPr="009073EE">
        <w:rPr>
          <w:sz w:val="24"/>
          <w:szCs w:val="24"/>
          <w:lang w:eastAsia="ar-SA"/>
        </w:rPr>
        <w:t xml:space="preserve"> где </w:t>
      </w:r>
      <w:r w:rsidRPr="009073EE">
        <w:rPr>
          <w:i/>
          <w:sz w:val="24"/>
          <w:szCs w:val="24"/>
          <w:lang w:val="en-US" w:eastAsia="ar-SA"/>
        </w:rPr>
        <w:t>P</w:t>
      </w:r>
      <w:r w:rsidRPr="009073EE">
        <w:rPr>
          <w:i/>
          <w:sz w:val="24"/>
          <w:szCs w:val="24"/>
          <w:lang w:eastAsia="ar-SA"/>
        </w:rPr>
        <w:t xml:space="preserve">(-4,3), </w:t>
      </w:r>
      <w:r w:rsidRPr="009073EE">
        <w:rPr>
          <w:i/>
          <w:sz w:val="24"/>
          <w:szCs w:val="24"/>
          <w:lang w:val="en-US" w:eastAsia="ar-SA"/>
        </w:rPr>
        <w:t>Q</w:t>
      </w:r>
      <w:r w:rsidRPr="009073EE">
        <w:rPr>
          <w:i/>
          <w:sz w:val="24"/>
          <w:szCs w:val="24"/>
          <w:lang w:eastAsia="ar-SA"/>
        </w:rPr>
        <w:t xml:space="preserve">(2,5), </w:t>
      </w:r>
      <w:r w:rsidRPr="009073EE">
        <w:rPr>
          <w:i/>
          <w:sz w:val="24"/>
          <w:szCs w:val="24"/>
          <w:lang w:val="en-US" w:eastAsia="ar-SA"/>
        </w:rPr>
        <w:t>R</w:t>
      </w:r>
      <w:r w:rsidRPr="009073EE">
        <w:rPr>
          <w:i/>
          <w:sz w:val="24"/>
          <w:szCs w:val="24"/>
          <w:lang w:eastAsia="ar-SA"/>
        </w:rPr>
        <w:t>(6,-2).</w:t>
      </w:r>
    </w:p>
    <w:p w:rsidR="009073EE" w:rsidRPr="009073EE" w:rsidRDefault="009073EE" w:rsidP="009073EE">
      <w:pPr>
        <w:suppressAutoHyphens/>
        <w:jc w:val="both"/>
        <w:rPr>
          <w:sz w:val="24"/>
          <w:szCs w:val="24"/>
          <w:lang w:eastAsia="ar-SA"/>
        </w:rPr>
      </w:pPr>
      <w:r w:rsidRPr="009073EE">
        <w:rPr>
          <w:sz w:val="24"/>
          <w:szCs w:val="24"/>
          <w:lang w:eastAsia="ar-SA"/>
        </w:rPr>
        <w:lastRenderedPageBreak/>
        <w:t xml:space="preserve">б) Вычислить площадь треугольника, стороны которого лежат на </w:t>
      </w:r>
      <w:proofErr w:type="gramStart"/>
      <w:r w:rsidRPr="009073EE">
        <w:rPr>
          <w:sz w:val="24"/>
          <w:szCs w:val="24"/>
          <w:lang w:eastAsia="ar-SA"/>
        </w:rPr>
        <w:t>прямых</w:t>
      </w:r>
      <w:proofErr w:type="gramEnd"/>
      <w:r w:rsidRPr="009073EE">
        <w:rPr>
          <w:sz w:val="24"/>
          <w:szCs w:val="24"/>
          <w:lang w:eastAsia="ar-SA"/>
        </w:rPr>
        <w:t xml:space="preserve">, заданных уравнениями: </w:t>
      </w:r>
      <w:r w:rsidR="0082100A" w:rsidRPr="0082100A">
        <w:rPr>
          <w:position w:val="-12"/>
          <w:sz w:val="24"/>
          <w:szCs w:val="24"/>
          <w:lang w:eastAsia="ar-SA"/>
        </w:rPr>
        <w:pict>
          <v:shape id="_x0000_i1422" type="#_x0000_t75" style="width:84pt;height:18pt" filled="t">
            <v:fill color2="black" type="frame"/>
            <v:imagedata r:id="rId334" o:title=""/>
          </v:shape>
        </w:pict>
      </w:r>
      <w:r w:rsidRPr="009073EE">
        <w:rPr>
          <w:sz w:val="24"/>
          <w:szCs w:val="24"/>
          <w:lang w:eastAsia="ar-SA"/>
        </w:rPr>
        <w:t xml:space="preserve">, </w:t>
      </w:r>
      <w:r w:rsidR="0082100A" w:rsidRPr="0082100A">
        <w:rPr>
          <w:position w:val="-12"/>
          <w:sz w:val="24"/>
          <w:szCs w:val="24"/>
          <w:lang w:eastAsia="ar-SA"/>
        </w:rPr>
        <w:pict>
          <v:shape id="_x0000_i1423" type="#_x0000_t75" style="width:93pt;height:18pt" filled="t">
            <v:fill color2="black" type="frame"/>
            <v:imagedata r:id="rId335" o:title=""/>
          </v:shape>
        </w:pict>
      </w:r>
      <w:r w:rsidRPr="009073EE">
        <w:rPr>
          <w:sz w:val="24"/>
          <w:szCs w:val="24"/>
          <w:lang w:eastAsia="ar-SA"/>
        </w:rPr>
        <w:t xml:space="preserve">, </w:t>
      </w:r>
      <w:r w:rsidR="0082100A" w:rsidRPr="0082100A">
        <w:rPr>
          <w:position w:val="-12"/>
          <w:sz w:val="24"/>
          <w:szCs w:val="24"/>
          <w:lang w:eastAsia="ar-SA"/>
        </w:rPr>
        <w:pict>
          <v:shape id="_x0000_i1424" type="#_x0000_t75" style="width:87pt;height:18pt" filled="t">
            <v:fill color2="black" type="frame"/>
            <v:imagedata r:id="rId336"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в) Найти проекцию точки </w:t>
      </w:r>
      <w:r w:rsidRPr="009073EE">
        <w:rPr>
          <w:i/>
          <w:sz w:val="24"/>
          <w:szCs w:val="24"/>
          <w:lang w:eastAsia="ar-SA"/>
        </w:rPr>
        <w:t>М(3,4)</w:t>
      </w:r>
      <w:r w:rsidRPr="009073EE">
        <w:rPr>
          <w:sz w:val="24"/>
          <w:szCs w:val="24"/>
          <w:lang w:eastAsia="ar-SA"/>
        </w:rPr>
        <w:t xml:space="preserve"> </w:t>
      </w:r>
      <w:proofErr w:type="gramStart"/>
      <w:r w:rsidRPr="009073EE">
        <w:rPr>
          <w:sz w:val="24"/>
          <w:szCs w:val="24"/>
          <w:lang w:eastAsia="ar-SA"/>
        </w:rPr>
        <w:t>на</w:t>
      </w:r>
      <w:proofErr w:type="gramEnd"/>
      <w:r w:rsidRPr="009073EE">
        <w:rPr>
          <w:sz w:val="24"/>
          <w:szCs w:val="24"/>
          <w:lang w:eastAsia="ar-SA"/>
        </w:rPr>
        <w:t xml:space="preserve"> прямую</w:t>
      </w:r>
      <w:r w:rsidR="0082100A" w:rsidRPr="0082100A">
        <w:rPr>
          <w:position w:val="-26"/>
          <w:sz w:val="24"/>
          <w:szCs w:val="24"/>
          <w:lang w:eastAsia="ar-SA"/>
        </w:rPr>
        <w:pict>
          <v:shape id="_x0000_i1425" type="#_x0000_t75" style="width:1in;height:35.25pt" filled="t">
            <v:fill color2="black" type="frame"/>
            <v:imagedata r:id="rId337"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г) На плоскости найти точку, симметричную точке </w:t>
      </w:r>
      <w:r w:rsidRPr="009073EE">
        <w:rPr>
          <w:i/>
          <w:sz w:val="24"/>
          <w:szCs w:val="24"/>
          <w:lang w:eastAsia="ar-SA"/>
        </w:rPr>
        <w:t>М(2,1)</w:t>
      </w:r>
      <w:r w:rsidRPr="009073EE">
        <w:rPr>
          <w:sz w:val="24"/>
          <w:szCs w:val="24"/>
          <w:lang w:eastAsia="ar-SA"/>
        </w:rPr>
        <w:t xml:space="preserve"> относительной прямой </w:t>
      </w:r>
      <w:r w:rsidR="0082100A" w:rsidRPr="0082100A">
        <w:rPr>
          <w:position w:val="-12"/>
          <w:sz w:val="24"/>
          <w:szCs w:val="24"/>
          <w:lang w:eastAsia="ar-SA"/>
        </w:rPr>
        <w:pict>
          <v:shape id="_x0000_i1426" type="#_x0000_t75" style="width:74.25pt;height:18pt" filled="t">
            <v:fill color2="black" type="frame"/>
            <v:imagedata r:id="rId338"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д) Составить уравнения прямых, проходящих через точку </w:t>
      </w:r>
      <w:r w:rsidRPr="009073EE">
        <w:rPr>
          <w:i/>
          <w:sz w:val="24"/>
          <w:szCs w:val="24"/>
          <w:lang w:eastAsia="ar-SA"/>
        </w:rPr>
        <w:t>М(5,1)</w:t>
      </w:r>
      <w:r w:rsidRPr="009073EE">
        <w:rPr>
          <w:sz w:val="24"/>
          <w:szCs w:val="24"/>
          <w:lang w:eastAsia="ar-SA"/>
        </w:rPr>
        <w:t xml:space="preserve"> и образующих с прямой </w:t>
      </w:r>
      <w:r w:rsidR="0082100A" w:rsidRPr="0082100A">
        <w:rPr>
          <w:position w:val="-12"/>
          <w:sz w:val="24"/>
          <w:szCs w:val="24"/>
          <w:lang w:eastAsia="ar-SA"/>
        </w:rPr>
        <w:pict>
          <v:shape id="_x0000_i1427" type="#_x0000_t75" style="width:81pt;height:18pt" filled="t">
            <v:fill color2="black" type="frame"/>
            <v:imagedata r:id="rId339" o:title=""/>
          </v:shape>
        </w:pict>
      </w:r>
      <w:r w:rsidRPr="009073EE">
        <w:rPr>
          <w:sz w:val="24"/>
          <w:szCs w:val="24"/>
          <w:lang w:eastAsia="ar-SA"/>
        </w:rPr>
        <w:t xml:space="preserve">угол </w:t>
      </w:r>
      <w:r w:rsidR="0082100A" w:rsidRPr="0082100A">
        <w:rPr>
          <w:position w:val="-26"/>
          <w:sz w:val="24"/>
          <w:szCs w:val="24"/>
          <w:lang w:eastAsia="ar-SA"/>
        </w:rPr>
        <w:pict>
          <v:shape id="_x0000_i1428" type="#_x0000_t75" style="width:15pt;height:35.25pt" filled="t">
            <v:fill color2="black" type="frame"/>
            <v:imagedata r:id="rId340"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е)  Даны вершины треугольника: </w:t>
      </w:r>
      <w:r w:rsidRPr="009073EE">
        <w:rPr>
          <w:i/>
          <w:sz w:val="24"/>
          <w:szCs w:val="24"/>
          <w:lang w:eastAsia="ar-SA"/>
        </w:rPr>
        <w:t>А(1,1), В(10,13</w:t>
      </w:r>
      <w:r w:rsidRPr="009073EE">
        <w:rPr>
          <w:sz w:val="24"/>
          <w:szCs w:val="24"/>
          <w:lang w:eastAsia="ar-SA"/>
        </w:rPr>
        <w:t>) и</w:t>
      </w:r>
      <w:proofErr w:type="gramStart"/>
      <w:r w:rsidRPr="009073EE">
        <w:rPr>
          <w:sz w:val="24"/>
          <w:szCs w:val="24"/>
          <w:lang w:eastAsia="ar-SA"/>
        </w:rPr>
        <w:t xml:space="preserve"> </w:t>
      </w:r>
      <w:r w:rsidRPr="009073EE">
        <w:rPr>
          <w:i/>
          <w:sz w:val="24"/>
          <w:szCs w:val="24"/>
          <w:lang w:eastAsia="ar-SA"/>
        </w:rPr>
        <w:t>С</w:t>
      </w:r>
      <w:proofErr w:type="gramEnd"/>
      <w:r w:rsidRPr="009073EE">
        <w:rPr>
          <w:i/>
          <w:sz w:val="24"/>
          <w:szCs w:val="24"/>
          <w:lang w:eastAsia="ar-SA"/>
        </w:rPr>
        <w:t>(13,6</w:t>
      </w:r>
      <w:r w:rsidRPr="009073EE">
        <w:rPr>
          <w:sz w:val="24"/>
          <w:szCs w:val="24"/>
          <w:lang w:eastAsia="ar-SA"/>
        </w:rPr>
        <w:t xml:space="preserve">). Составить уравнение биссектрисы угла </w:t>
      </w:r>
      <w:r w:rsidRPr="009073EE">
        <w:rPr>
          <w:i/>
          <w:sz w:val="24"/>
          <w:szCs w:val="24"/>
          <w:lang w:eastAsia="ar-SA"/>
        </w:rPr>
        <w:t>А</w: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5. а) Даны центр квадрата</w:t>
      </w:r>
      <w:proofErr w:type="gramStart"/>
      <w:r w:rsidRPr="009073EE">
        <w:rPr>
          <w:sz w:val="24"/>
          <w:szCs w:val="24"/>
          <w:lang w:eastAsia="ar-SA"/>
        </w:rPr>
        <w:t xml:space="preserve"> </w:t>
      </w:r>
      <w:r w:rsidRPr="009073EE">
        <w:rPr>
          <w:i/>
          <w:sz w:val="24"/>
          <w:szCs w:val="24"/>
          <w:lang w:eastAsia="ar-SA"/>
        </w:rPr>
        <w:t>С</w:t>
      </w:r>
      <w:proofErr w:type="gramEnd"/>
      <w:r w:rsidRPr="009073EE">
        <w:rPr>
          <w:i/>
          <w:sz w:val="24"/>
          <w:szCs w:val="24"/>
          <w:lang w:eastAsia="ar-SA"/>
        </w:rPr>
        <w:t>(-1,0)</w:t>
      </w:r>
      <w:r w:rsidRPr="009073EE">
        <w:rPr>
          <w:sz w:val="24"/>
          <w:szCs w:val="24"/>
          <w:lang w:eastAsia="ar-SA"/>
        </w:rPr>
        <w:t xml:space="preserve"> и уравнение стороны </w:t>
      </w:r>
      <w:r w:rsidR="0082100A" w:rsidRPr="0082100A">
        <w:rPr>
          <w:position w:val="-12"/>
          <w:sz w:val="24"/>
          <w:szCs w:val="24"/>
          <w:lang w:eastAsia="ar-SA"/>
        </w:rPr>
        <w:pict>
          <v:shape id="_x0000_i1429" type="#_x0000_t75" style="width:78.75pt;height:18pt" filled="t">
            <v:fill color2="black" type="frame"/>
            <v:imagedata r:id="rId341" o:title=""/>
          </v:shape>
        </w:pict>
      </w:r>
      <w:r w:rsidRPr="009073EE">
        <w:rPr>
          <w:sz w:val="24"/>
          <w:szCs w:val="24"/>
          <w:lang w:eastAsia="ar-SA"/>
        </w:rPr>
        <w:t>. Составить уравнение остальных сторон квадрата. Сделать чертеж.</w:t>
      </w:r>
    </w:p>
    <w:p w:rsidR="009073EE" w:rsidRPr="009073EE" w:rsidRDefault="009073EE" w:rsidP="009073EE">
      <w:pPr>
        <w:suppressAutoHyphens/>
        <w:jc w:val="both"/>
        <w:rPr>
          <w:sz w:val="24"/>
          <w:szCs w:val="24"/>
          <w:lang w:eastAsia="ar-SA"/>
        </w:rPr>
      </w:pPr>
      <w:r w:rsidRPr="009073EE">
        <w:rPr>
          <w:sz w:val="24"/>
          <w:szCs w:val="24"/>
          <w:lang w:eastAsia="ar-SA"/>
        </w:rPr>
        <w:t>б) Даны точки</w:t>
      </w:r>
      <w:proofErr w:type="gramStart"/>
      <w:r w:rsidRPr="009073EE">
        <w:rPr>
          <w:sz w:val="24"/>
          <w:szCs w:val="24"/>
          <w:lang w:eastAsia="ar-SA"/>
        </w:rPr>
        <w:t xml:space="preserve"> </w:t>
      </w:r>
      <w:r w:rsidRPr="009073EE">
        <w:rPr>
          <w:i/>
          <w:sz w:val="24"/>
          <w:szCs w:val="24"/>
          <w:lang w:eastAsia="ar-SA"/>
        </w:rPr>
        <w:t>А</w:t>
      </w:r>
      <w:proofErr w:type="gramEnd"/>
      <w:r w:rsidRPr="009073EE">
        <w:rPr>
          <w:i/>
          <w:sz w:val="24"/>
          <w:szCs w:val="24"/>
          <w:lang w:eastAsia="ar-SA"/>
        </w:rPr>
        <w:t>(-4,0) и В(0,6</w:t>
      </w:r>
      <w:r w:rsidRPr="009073EE">
        <w:rPr>
          <w:sz w:val="24"/>
          <w:szCs w:val="24"/>
          <w:lang w:eastAsia="ar-SA"/>
        </w:rPr>
        <w:t xml:space="preserve">). </w:t>
      </w:r>
      <w:proofErr w:type="gramStart"/>
      <w:r w:rsidRPr="009073EE">
        <w:rPr>
          <w:sz w:val="24"/>
          <w:szCs w:val="24"/>
          <w:lang w:eastAsia="ar-SA"/>
        </w:rPr>
        <w:t xml:space="preserve">Вывести уравнение прямой, проходящей через середину отрезка </w:t>
      </w:r>
      <w:r w:rsidRPr="009073EE">
        <w:rPr>
          <w:i/>
          <w:sz w:val="24"/>
          <w:szCs w:val="24"/>
          <w:lang w:eastAsia="ar-SA"/>
        </w:rPr>
        <w:t>АВ</w:t>
      </w:r>
      <w:r w:rsidRPr="009073EE">
        <w:rPr>
          <w:sz w:val="24"/>
          <w:szCs w:val="24"/>
          <w:lang w:eastAsia="ar-SA"/>
        </w:rPr>
        <w:t xml:space="preserve"> и отсекающий на оси </w:t>
      </w:r>
      <w:r w:rsidR="0082100A" w:rsidRPr="0082100A">
        <w:rPr>
          <w:position w:val="-12"/>
          <w:sz w:val="24"/>
          <w:szCs w:val="24"/>
          <w:lang w:eastAsia="ar-SA"/>
        </w:rPr>
        <w:pict>
          <v:shape id="_x0000_i1430" type="#_x0000_t75" style="width:29.25pt;height:18pt" filled="t">
            <v:fill color2="black" type="frame"/>
            <v:imagedata r:id="rId296" o:title=""/>
          </v:shape>
        </w:pict>
      </w:r>
      <w:r w:rsidRPr="009073EE">
        <w:rPr>
          <w:sz w:val="24"/>
          <w:szCs w:val="24"/>
          <w:lang w:eastAsia="ar-SA"/>
        </w:rPr>
        <w:t xml:space="preserve"> отрезок вдвое больший, чем на оси </w:t>
      </w:r>
      <w:r w:rsidR="0082100A" w:rsidRPr="0082100A">
        <w:rPr>
          <w:position w:val="-12"/>
          <w:sz w:val="24"/>
          <w:szCs w:val="24"/>
          <w:lang w:eastAsia="ar-SA"/>
        </w:rPr>
        <w:pict>
          <v:shape id="_x0000_i1431" type="#_x0000_t75" style="width:30pt;height:18pt" filled="t">
            <v:fill color2="black" type="frame"/>
            <v:imagedata r:id="rId342" o:title=""/>
          </v:shape>
        </w:pict>
      </w:r>
      <w:r w:rsidRPr="009073EE">
        <w:rPr>
          <w:sz w:val="24"/>
          <w:szCs w:val="24"/>
          <w:lang w:eastAsia="ar-SA"/>
        </w:rPr>
        <w:t>.</w:t>
      </w:r>
      <w:proofErr w:type="gramEnd"/>
    </w:p>
    <w:p w:rsidR="009073EE" w:rsidRPr="009073EE" w:rsidRDefault="009073EE" w:rsidP="009073EE">
      <w:pPr>
        <w:suppressAutoHyphens/>
        <w:jc w:val="both"/>
        <w:rPr>
          <w:sz w:val="24"/>
          <w:szCs w:val="24"/>
          <w:lang w:eastAsia="ar-SA"/>
        </w:rPr>
      </w:pPr>
      <w:r w:rsidRPr="009073EE">
        <w:rPr>
          <w:sz w:val="24"/>
          <w:szCs w:val="24"/>
          <w:lang w:eastAsia="ar-SA"/>
        </w:rPr>
        <w:t xml:space="preserve">в) Даны уравнения одной из сторон ромба </w:t>
      </w:r>
      <w:r w:rsidR="0082100A" w:rsidRPr="0082100A">
        <w:rPr>
          <w:position w:val="-12"/>
          <w:sz w:val="24"/>
          <w:szCs w:val="24"/>
          <w:lang w:eastAsia="ar-SA"/>
        </w:rPr>
        <w:pict>
          <v:shape id="_x0000_i1432" type="#_x0000_t75" style="width:86.25pt;height:18pt" filled="t">
            <v:fill color2="black" type="frame"/>
            <v:imagedata r:id="rId343" o:title=""/>
          </v:shape>
        </w:pict>
      </w:r>
      <w:r w:rsidRPr="009073EE">
        <w:rPr>
          <w:sz w:val="24"/>
          <w:szCs w:val="24"/>
          <w:lang w:eastAsia="ar-SA"/>
        </w:rPr>
        <w:t xml:space="preserve"> и одной из его диагоналей </w:t>
      </w:r>
      <w:r w:rsidR="0082100A" w:rsidRPr="0082100A">
        <w:rPr>
          <w:position w:val="-12"/>
          <w:sz w:val="24"/>
          <w:szCs w:val="24"/>
          <w:lang w:eastAsia="ar-SA"/>
        </w:rPr>
        <w:pict>
          <v:shape id="_x0000_i1433" type="#_x0000_t75" style="width:81pt;height:18pt" filled="t">
            <v:fill color2="black" type="frame"/>
            <v:imagedata r:id="rId344" o:title=""/>
          </v:shape>
        </w:pict>
      </w:r>
      <w:r w:rsidRPr="009073EE">
        <w:rPr>
          <w:sz w:val="24"/>
          <w:szCs w:val="24"/>
          <w:lang w:eastAsia="ar-SA"/>
        </w:rPr>
        <w:t xml:space="preserve">. Диагонали ромба пересекаются в точке </w:t>
      </w:r>
      <w:r w:rsidRPr="009073EE">
        <w:rPr>
          <w:i/>
          <w:sz w:val="24"/>
          <w:szCs w:val="24"/>
          <w:lang w:val="en-US" w:eastAsia="ar-SA"/>
        </w:rPr>
        <w:t>P</w:t>
      </w:r>
      <w:r w:rsidRPr="009073EE">
        <w:rPr>
          <w:i/>
          <w:sz w:val="24"/>
          <w:szCs w:val="24"/>
          <w:lang w:eastAsia="ar-SA"/>
        </w:rPr>
        <w:t>(0,1).</w:t>
      </w:r>
      <w:r w:rsidRPr="009073EE">
        <w:rPr>
          <w:sz w:val="24"/>
          <w:szCs w:val="24"/>
          <w:lang w:eastAsia="ar-SA"/>
        </w:rPr>
        <w:t xml:space="preserve"> Найти уравнение остальных сторон ромба. Сделать чертеж.</w:t>
      </w:r>
    </w:p>
    <w:p w:rsidR="009073EE" w:rsidRPr="009073EE" w:rsidRDefault="009073EE" w:rsidP="009073EE">
      <w:pPr>
        <w:suppressAutoHyphens/>
        <w:jc w:val="both"/>
        <w:rPr>
          <w:sz w:val="24"/>
          <w:szCs w:val="24"/>
          <w:lang w:eastAsia="ar-SA"/>
        </w:rPr>
      </w:pPr>
      <w:r w:rsidRPr="009073EE">
        <w:rPr>
          <w:sz w:val="24"/>
          <w:szCs w:val="24"/>
          <w:lang w:eastAsia="ar-SA"/>
        </w:rPr>
        <w:t xml:space="preserve">г) Даны вершины </w:t>
      </w:r>
      <w:r w:rsidRPr="009073EE">
        <w:rPr>
          <w:i/>
          <w:sz w:val="24"/>
          <w:szCs w:val="24"/>
          <w:lang w:eastAsia="ar-SA"/>
        </w:rPr>
        <w:t>А(-3,-2), В(4,-1), С(1,3)</w:t>
      </w:r>
      <w:r w:rsidRPr="009073EE">
        <w:rPr>
          <w:sz w:val="24"/>
          <w:szCs w:val="24"/>
          <w:lang w:eastAsia="ar-SA"/>
        </w:rPr>
        <w:t xml:space="preserve"> трапеции </w:t>
      </w:r>
      <w:r w:rsidR="0082100A" w:rsidRPr="0082100A">
        <w:rPr>
          <w:position w:val="-6"/>
          <w:sz w:val="24"/>
          <w:szCs w:val="24"/>
          <w:lang w:eastAsia="ar-SA"/>
        </w:rPr>
        <w:pict>
          <v:shape id="_x0000_i1434" type="#_x0000_t75" style="width:42pt;height:15pt">
            <v:imagedata r:id="rId26" o:title=""/>
          </v:shape>
        </w:pict>
      </w:r>
      <w:r w:rsidRPr="009073EE">
        <w:rPr>
          <w:sz w:val="24"/>
          <w:szCs w:val="24"/>
          <w:lang w:eastAsia="ar-SA"/>
        </w:rPr>
        <w:t xml:space="preserve">, у которой стороны </w:t>
      </w:r>
      <w:r w:rsidRPr="009073EE">
        <w:rPr>
          <w:i/>
          <w:sz w:val="24"/>
          <w:szCs w:val="24"/>
          <w:lang w:val="en-US" w:eastAsia="ar-SA"/>
        </w:rPr>
        <w:t>AD</w:t>
      </w:r>
      <w:r w:rsidRPr="009073EE">
        <w:rPr>
          <w:sz w:val="24"/>
          <w:szCs w:val="24"/>
          <w:lang w:eastAsia="ar-SA"/>
        </w:rPr>
        <w:t xml:space="preserve"> и </w:t>
      </w:r>
      <w:proofErr w:type="gramStart"/>
      <w:r w:rsidRPr="009073EE">
        <w:rPr>
          <w:i/>
          <w:sz w:val="24"/>
          <w:szCs w:val="24"/>
          <w:lang w:eastAsia="ar-SA"/>
        </w:rPr>
        <w:t>ВС</w:t>
      </w:r>
      <w:proofErr w:type="gramEnd"/>
      <w:r w:rsidRPr="009073EE">
        <w:rPr>
          <w:sz w:val="24"/>
          <w:szCs w:val="24"/>
          <w:lang w:eastAsia="ar-SA"/>
        </w:rPr>
        <w:t xml:space="preserve"> параллельны. Известно, диагонали трапеции </w:t>
      </w:r>
      <w:proofErr w:type="spellStart"/>
      <w:r w:rsidRPr="009073EE">
        <w:rPr>
          <w:sz w:val="24"/>
          <w:szCs w:val="24"/>
          <w:lang w:eastAsia="ar-SA"/>
        </w:rPr>
        <w:t>взаимноперпендикулярны</w:t>
      </w:r>
      <w:proofErr w:type="spellEnd"/>
      <w:r w:rsidRPr="009073EE">
        <w:rPr>
          <w:sz w:val="24"/>
          <w:szCs w:val="24"/>
          <w:lang w:eastAsia="ar-SA"/>
        </w:rPr>
        <w:t xml:space="preserve">. Найти координаты вершины </w:t>
      </w:r>
      <w:r w:rsidRPr="009073EE">
        <w:rPr>
          <w:i/>
          <w:sz w:val="24"/>
          <w:szCs w:val="24"/>
          <w:lang w:val="en-US" w:eastAsia="ar-SA"/>
        </w:rPr>
        <w:t>D</w:t>
      </w:r>
      <w:r w:rsidRPr="009073EE">
        <w:rPr>
          <w:sz w:val="24"/>
          <w:szCs w:val="24"/>
          <w:lang w:eastAsia="ar-SA"/>
        </w:rPr>
        <w:t xml:space="preserve"> этой трапеции. Сделать чертеж.</w:t>
      </w:r>
    </w:p>
    <w:p w:rsidR="009073EE" w:rsidRPr="009073EE" w:rsidRDefault="009073EE" w:rsidP="009073EE">
      <w:pPr>
        <w:suppressAutoHyphens/>
        <w:jc w:val="both"/>
        <w:rPr>
          <w:sz w:val="24"/>
          <w:szCs w:val="24"/>
          <w:lang w:eastAsia="ar-SA"/>
        </w:rPr>
      </w:pPr>
      <w:r w:rsidRPr="009073EE">
        <w:rPr>
          <w:sz w:val="24"/>
          <w:szCs w:val="24"/>
          <w:lang w:eastAsia="ar-SA"/>
        </w:rPr>
        <w:t>д) Даны две вершины</w:t>
      </w:r>
      <w:proofErr w:type="gramStart"/>
      <w:r w:rsidRPr="009073EE">
        <w:rPr>
          <w:sz w:val="24"/>
          <w:szCs w:val="24"/>
          <w:lang w:eastAsia="ar-SA"/>
        </w:rPr>
        <w:t xml:space="preserve"> </w:t>
      </w:r>
      <w:r w:rsidRPr="009073EE">
        <w:rPr>
          <w:i/>
          <w:sz w:val="24"/>
          <w:szCs w:val="24"/>
          <w:lang w:eastAsia="ar-SA"/>
        </w:rPr>
        <w:t>А</w:t>
      </w:r>
      <w:proofErr w:type="gramEnd"/>
      <w:r w:rsidRPr="009073EE">
        <w:rPr>
          <w:i/>
          <w:sz w:val="24"/>
          <w:szCs w:val="24"/>
          <w:lang w:eastAsia="ar-SA"/>
        </w:rPr>
        <w:t>(2,-2)</w:t>
      </w:r>
      <w:r w:rsidRPr="009073EE">
        <w:rPr>
          <w:sz w:val="24"/>
          <w:szCs w:val="24"/>
          <w:lang w:eastAsia="ar-SA"/>
        </w:rPr>
        <w:t xml:space="preserve"> и </w:t>
      </w:r>
      <w:r w:rsidRPr="009073EE">
        <w:rPr>
          <w:i/>
          <w:sz w:val="24"/>
          <w:szCs w:val="24"/>
          <w:lang w:eastAsia="ar-SA"/>
        </w:rPr>
        <w:t>В(3,-1)</w:t>
      </w:r>
      <w:r w:rsidRPr="009073EE">
        <w:rPr>
          <w:sz w:val="24"/>
          <w:szCs w:val="24"/>
          <w:lang w:eastAsia="ar-SA"/>
        </w:rPr>
        <w:t xml:space="preserve"> и точка </w:t>
      </w:r>
      <w:r w:rsidRPr="009073EE">
        <w:rPr>
          <w:i/>
          <w:sz w:val="24"/>
          <w:szCs w:val="24"/>
          <w:lang w:val="en-US" w:eastAsia="ar-SA"/>
        </w:rPr>
        <w:t>P</w:t>
      </w:r>
      <w:r w:rsidRPr="009073EE">
        <w:rPr>
          <w:i/>
          <w:sz w:val="24"/>
          <w:szCs w:val="24"/>
          <w:lang w:eastAsia="ar-SA"/>
        </w:rPr>
        <w:t>(1,0)</w:t>
      </w:r>
      <w:r w:rsidRPr="009073EE">
        <w:rPr>
          <w:sz w:val="24"/>
          <w:szCs w:val="24"/>
          <w:lang w:eastAsia="ar-SA"/>
        </w:rPr>
        <w:t xml:space="preserve"> пересечения медиан треугольника </w:t>
      </w:r>
      <w:r w:rsidRPr="009073EE">
        <w:rPr>
          <w:i/>
          <w:sz w:val="24"/>
          <w:szCs w:val="24"/>
          <w:lang w:eastAsia="ar-SA"/>
        </w:rPr>
        <w:t>АВС</w:t>
      </w:r>
      <w:r w:rsidRPr="009073EE">
        <w:rPr>
          <w:sz w:val="24"/>
          <w:szCs w:val="24"/>
          <w:lang w:eastAsia="ar-SA"/>
        </w:rPr>
        <w:t xml:space="preserve">. Составить уравнение высоты треугольника, проведенной через вершину </w:t>
      </w:r>
      <w:r w:rsidRPr="009073EE">
        <w:rPr>
          <w:i/>
          <w:sz w:val="24"/>
          <w:szCs w:val="24"/>
          <w:lang w:eastAsia="ar-SA"/>
        </w:rPr>
        <w:t>С</w: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е) Даны уравнения высот треугольника </w:t>
      </w:r>
      <w:r w:rsidR="0082100A" w:rsidRPr="0082100A">
        <w:rPr>
          <w:position w:val="-12"/>
          <w:sz w:val="24"/>
          <w:szCs w:val="24"/>
          <w:lang w:eastAsia="ar-SA"/>
        </w:rPr>
        <w:pict>
          <v:shape id="_x0000_i1435" type="#_x0000_t75" style="width:53.25pt;height:18pt" filled="t">
            <v:fill color2="black" type="frame"/>
            <v:imagedata r:id="rId345" o:title=""/>
          </v:shape>
        </w:pict>
      </w:r>
      <w:r w:rsidRPr="009073EE">
        <w:rPr>
          <w:sz w:val="24"/>
          <w:szCs w:val="24"/>
          <w:lang w:eastAsia="ar-SA"/>
        </w:rPr>
        <w:t xml:space="preserve"> и </w:t>
      </w:r>
      <w:r w:rsidR="0082100A" w:rsidRPr="0082100A">
        <w:rPr>
          <w:position w:val="-12"/>
          <w:sz w:val="24"/>
          <w:szCs w:val="24"/>
          <w:lang w:eastAsia="ar-SA"/>
        </w:rPr>
        <w:pict>
          <v:shape id="_x0000_i1436" type="#_x0000_t75" style="width:39.75pt;height:18pt" filled="t">
            <v:fill color2="black" type="frame"/>
            <v:imagedata r:id="rId346" o:title=""/>
          </v:shape>
        </w:pict>
      </w:r>
      <w:r w:rsidRPr="009073EE">
        <w:rPr>
          <w:sz w:val="24"/>
          <w:szCs w:val="24"/>
          <w:lang w:eastAsia="ar-SA"/>
        </w:rPr>
        <w:t>и одна из его вершин</w:t>
      </w:r>
      <w:proofErr w:type="gramStart"/>
      <w:r w:rsidRPr="009073EE">
        <w:rPr>
          <w:sz w:val="24"/>
          <w:szCs w:val="24"/>
          <w:lang w:eastAsia="ar-SA"/>
        </w:rPr>
        <w:t xml:space="preserve"> </w:t>
      </w:r>
      <w:r w:rsidRPr="009073EE">
        <w:rPr>
          <w:i/>
          <w:sz w:val="24"/>
          <w:szCs w:val="24"/>
          <w:lang w:eastAsia="ar-SA"/>
        </w:rPr>
        <w:t>А</w:t>
      </w:r>
      <w:proofErr w:type="gramEnd"/>
      <w:r w:rsidRPr="009073EE">
        <w:rPr>
          <w:i/>
          <w:sz w:val="24"/>
          <w:szCs w:val="24"/>
          <w:lang w:eastAsia="ar-SA"/>
        </w:rPr>
        <w:t>(0,2).</w:t>
      </w:r>
      <w:r w:rsidRPr="009073EE">
        <w:rPr>
          <w:sz w:val="24"/>
          <w:szCs w:val="24"/>
          <w:lang w:eastAsia="ar-SA"/>
        </w:rPr>
        <w:t>Составить уравнения сторон треугольника.</w:t>
      </w:r>
    </w:p>
    <w:p w:rsidR="009073EE" w:rsidRPr="009073EE" w:rsidRDefault="009073EE" w:rsidP="009073EE">
      <w:pPr>
        <w:suppressAutoHyphens/>
        <w:rPr>
          <w:b/>
          <w:sz w:val="24"/>
          <w:lang w:eastAsia="ru-RU"/>
        </w:rPr>
      </w:pPr>
    </w:p>
    <w:p w:rsidR="009073EE" w:rsidRPr="009073EE" w:rsidRDefault="009073EE" w:rsidP="009073EE">
      <w:pPr>
        <w:suppressAutoHyphens/>
        <w:rPr>
          <w:b/>
          <w:sz w:val="24"/>
          <w:lang w:eastAsia="ru-RU"/>
        </w:rPr>
      </w:pPr>
      <w:r w:rsidRPr="009073EE">
        <w:rPr>
          <w:b/>
          <w:sz w:val="24"/>
          <w:lang w:eastAsia="ru-RU"/>
        </w:rPr>
        <w:t>4. Линии второго порядка на плоскости (4 ч, 2 пары)</w:t>
      </w:r>
    </w:p>
    <w:p w:rsidR="009073EE" w:rsidRPr="009073EE" w:rsidRDefault="009073EE" w:rsidP="009073EE">
      <w:pPr>
        <w:suppressAutoHyphens/>
        <w:jc w:val="both"/>
        <w:rPr>
          <w:sz w:val="24"/>
          <w:szCs w:val="24"/>
          <w:lang w:eastAsia="ar-SA"/>
        </w:rPr>
      </w:pPr>
      <w:r w:rsidRPr="009073EE">
        <w:rPr>
          <w:sz w:val="24"/>
          <w:szCs w:val="24"/>
          <w:lang w:eastAsia="ar-SA"/>
        </w:rPr>
        <w:t xml:space="preserve">1. а) Записать уравнение окружности с центром в точке </w:t>
      </w:r>
      <w:r w:rsidRPr="009073EE">
        <w:rPr>
          <w:i/>
          <w:sz w:val="24"/>
          <w:szCs w:val="24"/>
          <w:lang w:val="en-US" w:eastAsia="ar-SA"/>
        </w:rPr>
        <w:t>N</w:t>
      </w:r>
      <w:r w:rsidRPr="009073EE">
        <w:rPr>
          <w:i/>
          <w:sz w:val="24"/>
          <w:szCs w:val="24"/>
          <w:lang w:eastAsia="ar-SA"/>
        </w:rPr>
        <w:t>(2,-3</w:t>
      </w:r>
      <w:r w:rsidRPr="009073EE">
        <w:rPr>
          <w:sz w:val="24"/>
          <w:szCs w:val="24"/>
          <w:lang w:eastAsia="ar-SA"/>
        </w:rPr>
        <w:t>)  и радиусом 6.</w:t>
      </w:r>
    </w:p>
    <w:p w:rsidR="009073EE" w:rsidRPr="009073EE" w:rsidRDefault="009073EE" w:rsidP="009073EE">
      <w:pPr>
        <w:suppressAutoHyphens/>
        <w:jc w:val="both"/>
        <w:rPr>
          <w:i/>
          <w:sz w:val="24"/>
          <w:szCs w:val="24"/>
          <w:lang w:eastAsia="ar-SA"/>
        </w:rPr>
      </w:pPr>
      <w:r w:rsidRPr="009073EE">
        <w:rPr>
          <w:sz w:val="24"/>
          <w:szCs w:val="24"/>
          <w:lang w:eastAsia="ar-SA"/>
        </w:rPr>
        <w:t>б) Составить уравнение окружности, проходящей через точки</w:t>
      </w:r>
      <w:proofErr w:type="gramStart"/>
      <w:r w:rsidRPr="009073EE">
        <w:rPr>
          <w:sz w:val="24"/>
          <w:szCs w:val="24"/>
          <w:lang w:eastAsia="ar-SA"/>
        </w:rPr>
        <w:t xml:space="preserve"> А</w:t>
      </w:r>
      <w:proofErr w:type="gramEnd"/>
      <w:r w:rsidRPr="009073EE">
        <w:rPr>
          <w:sz w:val="24"/>
          <w:szCs w:val="24"/>
          <w:lang w:eastAsia="ar-SA"/>
        </w:rPr>
        <w:t>(-1;3), В(0;2), С(1;-1</w:t>
      </w:r>
      <w:r w:rsidRPr="009073EE">
        <w:rPr>
          <w:i/>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в) Найти координаты центра и радиуса окружности </w:t>
      </w:r>
      <w:r w:rsidR="0082100A" w:rsidRPr="0082100A">
        <w:rPr>
          <w:position w:val="-12"/>
          <w:sz w:val="24"/>
          <w:szCs w:val="24"/>
          <w:lang w:eastAsia="ar-SA"/>
        </w:rPr>
        <w:pict>
          <v:shape id="_x0000_i1437" type="#_x0000_t75" style="width:135.75pt;height:21.75pt" filled="t">
            <v:fill color2="black" type="frame"/>
            <v:imagedata r:id="rId347"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г) Определить геометрическое место точек, удовлетворяющих условию.</w:t>
      </w:r>
    </w:p>
    <w:p w:rsidR="009073EE" w:rsidRPr="009073EE" w:rsidRDefault="009073EE" w:rsidP="009073EE">
      <w:pPr>
        <w:suppressAutoHyphens/>
        <w:jc w:val="both"/>
        <w:rPr>
          <w:sz w:val="24"/>
          <w:szCs w:val="24"/>
          <w:lang w:eastAsia="ar-SA"/>
        </w:rPr>
      </w:pPr>
      <w:r w:rsidRPr="009073EE">
        <w:rPr>
          <w:sz w:val="24"/>
          <w:szCs w:val="24"/>
          <w:lang w:eastAsia="ar-SA"/>
        </w:rPr>
        <w:t xml:space="preserve">д) Написать уравнения касательных к окружности </w:t>
      </w:r>
      <w:r w:rsidR="0082100A" w:rsidRPr="0082100A">
        <w:rPr>
          <w:position w:val="-12"/>
          <w:sz w:val="24"/>
          <w:szCs w:val="24"/>
          <w:lang w:eastAsia="ar-SA"/>
        </w:rPr>
        <w:pict>
          <v:shape id="_x0000_i1438" type="#_x0000_t75" style="width:2in;height:21.75pt" filled="t">
            <v:fill color2="black" type="frame"/>
            <v:imagedata r:id="rId348" o:title=""/>
          </v:shape>
        </w:pict>
      </w:r>
      <w:r w:rsidRPr="009073EE">
        <w:rPr>
          <w:sz w:val="24"/>
          <w:szCs w:val="24"/>
          <w:lang w:eastAsia="ar-SA"/>
        </w:rPr>
        <w:t>, проходящих через начало координат.</w:t>
      </w:r>
    </w:p>
    <w:p w:rsidR="009073EE" w:rsidRPr="009073EE" w:rsidRDefault="009073EE" w:rsidP="009073EE">
      <w:pPr>
        <w:suppressAutoHyphens/>
        <w:jc w:val="both"/>
        <w:rPr>
          <w:sz w:val="24"/>
          <w:szCs w:val="24"/>
          <w:lang w:eastAsia="ar-SA"/>
        </w:rPr>
      </w:pPr>
      <w:r w:rsidRPr="009073EE">
        <w:rPr>
          <w:sz w:val="24"/>
          <w:szCs w:val="24"/>
          <w:lang w:eastAsia="ar-SA"/>
        </w:rPr>
        <w:t xml:space="preserve">е) Найти значение параметра, при котором окружность </w:t>
      </w:r>
      <w:r w:rsidR="0082100A" w:rsidRPr="0082100A">
        <w:rPr>
          <w:position w:val="-12"/>
          <w:sz w:val="24"/>
          <w:szCs w:val="24"/>
          <w:lang w:eastAsia="ar-SA"/>
        </w:rPr>
        <w:pict>
          <v:shape id="_x0000_i1439" type="#_x0000_t75" style="width:119.25pt;height:21.75pt" filled="t">
            <v:fill color2="black" type="frame"/>
            <v:imagedata r:id="rId349" o:title=""/>
          </v:shape>
        </w:pict>
      </w:r>
      <w:r w:rsidRPr="009073EE">
        <w:rPr>
          <w:sz w:val="24"/>
          <w:szCs w:val="24"/>
          <w:lang w:eastAsia="ar-SA"/>
        </w:rPr>
        <w:t xml:space="preserve"> касается прямой</w:t>
      </w:r>
      <w:r w:rsidR="0082100A" w:rsidRPr="0082100A">
        <w:rPr>
          <w:position w:val="-12"/>
          <w:sz w:val="24"/>
          <w:szCs w:val="24"/>
          <w:lang w:eastAsia="ar-SA"/>
        </w:rPr>
        <w:pict>
          <v:shape id="_x0000_i1440" type="#_x0000_t75" style="width:48pt;height:21.75pt" filled="t">
            <v:fill color2="black" type="frame"/>
            <v:imagedata r:id="rId350" o:title=""/>
          </v:shape>
        </w:pict>
      </w:r>
      <w:r w:rsidRPr="009073EE">
        <w:rPr>
          <w:sz w:val="24"/>
          <w:szCs w:val="24"/>
          <w:lang w:eastAsia="ar-SA"/>
        </w:rPr>
        <w:t>. Найти радиус, центр окружности и точку касания.</w:t>
      </w:r>
    </w:p>
    <w:p w:rsidR="009073EE" w:rsidRPr="009073EE" w:rsidRDefault="009073EE" w:rsidP="009073EE">
      <w:pPr>
        <w:suppressAutoHyphens/>
        <w:jc w:val="both"/>
        <w:rPr>
          <w:sz w:val="24"/>
          <w:szCs w:val="24"/>
          <w:lang w:eastAsia="ar-SA"/>
        </w:rPr>
      </w:pPr>
      <w:r w:rsidRPr="009073EE">
        <w:rPr>
          <w:sz w:val="24"/>
          <w:szCs w:val="24"/>
          <w:lang w:eastAsia="ar-SA"/>
        </w:rPr>
        <w:t xml:space="preserve">ж) Показать, что уравнение </w:t>
      </w:r>
      <w:r w:rsidR="0082100A" w:rsidRPr="0082100A">
        <w:rPr>
          <w:position w:val="-12"/>
          <w:sz w:val="24"/>
          <w:szCs w:val="24"/>
          <w:lang w:eastAsia="ar-SA"/>
        </w:rPr>
        <w:pict>
          <v:shape id="_x0000_i1441" type="#_x0000_t75" style="width:152.25pt;height:21.75pt" filled="t">
            <v:fill color2="black" type="frame"/>
            <v:imagedata r:id="rId351" o:title=""/>
          </v:shape>
        </w:pict>
      </w:r>
      <w:r w:rsidRPr="009073EE">
        <w:rPr>
          <w:sz w:val="24"/>
          <w:szCs w:val="24"/>
          <w:lang w:eastAsia="ar-SA"/>
        </w:rPr>
        <w:t xml:space="preserve">не определяет ни какой линии. </w:t>
      </w:r>
    </w:p>
    <w:p w:rsidR="009073EE" w:rsidRPr="009073EE" w:rsidRDefault="009073EE" w:rsidP="009073EE">
      <w:pPr>
        <w:suppressAutoHyphens/>
        <w:jc w:val="both"/>
        <w:rPr>
          <w:sz w:val="24"/>
          <w:szCs w:val="24"/>
          <w:lang w:eastAsia="ar-SA"/>
        </w:rPr>
      </w:pPr>
      <w:r w:rsidRPr="009073EE">
        <w:rPr>
          <w:sz w:val="24"/>
          <w:szCs w:val="24"/>
          <w:lang w:eastAsia="ar-SA"/>
        </w:rPr>
        <w:t xml:space="preserve">з) Установить, какую линию определяет уравнение   </w:t>
      </w:r>
      <w:r w:rsidR="0082100A" w:rsidRPr="0082100A">
        <w:rPr>
          <w:position w:val="-12"/>
          <w:sz w:val="24"/>
          <w:szCs w:val="24"/>
          <w:lang w:eastAsia="ar-SA"/>
        </w:rPr>
        <w:pict>
          <v:shape id="_x0000_i1442" type="#_x0000_t75" style="width:69.75pt;height:24pt" filled="t">
            <v:fill color2="black" type="frame"/>
            <v:imagedata r:id="rId352"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и) Составить уравнение окружности, проходящей через точки</w:t>
      </w:r>
      <w:proofErr w:type="gramStart"/>
      <w:r w:rsidRPr="009073EE">
        <w:rPr>
          <w:sz w:val="24"/>
          <w:szCs w:val="24"/>
          <w:lang w:eastAsia="ar-SA"/>
        </w:rPr>
        <w:t xml:space="preserve"> </w:t>
      </w:r>
      <w:r w:rsidRPr="009073EE">
        <w:rPr>
          <w:i/>
          <w:sz w:val="24"/>
          <w:szCs w:val="24"/>
          <w:lang w:eastAsia="ar-SA"/>
        </w:rPr>
        <w:t>А</w:t>
      </w:r>
      <w:proofErr w:type="gramEnd"/>
      <w:r w:rsidRPr="009073EE">
        <w:rPr>
          <w:i/>
          <w:sz w:val="24"/>
          <w:szCs w:val="24"/>
          <w:lang w:eastAsia="ar-SA"/>
        </w:rPr>
        <w:t>(7,7)</w:t>
      </w:r>
      <w:r w:rsidRPr="009073EE">
        <w:rPr>
          <w:sz w:val="24"/>
          <w:szCs w:val="24"/>
          <w:lang w:eastAsia="ar-SA"/>
        </w:rPr>
        <w:t xml:space="preserve"> и </w:t>
      </w:r>
      <w:r w:rsidRPr="009073EE">
        <w:rPr>
          <w:i/>
          <w:sz w:val="24"/>
          <w:szCs w:val="24"/>
          <w:lang w:eastAsia="ar-SA"/>
        </w:rPr>
        <w:t>В(-2,4</w:t>
      </w:r>
      <w:r w:rsidRPr="009073EE">
        <w:rPr>
          <w:sz w:val="24"/>
          <w:szCs w:val="24"/>
          <w:lang w:eastAsia="ar-SA"/>
        </w:rPr>
        <w:t xml:space="preserve">), если ее центр лежит на прямой </w:t>
      </w:r>
      <w:r w:rsidR="0082100A" w:rsidRPr="0082100A">
        <w:rPr>
          <w:position w:val="-12"/>
          <w:sz w:val="24"/>
          <w:szCs w:val="24"/>
          <w:lang w:eastAsia="ar-SA"/>
        </w:rPr>
        <w:pict>
          <v:shape id="_x0000_i1443" type="#_x0000_t75" style="width:81pt;height:18pt" filled="t">
            <v:fill color2="black" type="frame"/>
            <v:imagedata r:id="rId353" o:title=""/>
          </v:shape>
        </w:pict>
      </w:r>
      <w:r w:rsidRPr="009073EE">
        <w:rPr>
          <w:sz w:val="24"/>
          <w:szCs w:val="24"/>
          <w:lang w:eastAsia="ar-SA"/>
        </w:rPr>
        <w:t>.</w:t>
      </w:r>
    </w:p>
    <w:p w:rsidR="009073EE" w:rsidRPr="009073EE" w:rsidRDefault="009073EE" w:rsidP="009073EE">
      <w:pPr>
        <w:suppressAutoHyphens/>
        <w:jc w:val="both"/>
        <w:rPr>
          <w:i/>
          <w:sz w:val="24"/>
          <w:szCs w:val="24"/>
          <w:lang w:eastAsia="ar-SA"/>
        </w:rPr>
      </w:pPr>
      <w:r w:rsidRPr="009073EE">
        <w:rPr>
          <w:sz w:val="24"/>
          <w:szCs w:val="24"/>
          <w:lang w:eastAsia="ar-SA"/>
        </w:rPr>
        <w:t xml:space="preserve">к) Написать уравнение окружности, касающейся осей координат и проходящей через точку </w:t>
      </w:r>
      <w:r w:rsidRPr="009073EE">
        <w:rPr>
          <w:i/>
          <w:sz w:val="24"/>
          <w:szCs w:val="24"/>
          <w:lang w:val="en-US" w:eastAsia="ar-SA"/>
        </w:rPr>
        <w:t>N</w:t>
      </w:r>
      <w:r w:rsidRPr="009073EE">
        <w:rPr>
          <w:i/>
          <w:sz w:val="24"/>
          <w:szCs w:val="24"/>
          <w:lang w:eastAsia="ar-SA"/>
        </w:rPr>
        <w:t>(9,9).</w:t>
      </w:r>
    </w:p>
    <w:p w:rsidR="009073EE" w:rsidRPr="009073EE" w:rsidRDefault="009073EE" w:rsidP="009073EE">
      <w:pPr>
        <w:suppressAutoHyphens/>
        <w:jc w:val="both"/>
        <w:rPr>
          <w:sz w:val="24"/>
          <w:szCs w:val="24"/>
          <w:lang w:eastAsia="ar-SA"/>
        </w:rPr>
      </w:pPr>
      <w:r w:rsidRPr="009073EE">
        <w:rPr>
          <w:sz w:val="24"/>
          <w:szCs w:val="24"/>
          <w:lang w:eastAsia="ar-SA"/>
        </w:rPr>
        <w:t>л)</w:t>
      </w:r>
      <w:r w:rsidRPr="009073EE">
        <w:rPr>
          <w:i/>
          <w:sz w:val="24"/>
          <w:szCs w:val="24"/>
          <w:lang w:eastAsia="ar-SA"/>
        </w:rPr>
        <w:t xml:space="preserve"> </w:t>
      </w:r>
      <w:r w:rsidRPr="009073EE">
        <w:rPr>
          <w:sz w:val="24"/>
          <w:szCs w:val="24"/>
          <w:lang w:eastAsia="ar-SA"/>
        </w:rPr>
        <w:t xml:space="preserve">Написать уравнение </w:t>
      </w:r>
      <w:proofErr w:type="gramStart"/>
      <w:r w:rsidRPr="009073EE">
        <w:rPr>
          <w:sz w:val="24"/>
          <w:szCs w:val="24"/>
          <w:lang w:eastAsia="ar-SA"/>
        </w:rPr>
        <w:t>прямой</w:t>
      </w:r>
      <w:proofErr w:type="gramEnd"/>
      <w:r w:rsidRPr="009073EE">
        <w:rPr>
          <w:sz w:val="24"/>
          <w:szCs w:val="24"/>
          <w:lang w:eastAsia="ar-SA"/>
        </w:rPr>
        <w:t xml:space="preserve">, проходящей через центры двух окружностей </w:t>
      </w:r>
      <w:r w:rsidR="0082100A" w:rsidRPr="0082100A">
        <w:rPr>
          <w:position w:val="-12"/>
          <w:sz w:val="24"/>
          <w:szCs w:val="24"/>
          <w:lang w:eastAsia="ar-SA"/>
        </w:rPr>
        <w:pict>
          <v:shape id="_x0000_i1444" type="#_x0000_t75" style="width:149.25pt;height:21.75pt" filled="t">
            <v:fill color2="black" type="frame"/>
            <v:imagedata r:id="rId354" o:title=""/>
          </v:shape>
        </w:pict>
      </w:r>
      <w:r w:rsidRPr="009073EE">
        <w:rPr>
          <w:sz w:val="24"/>
          <w:szCs w:val="24"/>
          <w:lang w:eastAsia="ar-SA"/>
        </w:rPr>
        <w:t xml:space="preserve"> и </w:t>
      </w:r>
      <w:r w:rsidR="0082100A" w:rsidRPr="0082100A">
        <w:rPr>
          <w:position w:val="-12"/>
          <w:sz w:val="24"/>
          <w:szCs w:val="24"/>
          <w:lang w:eastAsia="ar-SA"/>
        </w:rPr>
        <w:pict>
          <v:shape id="_x0000_i1445" type="#_x0000_t75" style="width:155.25pt;height:21.75pt" filled="t">
            <v:fill color2="black" type="frame"/>
            <v:imagedata r:id="rId355"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2. а) Найти полуоси, координаты фокусов и эксцентриситет эллипса и построить его: </w:t>
      </w:r>
      <w:r w:rsidR="0082100A" w:rsidRPr="0082100A">
        <w:rPr>
          <w:position w:val="-12"/>
          <w:sz w:val="24"/>
          <w:szCs w:val="24"/>
          <w:lang w:eastAsia="ar-SA"/>
        </w:rPr>
        <w:pict>
          <v:shape id="_x0000_i1446" type="#_x0000_t75" style="width:87pt;height:21.75pt" filled="t">
            <v:fill color2="black" type="frame"/>
            <v:imagedata r:id="rId356"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б) Записать каноническое уравнение эллипса:</w:t>
      </w:r>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1</w:t>
      </w:r>
      <w:proofErr w:type="gramEnd"/>
      <w:r w:rsidRPr="009073EE">
        <w:rPr>
          <w:sz w:val="24"/>
          <w:szCs w:val="24"/>
          <w:lang w:eastAsia="ar-SA"/>
        </w:rPr>
        <w:t xml:space="preserve">) симметричного относительно координатных осей и проходящего через точки </w:t>
      </w:r>
    </w:p>
    <w:p w:rsidR="009073EE" w:rsidRPr="009073EE" w:rsidRDefault="009073EE" w:rsidP="009073EE">
      <w:pPr>
        <w:suppressAutoHyphens/>
        <w:jc w:val="both"/>
        <w:rPr>
          <w:sz w:val="24"/>
          <w:szCs w:val="24"/>
          <w:lang w:eastAsia="ar-SA"/>
        </w:rPr>
      </w:pPr>
      <w:r w:rsidRPr="009073EE">
        <w:rPr>
          <w:sz w:val="24"/>
          <w:szCs w:val="24"/>
          <w:lang w:eastAsia="ar-SA"/>
        </w:rPr>
        <w:lastRenderedPageBreak/>
        <w:t>б</w:t>
      </w:r>
      <w:proofErr w:type="gramStart"/>
      <w:r w:rsidRPr="009073EE">
        <w:rPr>
          <w:sz w:val="24"/>
          <w:szCs w:val="24"/>
          <w:lang w:eastAsia="ar-SA"/>
        </w:rPr>
        <w:t>2</w:t>
      </w:r>
      <w:proofErr w:type="gramEnd"/>
      <w:r w:rsidRPr="009073EE">
        <w:rPr>
          <w:sz w:val="24"/>
          <w:szCs w:val="24"/>
          <w:lang w:eastAsia="ar-SA"/>
        </w:rPr>
        <w:t>) с полуосями 7 и 6;</w:t>
      </w:r>
    </w:p>
    <w:p w:rsidR="009073EE" w:rsidRPr="009073EE" w:rsidRDefault="009073EE" w:rsidP="009073EE">
      <w:pPr>
        <w:suppressAutoHyphens/>
        <w:jc w:val="both"/>
        <w:rPr>
          <w:sz w:val="24"/>
          <w:szCs w:val="24"/>
          <w:lang w:eastAsia="ar-SA"/>
        </w:rPr>
      </w:pPr>
      <w:proofErr w:type="gramStart"/>
      <w:r w:rsidRPr="009073EE">
        <w:rPr>
          <w:sz w:val="24"/>
          <w:szCs w:val="24"/>
          <w:lang w:eastAsia="ar-SA"/>
        </w:rPr>
        <w:t>б3) расстояние между фокусами 24 и большая ось 26;</w:t>
      </w:r>
      <w:proofErr w:type="gramEnd"/>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4</w:t>
      </w:r>
      <w:proofErr w:type="gramEnd"/>
      <w:r w:rsidRPr="009073EE">
        <w:rPr>
          <w:sz w:val="24"/>
          <w:szCs w:val="24"/>
          <w:lang w:eastAsia="ar-SA"/>
        </w:rPr>
        <w:t>) большая полуось 10 и эксцентриситет 0,8;</w:t>
      </w:r>
    </w:p>
    <w:p w:rsidR="009073EE" w:rsidRPr="009073EE" w:rsidRDefault="009073EE" w:rsidP="009073EE">
      <w:pPr>
        <w:suppressAutoHyphens/>
        <w:jc w:val="both"/>
        <w:rPr>
          <w:sz w:val="24"/>
          <w:szCs w:val="24"/>
          <w:lang w:eastAsia="ar-SA"/>
        </w:rPr>
      </w:pPr>
      <w:proofErr w:type="gramStart"/>
      <w:r w:rsidRPr="009073EE">
        <w:rPr>
          <w:sz w:val="24"/>
          <w:szCs w:val="24"/>
          <w:lang w:eastAsia="ar-SA"/>
        </w:rPr>
        <w:t>б5)  расстояние между фокусами 6 и эксцентриситет 0,6;</w:t>
      </w:r>
      <w:proofErr w:type="gramEnd"/>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6</w:t>
      </w:r>
      <w:proofErr w:type="gramEnd"/>
      <w:r w:rsidRPr="009073EE">
        <w:rPr>
          <w:sz w:val="24"/>
          <w:szCs w:val="24"/>
          <w:lang w:eastAsia="ar-SA"/>
        </w:rPr>
        <w:t xml:space="preserve">) сумма полуосей равна 18 и расстояние между фокусами 12. </w:t>
      </w:r>
    </w:p>
    <w:p w:rsidR="009073EE" w:rsidRPr="009073EE" w:rsidRDefault="009073EE" w:rsidP="009073EE">
      <w:pPr>
        <w:suppressAutoHyphens/>
        <w:jc w:val="both"/>
        <w:rPr>
          <w:sz w:val="24"/>
          <w:szCs w:val="24"/>
          <w:lang w:eastAsia="ar-SA"/>
        </w:rPr>
      </w:pPr>
      <w:r w:rsidRPr="009073EE">
        <w:rPr>
          <w:sz w:val="24"/>
          <w:szCs w:val="24"/>
          <w:lang w:eastAsia="ar-SA"/>
        </w:rPr>
        <w:t xml:space="preserve">в) Найти эксцентриситет и директрисы эллипса </w:t>
      </w:r>
      <w:r w:rsidR="0082100A" w:rsidRPr="0082100A">
        <w:rPr>
          <w:position w:val="-12"/>
          <w:sz w:val="24"/>
          <w:szCs w:val="24"/>
          <w:lang w:eastAsia="ar-SA"/>
        </w:rPr>
        <w:pict>
          <v:shape id="_x0000_i1447" type="#_x0000_t75" style="width:78.75pt;height:21.75pt" filled="t">
            <v:fill color2="black" type="frame"/>
            <v:imagedata r:id="rId357"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г) На эллипсе </w:t>
      </w:r>
      <w:r w:rsidR="0082100A" w:rsidRPr="0082100A">
        <w:rPr>
          <w:position w:val="-12"/>
          <w:sz w:val="24"/>
          <w:szCs w:val="24"/>
          <w:lang w:eastAsia="ar-SA"/>
        </w:rPr>
        <w:pict>
          <v:shape id="_x0000_i1448" type="#_x0000_t75" style="width:108pt;height:21.75pt" filled="t">
            <v:fill color2="black" type="frame"/>
            <v:imagedata r:id="rId358" o:title=""/>
          </v:shape>
        </w:pict>
      </w:r>
      <w:r w:rsidRPr="009073EE">
        <w:rPr>
          <w:sz w:val="24"/>
          <w:szCs w:val="24"/>
          <w:lang w:eastAsia="ar-SA"/>
        </w:rPr>
        <w:t xml:space="preserve"> найти точку, расстояние которой от правого фокуса в 4 раза меньше расстояния от левого фокуса.</w:t>
      </w:r>
    </w:p>
    <w:p w:rsidR="009073EE" w:rsidRPr="009073EE" w:rsidRDefault="009073EE" w:rsidP="009073EE">
      <w:pPr>
        <w:suppressAutoHyphens/>
        <w:jc w:val="both"/>
        <w:rPr>
          <w:sz w:val="24"/>
          <w:szCs w:val="24"/>
          <w:lang w:eastAsia="ar-SA"/>
        </w:rPr>
      </w:pPr>
      <w:r w:rsidRPr="009073EE">
        <w:rPr>
          <w:sz w:val="24"/>
          <w:szCs w:val="24"/>
          <w:lang w:eastAsia="ar-SA"/>
        </w:rPr>
        <w:t>д) Показать, что уравнение</w:t>
      </w:r>
      <w:r w:rsidR="0082100A" w:rsidRPr="0082100A">
        <w:rPr>
          <w:position w:val="-12"/>
          <w:sz w:val="24"/>
          <w:szCs w:val="24"/>
          <w:lang w:eastAsia="ar-SA"/>
        </w:rPr>
        <w:pict>
          <v:shape id="_x0000_i1449" type="#_x0000_t75" style="width:170.25pt;height:21.75pt" filled="t">
            <v:fill color2="black" type="frame"/>
            <v:imagedata r:id="rId359" o:title=""/>
          </v:shape>
        </w:pict>
      </w:r>
      <w:r w:rsidRPr="009073EE">
        <w:rPr>
          <w:sz w:val="24"/>
          <w:szCs w:val="24"/>
          <w:lang w:eastAsia="ar-SA"/>
        </w:rPr>
        <w:t xml:space="preserve"> определяет эллипс.</w:t>
      </w:r>
    </w:p>
    <w:p w:rsidR="009073EE" w:rsidRPr="009073EE" w:rsidRDefault="009073EE" w:rsidP="009073EE">
      <w:pPr>
        <w:suppressAutoHyphens/>
        <w:jc w:val="both"/>
        <w:rPr>
          <w:sz w:val="24"/>
          <w:szCs w:val="24"/>
          <w:lang w:eastAsia="ar-SA"/>
        </w:rPr>
      </w:pPr>
      <w:r w:rsidRPr="009073EE">
        <w:rPr>
          <w:sz w:val="24"/>
          <w:szCs w:val="24"/>
          <w:lang w:eastAsia="ar-SA"/>
        </w:rPr>
        <w:t xml:space="preserve">е) Найти уравнение касательной к эллипсу </w:t>
      </w:r>
      <w:r w:rsidR="0082100A" w:rsidRPr="0082100A">
        <w:rPr>
          <w:position w:val="-28"/>
          <w:sz w:val="24"/>
          <w:szCs w:val="24"/>
          <w:lang w:eastAsia="ar-SA"/>
        </w:rPr>
        <w:pict>
          <v:shape id="_x0000_i1450" type="#_x0000_t75" style="width:69pt;height:38.25pt" filled="t">
            <v:fill color2="black" type="frame"/>
            <v:imagedata r:id="rId360" o:title=""/>
          </v:shape>
        </w:pict>
      </w:r>
      <w:r w:rsidRPr="009073EE">
        <w:rPr>
          <w:sz w:val="24"/>
          <w:szCs w:val="24"/>
          <w:lang w:eastAsia="ar-SA"/>
        </w:rPr>
        <w:t xml:space="preserve">, перпендикулярной прямой </w:t>
      </w:r>
      <w:r w:rsidR="0082100A" w:rsidRPr="0082100A">
        <w:rPr>
          <w:position w:val="-12"/>
          <w:sz w:val="24"/>
          <w:szCs w:val="24"/>
          <w:lang w:eastAsia="ar-SA"/>
        </w:rPr>
        <w:pict>
          <v:shape id="_x0000_i1451" type="#_x0000_t75" style="width:80.25pt;height:18pt" filled="t">
            <v:fill color2="black" type="frame"/>
            <v:imagedata r:id="rId361"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ж) Составить уравнение эллипса, фокусы которого лежат на оси </w:t>
      </w:r>
      <w:r w:rsidR="0082100A" w:rsidRPr="0082100A">
        <w:rPr>
          <w:position w:val="-12"/>
          <w:sz w:val="24"/>
          <w:szCs w:val="24"/>
          <w:lang w:eastAsia="ar-SA"/>
        </w:rPr>
        <w:pict>
          <v:shape id="_x0000_i1452" type="#_x0000_t75" style="width:30pt;height:18pt" filled="t">
            <v:fill color2="black" type="frame"/>
            <v:imagedata r:id="rId362" o:title=""/>
          </v:shape>
        </w:pict>
      </w:r>
      <w:r w:rsidRPr="009073EE">
        <w:rPr>
          <w:sz w:val="24"/>
          <w:szCs w:val="24"/>
          <w:lang w:eastAsia="ar-SA"/>
        </w:rPr>
        <w:t xml:space="preserve">, а малая ось равна </w:t>
      </w:r>
      <w:r w:rsidR="0082100A" w:rsidRPr="0082100A">
        <w:rPr>
          <w:position w:val="-8"/>
          <w:sz w:val="24"/>
          <w:szCs w:val="24"/>
          <w:lang w:eastAsia="ar-SA"/>
        </w:rPr>
        <w:pict>
          <v:shape id="_x0000_i1453" type="#_x0000_t75" style="width:27pt;height:20.25pt" filled="t">
            <v:fill color2="black" type="frame"/>
            <v:imagedata r:id="rId363" o:title=""/>
          </v:shape>
        </w:pict>
      </w:r>
      <w:r w:rsidRPr="009073EE">
        <w:rPr>
          <w:sz w:val="24"/>
          <w:szCs w:val="24"/>
          <w:lang w:eastAsia="ar-SA"/>
        </w:rPr>
        <w:t>. Каждый из фокусов равноудален от центра эллипса и от ближайшего конца фокальной оси.</w:t>
      </w:r>
    </w:p>
    <w:p w:rsidR="009073EE" w:rsidRPr="009073EE" w:rsidRDefault="009073EE" w:rsidP="009073EE">
      <w:pPr>
        <w:suppressAutoHyphens/>
        <w:jc w:val="both"/>
        <w:rPr>
          <w:sz w:val="24"/>
          <w:szCs w:val="24"/>
          <w:lang w:eastAsia="ar-SA"/>
        </w:rPr>
      </w:pPr>
      <w:r w:rsidRPr="009073EE">
        <w:rPr>
          <w:sz w:val="24"/>
          <w:szCs w:val="24"/>
          <w:lang w:eastAsia="ar-SA"/>
        </w:rPr>
        <w:t xml:space="preserve">3. а) Найти полуоси, координаты фокусов, эксцентриситет, уравнения директрис и асимптот гиперболы </w:t>
      </w:r>
      <w:r w:rsidR="0082100A" w:rsidRPr="0082100A">
        <w:rPr>
          <w:position w:val="-12"/>
          <w:sz w:val="24"/>
          <w:szCs w:val="24"/>
          <w:lang w:eastAsia="ar-SA"/>
        </w:rPr>
        <w:pict>
          <v:shape id="_x0000_i1454" type="#_x0000_t75" style="width:119.25pt;height:21.75pt" filled="t">
            <v:fill color2="black" type="frame"/>
            <v:imagedata r:id="rId364"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б) Составить каноническое уравнение гиперболы:</w:t>
      </w:r>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1</w:t>
      </w:r>
      <w:proofErr w:type="gramEnd"/>
      <w:r w:rsidRPr="009073EE">
        <w:rPr>
          <w:sz w:val="24"/>
          <w:szCs w:val="24"/>
          <w:lang w:eastAsia="ar-SA"/>
        </w:rPr>
        <w:t xml:space="preserve">) симметричной относительно координатных осей, пересекающей ось </w:t>
      </w:r>
      <w:r w:rsidR="0082100A" w:rsidRPr="0082100A">
        <w:rPr>
          <w:position w:val="-12"/>
          <w:sz w:val="24"/>
          <w:szCs w:val="24"/>
          <w:lang w:eastAsia="ar-SA"/>
        </w:rPr>
        <w:pict>
          <v:shape id="_x0000_i1455" type="#_x0000_t75" style="width:30pt;height:18pt" filled="t">
            <v:fill color2="black" type="frame"/>
            <v:imagedata r:id="rId362" o:title=""/>
          </v:shape>
        </w:pict>
      </w:r>
      <w:r w:rsidRPr="009073EE">
        <w:rPr>
          <w:sz w:val="24"/>
          <w:szCs w:val="24"/>
          <w:lang w:eastAsia="ar-SA"/>
        </w:rPr>
        <w:t xml:space="preserve">и проходящей через точки </w:t>
      </w:r>
      <w:r w:rsidR="0082100A" w:rsidRPr="0082100A">
        <w:rPr>
          <w:position w:val="-12"/>
          <w:sz w:val="24"/>
          <w:szCs w:val="24"/>
          <w:lang w:eastAsia="ar-SA"/>
        </w:rPr>
        <w:pict>
          <v:shape id="_x0000_i1456" type="#_x0000_t75" style="width:63pt;height:21.75pt" filled="t">
            <v:fill color2="black" type="frame"/>
            <v:imagedata r:id="rId365" o:title=""/>
          </v:shape>
        </w:pict>
      </w:r>
      <w:r w:rsidRPr="009073EE">
        <w:rPr>
          <w:sz w:val="24"/>
          <w:szCs w:val="24"/>
          <w:lang w:eastAsia="ar-SA"/>
        </w:rPr>
        <w:t xml:space="preserve"> и</w:t>
      </w:r>
      <w:r w:rsidR="0082100A" w:rsidRPr="0082100A">
        <w:rPr>
          <w:position w:val="-12"/>
          <w:sz w:val="24"/>
          <w:szCs w:val="24"/>
          <w:lang w:eastAsia="ar-SA"/>
        </w:rPr>
        <w:pict>
          <v:shape id="_x0000_i1457" type="#_x0000_t75" style="width:42pt;height:18pt" filled="t">
            <v:fill color2="black" type="frame"/>
            <v:imagedata r:id="rId366" o:title=""/>
          </v:shape>
        </w:pict>
      </w:r>
      <w:r w:rsidRPr="009073EE">
        <w:rPr>
          <w:sz w:val="24"/>
          <w:szCs w:val="24"/>
          <w:lang w:eastAsia="ar-SA"/>
        </w:rPr>
        <w:t xml:space="preserve">. Найти фокусы;  </w:t>
      </w:r>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2</w:t>
      </w:r>
      <w:proofErr w:type="gramEnd"/>
      <w:r w:rsidRPr="009073EE">
        <w:rPr>
          <w:sz w:val="24"/>
          <w:szCs w:val="24"/>
          <w:lang w:eastAsia="ar-SA"/>
        </w:rPr>
        <w:t xml:space="preserve">) расстояние между фокусами 10, </w:t>
      </w:r>
      <w:r w:rsidR="0082100A" w:rsidRPr="0082100A">
        <w:rPr>
          <w:position w:val="-28"/>
          <w:sz w:val="24"/>
          <w:szCs w:val="24"/>
          <w:lang w:eastAsia="ar-SA"/>
        </w:rPr>
        <w:pict>
          <v:shape id="_x0000_i1458" type="#_x0000_t75" style="width:35.25pt;height:36pt" filled="t">
            <v:fill color2="black" type="frame"/>
            <v:imagedata r:id="rId367" o:title=""/>
          </v:shape>
        </w:pict>
      </w:r>
      <w:r w:rsidRPr="009073EE">
        <w:rPr>
          <w:sz w:val="24"/>
          <w:szCs w:val="24"/>
          <w:lang w:eastAsia="ar-SA"/>
        </w:rPr>
        <w:t xml:space="preserve">; </w:t>
      </w:r>
    </w:p>
    <w:p w:rsidR="009073EE" w:rsidRPr="009073EE" w:rsidRDefault="009073EE" w:rsidP="009073EE">
      <w:pPr>
        <w:suppressAutoHyphens/>
        <w:jc w:val="both"/>
        <w:rPr>
          <w:sz w:val="24"/>
          <w:szCs w:val="24"/>
          <w:lang w:eastAsia="ar-SA"/>
        </w:rPr>
      </w:pPr>
      <w:proofErr w:type="gramStart"/>
      <w:r w:rsidRPr="009073EE">
        <w:rPr>
          <w:sz w:val="24"/>
          <w:szCs w:val="24"/>
          <w:lang w:eastAsia="ar-SA"/>
        </w:rPr>
        <w:t xml:space="preserve">б3) действительная полуось равна </w:t>
      </w:r>
      <w:r w:rsidR="0082100A" w:rsidRPr="0082100A">
        <w:rPr>
          <w:position w:val="-8"/>
          <w:sz w:val="24"/>
          <w:szCs w:val="24"/>
          <w:lang w:eastAsia="ar-SA"/>
        </w:rPr>
        <w:pict>
          <v:shape id="_x0000_i1459" type="#_x0000_t75" style="width:27.75pt;height:20.25pt" filled="t">
            <v:fill color2="black" type="frame"/>
            <v:imagedata r:id="rId368" o:title=""/>
          </v:shape>
        </w:pict>
      </w:r>
      <w:r w:rsidRPr="009073EE">
        <w:rPr>
          <w:sz w:val="24"/>
          <w:szCs w:val="24"/>
          <w:lang w:eastAsia="ar-SA"/>
        </w:rPr>
        <w:t xml:space="preserve">, гипербола проходит через точку </w:t>
      </w:r>
      <w:r w:rsidRPr="009073EE">
        <w:rPr>
          <w:i/>
          <w:sz w:val="24"/>
          <w:szCs w:val="24"/>
          <w:lang w:val="en-US" w:eastAsia="ar-SA"/>
        </w:rPr>
        <w:t>N</w:t>
      </w:r>
      <w:r w:rsidRPr="009073EE">
        <w:rPr>
          <w:i/>
          <w:sz w:val="24"/>
          <w:szCs w:val="24"/>
          <w:lang w:eastAsia="ar-SA"/>
        </w:rPr>
        <w:t>(-10,4);</w:t>
      </w:r>
      <w:proofErr w:type="gramEnd"/>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4</w:t>
      </w:r>
      <w:proofErr w:type="gramEnd"/>
      <w:r w:rsidRPr="009073EE">
        <w:rPr>
          <w:sz w:val="24"/>
          <w:szCs w:val="24"/>
          <w:lang w:eastAsia="ar-SA"/>
        </w:rPr>
        <w:t>) расстояние между фокусами равно 10, расстояние между вершинами равно 8;</w:t>
      </w:r>
    </w:p>
    <w:p w:rsidR="009073EE" w:rsidRPr="009073EE" w:rsidRDefault="009073EE" w:rsidP="009073EE">
      <w:pPr>
        <w:suppressAutoHyphens/>
        <w:jc w:val="both"/>
        <w:rPr>
          <w:sz w:val="24"/>
          <w:szCs w:val="24"/>
          <w:lang w:eastAsia="ar-SA"/>
        </w:rPr>
      </w:pPr>
      <w:r w:rsidRPr="009073EE">
        <w:rPr>
          <w:sz w:val="24"/>
          <w:szCs w:val="24"/>
          <w:lang w:eastAsia="ar-SA"/>
        </w:rPr>
        <w:t xml:space="preserve">б5) асимптоты имеют </w:t>
      </w:r>
      <w:proofErr w:type="gramStart"/>
      <w:r w:rsidRPr="009073EE">
        <w:rPr>
          <w:sz w:val="24"/>
          <w:szCs w:val="24"/>
          <w:lang w:eastAsia="ar-SA"/>
        </w:rPr>
        <w:t>вид</w:t>
      </w:r>
      <w:proofErr w:type="gramEnd"/>
      <w:r w:rsidRPr="009073EE">
        <w:rPr>
          <w:sz w:val="24"/>
          <w:szCs w:val="24"/>
          <w:lang w:eastAsia="ar-SA"/>
        </w:rPr>
        <w:t xml:space="preserve"> </w:t>
      </w:r>
      <w:r w:rsidR="0082100A" w:rsidRPr="0082100A">
        <w:rPr>
          <w:position w:val="-28"/>
          <w:sz w:val="24"/>
          <w:szCs w:val="24"/>
          <w:lang w:eastAsia="ar-SA"/>
        </w:rPr>
        <w:pict>
          <v:shape id="_x0000_i1460" type="#_x0000_t75" style="width:51.75pt;height:36pt" filled="t">
            <v:fill color2="black" type="frame"/>
            <v:imagedata r:id="rId369" o:title=""/>
          </v:shape>
        </w:pict>
      </w:r>
      <w:r w:rsidRPr="009073EE">
        <w:rPr>
          <w:sz w:val="24"/>
          <w:szCs w:val="24"/>
          <w:lang w:eastAsia="ar-SA"/>
        </w:rPr>
        <w:t xml:space="preserve"> и гипербола проходит через точку </w:t>
      </w:r>
      <w:r w:rsidR="0082100A" w:rsidRPr="0082100A">
        <w:rPr>
          <w:position w:val="-12"/>
          <w:sz w:val="24"/>
          <w:szCs w:val="24"/>
          <w:lang w:eastAsia="ar-SA"/>
        </w:rPr>
        <w:pict>
          <v:shape id="_x0000_i1461" type="#_x0000_t75" style="width:75pt;height:21.75pt" filled="t">
            <v:fill color2="black" type="frame"/>
            <v:imagedata r:id="rId370"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6</w:t>
      </w:r>
      <w:proofErr w:type="gramEnd"/>
      <w:r w:rsidRPr="009073EE">
        <w:rPr>
          <w:sz w:val="24"/>
          <w:szCs w:val="24"/>
          <w:lang w:eastAsia="ar-SA"/>
        </w:rPr>
        <w:t xml:space="preserve">) фокусы находятся в точках </w:t>
      </w:r>
      <w:r w:rsidR="0082100A" w:rsidRPr="0082100A">
        <w:rPr>
          <w:position w:val="-12"/>
          <w:sz w:val="24"/>
          <w:szCs w:val="24"/>
          <w:lang w:eastAsia="ar-SA"/>
        </w:rPr>
        <w:pict>
          <v:shape id="_x0000_i1462" type="#_x0000_t75" style="width:51pt;height:18.75pt" filled="t">
            <v:fill color2="black" type="frame"/>
            <v:imagedata r:id="rId371" o:title=""/>
          </v:shape>
        </w:pict>
      </w:r>
      <w:r w:rsidRPr="009073EE">
        <w:rPr>
          <w:sz w:val="24"/>
          <w:szCs w:val="24"/>
          <w:lang w:eastAsia="ar-SA"/>
        </w:rPr>
        <w:t xml:space="preserve">, </w:t>
      </w:r>
      <w:r w:rsidR="0082100A" w:rsidRPr="0082100A">
        <w:rPr>
          <w:position w:val="-12"/>
          <w:sz w:val="24"/>
          <w:szCs w:val="24"/>
          <w:lang w:eastAsia="ar-SA"/>
        </w:rPr>
        <w:pict>
          <v:shape id="_x0000_i1463" type="#_x0000_t75" style="width:51pt;height:18.75pt" filled="t">
            <v:fill color2="black" type="frame"/>
            <v:imagedata r:id="rId372" o:title=""/>
          </v:shape>
        </w:pict>
      </w:r>
      <w:r w:rsidRPr="009073EE">
        <w:rPr>
          <w:sz w:val="24"/>
          <w:szCs w:val="24"/>
          <w:lang w:eastAsia="ar-SA"/>
        </w:rPr>
        <w:t>, а длина мнимой оси равна 6.</w:t>
      </w:r>
    </w:p>
    <w:p w:rsidR="009073EE" w:rsidRPr="009073EE" w:rsidRDefault="009073EE" w:rsidP="009073EE">
      <w:pPr>
        <w:suppressAutoHyphens/>
        <w:jc w:val="both"/>
        <w:rPr>
          <w:sz w:val="24"/>
          <w:szCs w:val="24"/>
          <w:lang w:eastAsia="ar-SA"/>
        </w:rPr>
      </w:pPr>
      <w:r w:rsidRPr="009073EE">
        <w:rPr>
          <w:sz w:val="24"/>
          <w:szCs w:val="24"/>
          <w:lang w:eastAsia="ar-SA"/>
        </w:rPr>
        <w:t>в) Найти угол между асимптотами гиперболы, если ее эксцентриситет равен 2.</w:t>
      </w:r>
    </w:p>
    <w:p w:rsidR="009073EE" w:rsidRPr="009073EE" w:rsidRDefault="009073EE" w:rsidP="009073EE">
      <w:pPr>
        <w:suppressAutoHyphens/>
        <w:jc w:val="both"/>
        <w:rPr>
          <w:sz w:val="24"/>
          <w:szCs w:val="24"/>
          <w:lang w:eastAsia="ar-SA"/>
        </w:rPr>
      </w:pPr>
      <w:r w:rsidRPr="009073EE">
        <w:rPr>
          <w:sz w:val="24"/>
          <w:szCs w:val="24"/>
          <w:lang w:eastAsia="ar-SA"/>
        </w:rPr>
        <w:t>г) Даны точки</w:t>
      </w:r>
      <w:proofErr w:type="gramStart"/>
      <w:r w:rsidRPr="009073EE">
        <w:rPr>
          <w:sz w:val="24"/>
          <w:szCs w:val="24"/>
          <w:lang w:eastAsia="ar-SA"/>
        </w:rPr>
        <w:t xml:space="preserve"> </w:t>
      </w:r>
      <w:r w:rsidRPr="009073EE">
        <w:rPr>
          <w:i/>
          <w:sz w:val="24"/>
          <w:szCs w:val="24"/>
          <w:lang w:eastAsia="ar-SA"/>
        </w:rPr>
        <w:t>А</w:t>
      </w:r>
      <w:proofErr w:type="gramEnd"/>
      <w:r w:rsidRPr="009073EE">
        <w:rPr>
          <w:i/>
          <w:sz w:val="24"/>
          <w:szCs w:val="24"/>
          <w:lang w:eastAsia="ar-SA"/>
        </w:rPr>
        <w:t>(-1,2) и В(2,0</w:t>
      </w:r>
      <w:r w:rsidRPr="009073EE">
        <w:rPr>
          <w:sz w:val="24"/>
          <w:szCs w:val="24"/>
          <w:lang w:eastAsia="ar-SA"/>
        </w:rPr>
        <w:t xml:space="preserve">).  Точка </w:t>
      </w:r>
      <w:r w:rsidRPr="009073EE">
        <w:rPr>
          <w:i/>
          <w:sz w:val="24"/>
          <w:szCs w:val="24"/>
          <w:lang w:eastAsia="ar-SA"/>
        </w:rPr>
        <w:t>М</w:t>
      </w:r>
      <w:r w:rsidRPr="009073EE">
        <w:rPr>
          <w:sz w:val="24"/>
          <w:szCs w:val="24"/>
          <w:lang w:eastAsia="ar-SA"/>
        </w:rPr>
        <w:t xml:space="preserve"> движется так, что в треугольнике </w:t>
      </w:r>
      <w:r w:rsidRPr="009073EE">
        <w:rPr>
          <w:i/>
          <w:sz w:val="24"/>
          <w:szCs w:val="24"/>
          <w:lang w:eastAsia="ar-SA"/>
        </w:rPr>
        <w:t>АМВ</w:t>
      </w:r>
      <w:r w:rsidRPr="009073EE">
        <w:rPr>
          <w:sz w:val="24"/>
          <w:szCs w:val="24"/>
          <w:lang w:eastAsia="ar-SA"/>
        </w:rPr>
        <w:t xml:space="preserve"> угол</w:t>
      </w:r>
      <w:proofErr w:type="gramStart"/>
      <w:r w:rsidRPr="009073EE">
        <w:rPr>
          <w:sz w:val="24"/>
          <w:szCs w:val="24"/>
          <w:lang w:eastAsia="ar-SA"/>
        </w:rPr>
        <w:t xml:space="preserve"> </w:t>
      </w:r>
      <w:r w:rsidRPr="009073EE">
        <w:rPr>
          <w:i/>
          <w:sz w:val="24"/>
          <w:szCs w:val="24"/>
          <w:lang w:eastAsia="ar-SA"/>
        </w:rPr>
        <w:t>В</w:t>
      </w:r>
      <w:proofErr w:type="gramEnd"/>
      <w:r w:rsidRPr="009073EE">
        <w:rPr>
          <w:sz w:val="24"/>
          <w:szCs w:val="24"/>
          <w:lang w:eastAsia="ar-SA"/>
        </w:rPr>
        <w:t xml:space="preserve"> остается вдвое больше угла </w:t>
      </w:r>
      <w:r w:rsidRPr="009073EE">
        <w:rPr>
          <w:i/>
          <w:sz w:val="24"/>
          <w:szCs w:val="24"/>
          <w:lang w:eastAsia="ar-SA"/>
        </w:rPr>
        <w:t>А</w:t>
      </w:r>
      <w:r w:rsidRPr="009073EE">
        <w:rPr>
          <w:sz w:val="24"/>
          <w:szCs w:val="24"/>
          <w:lang w:eastAsia="ar-SA"/>
        </w:rPr>
        <w:t xml:space="preserve">. Найти уравнение кривой, которую опишет точка </w:t>
      </w:r>
      <w:r w:rsidRPr="009073EE">
        <w:rPr>
          <w:i/>
          <w:sz w:val="24"/>
          <w:szCs w:val="24"/>
          <w:lang w:eastAsia="ar-SA"/>
        </w:rPr>
        <w:t>М</w: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д) Установить, какая линия определяется уравнением </w:t>
      </w:r>
      <w:r w:rsidR="0082100A" w:rsidRPr="0082100A">
        <w:rPr>
          <w:position w:val="-28"/>
          <w:sz w:val="24"/>
          <w:szCs w:val="24"/>
          <w:lang w:eastAsia="ar-SA"/>
        </w:rPr>
        <w:pict>
          <v:shape id="_x0000_i1464" type="#_x0000_t75" style="width:81pt;height:36pt" filled="t">
            <v:fill color2="black" type="frame"/>
            <v:imagedata r:id="rId373"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е) Уравнения асимптот гиперболы </w:t>
      </w:r>
      <w:r w:rsidR="0082100A" w:rsidRPr="0082100A">
        <w:rPr>
          <w:position w:val="-26"/>
          <w:sz w:val="24"/>
          <w:szCs w:val="24"/>
          <w:lang w:eastAsia="ar-SA"/>
        </w:rPr>
        <w:pict>
          <v:shape id="_x0000_i1465" type="#_x0000_t75" style="width:51.75pt;height:35.25pt" filled="t">
            <v:fill color2="black" type="frame"/>
            <v:imagedata r:id="rId374" o:title=""/>
          </v:shape>
        </w:pict>
      </w:r>
      <w:r w:rsidRPr="009073EE">
        <w:rPr>
          <w:sz w:val="24"/>
          <w:szCs w:val="24"/>
          <w:lang w:eastAsia="ar-SA"/>
        </w:rPr>
        <w:t>, а расстояние между фокусами равно 10. Найти уравнение гиперболы.</w:t>
      </w:r>
    </w:p>
    <w:p w:rsidR="009073EE" w:rsidRPr="009073EE" w:rsidRDefault="009073EE" w:rsidP="009073EE">
      <w:pPr>
        <w:suppressAutoHyphens/>
        <w:jc w:val="both"/>
        <w:rPr>
          <w:sz w:val="24"/>
          <w:szCs w:val="24"/>
          <w:lang w:eastAsia="ar-SA"/>
        </w:rPr>
      </w:pPr>
      <w:r w:rsidRPr="009073EE">
        <w:rPr>
          <w:sz w:val="24"/>
          <w:szCs w:val="24"/>
          <w:lang w:eastAsia="ar-SA"/>
        </w:rPr>
        <w:t xml:space="preserve">4. а) Найти координаты фокуса и уравнение директрисы параболы </w:t>
      </w:r>
      <w:r w:rsidR="0082100A" w:rsidRPr="0082100A">
        <w:rPr>
          <w:position w:val="-12"/>
          <w:sz w:val="24"/>
          <w:szCs w:val="24"/>
          <w:lang w:eastAsia="ar-SA"/>
        </w:rPr>
        <w:pict>
          <v:shape id="_x0000_i1466" type="#_x0000_t75" style="width:51.75pt;height:21.75pt" filled="t">
            <v:fill color2="black" type="frame"/>
            <v:imagedata r:id="rId375" o:title=""/>
          </v:shape>
        </w:pict>
      </w:r>
      <w:r w:rsidRPr="009073EE">
        <w:rPr>
          <w:sz w:val="24"/>
          <w:szCs w:val="24"/>
          <w:lang w:eastAsia="ar-SA"/>
        </w:rPr>
        <w:t xml:space="preserve">. Определить расстояние от точки </w:t>
      </w:r>
      <w:r w:rsidRPr="009073EE">
        <w:rPr>
          <w:i/>
          <w:sz w:val="24"/>
          <w:szCs w:val="24"/>
          <w:lang w:eastAsia="ar-SA"/>
        </w:rPr>
        <w:t>М(3,6)</w:t>
      </w:r>
      <w:r w:rsidRPr="009073EE">
        <w:rPr>
          <w:sz w:val="24"/>
          <w:szCs w:val="24"/>
          <w:lang w:eastAsia="ar-SA"/>
        </w:rPr>
        <w:t xml:space="preserve"> до фокуса.</w:t>
      </w:r>
    </w:p>
    <w:p w:rsidR="009073EE" w:rsidRPr="009073EE" w:rsidRDefault="009073EE" w:rsidP="009073EE">
      <w:pPr>
        <w:suppressAutoHyphens/>
        <w:jc w:val="both"/>
        <w:rPr>
          <w:sz w:val="24"/>
          <w:szCs w:val="24"/>
          <w:lang w:eastAsia="ar-SA"/>
        </w:rPr>
      </w:pPr>
      <w:r w:rsidRPr="009073EE">
        <w:rPr>
          <w:sz w:val="24"/>
          <w:szCs w:val="24"/>
          <w:lang w:eastAsia="ar-SA"/>
        </w:rPr>
        <w:t xml:space="preserve">б) Составить уравнение геометрического места точек, одинаково удаленных от точки </w:t>
      </w:r>
      <w:r w:rsidRPr="009073EE">
        <w:rPr>
          <w:i/>
          <w:sz w:val="24"/>
          <w:szCs w:val="24"/>
          <w:lang w:val="en-US" w:eastAsia="ar-SA"/>
        </w:rPr>
        <w:t>F</w:t>
      </w:r>
      <w:r w:rsidRPr="009073EE">
        <w:rPr>
          <w:i/>
          <w:sz w:val="24"/>
          <w:szCs w:val="24"/>
          <w:lang w:eastAsia="ar-SA"/>
        </w:rPr>
        <w:t>(0,3)</w:t>
      </w:r>
      <w:r w:rsidRPr="009073EE">
        <w:rPr>
          <w:sz w:val="24"/>
          <w:szCs w:val="24"/>
          <w:lang w:eastAsia="ar-SA"/>
        </w:rPr>
        <w:t xml:space="preserve"> и прямой </w:t>
      </w:r>
      <w:r w:rsidRPr="009073EE">
        <w:rPr>
          <w:i/>
          <w:sz w:val="24"/>
          <w:szCs w:val="24"/>
          <w:lang w:val="en-US" w:eastAsia="ar-SA"/>
        </w:rPr>
        <w:t>y</w:t>
      </w:r>
      <w:r w:rsidRPr="009073EE">
        <w:rPr>
          <w:i/>
          <w:sz w:val="24"/>
          <w:szCs w:val="24"/>
          <w:lang w:eastAsia="ar-SA"/>
        </w:rPr>
        <w:t>=-5</w:t>
      </w:r>
      <w:r w:rsidRPr="009073EE">
        <w:rPr>
          <w:sz w:val="24"/>
          <w:szCs w:val="24"/>
          <w:lang w:eastAsia="ar-SA"/>
        </w:rPr>
        <w:t>. Определить точки пересечения этой кривой с осями координат и построить кривую.</w:t>
      </w:r>
    </w:p>
    <w:p w:rsidR="009073EE" w:rsidRPr="009073EE" w:rsidRDefault="009073EE" w:rsidP="009073EE">
      <w:pPr>
        <w:suppressAutoHyphens/>
        <w:jc w:val="both"/>
        <w:rPr>
          <w:sz w:val="24"/>
          <w:szCs w:val="24"/>
          <w:lang w:eastAsia="ar-SA"/>
        </w:rPr>
      </w:pPr>
      <w:r w:rsidRPr="009073EE">
        <w:rPr>
          <w:sz w:val="24"/>
          <w:szCs w:val="24"/>
          <w:lang w:eastAsia="ar-SA"/>
        </w:rPr>
        <w:t>в) Составить каноническое уравнение параболы:</w:t>
      </w:r>
    </w:p>
    <w:p w:rsidR="009073EE" w:rsidRPr="009073EE" w:rsidRDefault="009073EE" w:rsidP="009073EE">
      <w:pPr>
        <w:suppressAutoHyphens/>
        <w:jc w:val="both"/>
        <w:rPr>
          <w:sz w:val="24"/>
          <w:szCs w:val="24"/>
          <w:lang w:eastAsia="ar-SA"/>
        </w:rPr>
      </w:pPr>
      <w:r w:rsidRPr="009073EE">
        <w:rPr>
          <w:sz w:val="24"/>
          <w:szCs w:val="24"/>
          <w:lang w:eastAsia="ar-SA"/>
        </w:rPr>
        <w:t>в</w:t>
      </w:r>
      <w:proofErr w:type="gramStart"/>
      <w:r w:rsidRPr="009073EE">
        <w:rPr>
          <w:sz w:val="24"/>
          <w:szCs w:val="24"/>
          <w:lang w:eastAsia="ar-SA"/>
        </w:rPr>
        <w:t>1</w:t>
      </w:r>
      <w:proofErr w:type="gramEnd"/>
      <w:r w:rsidRPr="009073EE">
        <w:rPr>
          <w:sz w:val="24"/>
          <w:szCs w:val="24"/>
          <w:lang w:eastAsia="ar-SA"/>
        </w:rPr>
        <w:t xml:space="preserve">) симметричной относительно оси </w:t>
      </w:r>
      <w:r w:rsidR="0082100A" w:rsidRPr="0082100A">
        <w:rPr>
          <w:position w:val="-12"/>
          <w:sz w:val="24"/>
          <w:szCs w:val="24"/>
          <w:lang w:eastAsia="ar-SA"/>
        </w:rPr>
        <w:pict>
          <v:shape id="_x0000_i1467" type="#_x0000_t75" style="width:29.25pt;height:18pt" filled="t">
            <v:fill color2="black" type="frame"/>
            <v:imagedata r:id="rId376" o:title=""/>
          </v:shape>
        </w:pict>
      </w:r>
      <w:r w:rsidRPr="009073EE">
        <w:rPr>
          <w:sz w:val="24"/>
          <w:szCs w:val="24"/>
          <w:lang w:eastAsia="ar-SA"/>
        </w:rPr>
        <w:t xml:space="preserve"> и проходящей через начало координат и точку </w:t>
      </w:r>
      <w:r w:rsidRPr="009073EE">
        <w:rPr>
          <w:i/>
          <w:sz w:val="24"/>
          <w:szCs w:val="24"/>
          <w:lang w:val="en-US" w:eastAsia="ar-SA"/>
        </w:rPr>
        <w:t>N</w:t>
      </w:r>
      <w:r w:rsidRPr="009073EE">
        <w:rPr>
          <w:i/>
          <w:sz w:val="24"/>
          <w:szCs w:val="24"/>
          <w:lang w:eastAsia="ar-SA"/>
        </w:rPr>
        <w:t>(-3,6</w: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в</w:t>
      </w:r>
      <w:proofErr w:type="gramStart"/>
      <w:r w:rsidRPr="009073EE">
        <w:rPr>
          <w:sz w:val="24"/>
          <w:szCs w:val="24"/>
          <w:lang w:eastAsia="ar-SA"/>
        </w:rPr>
        <w:t>2</w:t>
      </w:r>
      <w:proofErr w:type="gramEnd"/>
      <w:r w:rsidRPr="009073EE">
        <w:rPr>
          <w:sz w:val="24"/>
          <w:szCs w:val="24"/>
          <w:lang w:eastAsia="ar-SA"/>
        </w:rPr>
        <w:t xml:space="preserve">) фокус в точке </w:t>
      </w:r>
      <w:r w:rsidRPr="009073EE">
        <w:rPr>
          <w:i/>
          <w:sz w:val="24"/>
          <w:szCs w:val="24"/>
          <w:lang w:val="en-US" w:eastAsia="ar-SA"/>
        </w:rPr>
        <w:t>F</w:t>
      </w:r>
      <w:r w:rsidRPr="009073EE">
        <w:rPr>
          <w:i/>
          <w:sz w:val="24"/>
          <w:szCs w:val="24"/>
          <w:lang w:eastAsia="ar-SA"/>
        </w:rPr>
        <w:t>(5,0</w:t>
      </w:r>
      <w:r w:rsidRPr="009073EE">
        <w:rPr>
          <w:sz w:val="24"/>
          <w:szCs w:val="24"/>
          <w:lang w:eastAsia="ar-SA"/>
        </w:rPr>
        <w:t xml:space="preserve">), </w:t>
      </w:r>
      <w:r w:rsidR="0082100A" w:rsidRPr="0082100A">
        <w:rPr>
          <w:position w:val="-12"/>
          <w:sz w:val="24"/>
          <w:szCs w:val="24"/>
          <w:lang w:eastAsia="ar-SA"/>
        </w:rPr>
        <w:pict>
          <v:shape id="_x0000_i1468" type="#_x0000_t75" style="width:30pt;height:18pt" filled="t">
            <v:fill color2="black" type="frame"/>
            <v:imagedata r:id="rId377" o:title=""/>
          </v:shape>
        </w:pict>
      </w:r>
      <w:r w:rsidRPr="009073EE">
        <w:rPr>
          <w:sz w:val="24"/>
          <w:szCs w:val="24"/>
          <w:lang w:eastAsia="ar-SA"/>
        </w:rPr>
        <w:t xml:space="preserve"> - директриса, </w:t>
      </w:r>
      <w:r w:rsidR="0082100A" w:rsidRPr="0082100A">
        <w:rPr>
          <w:position w:val="-12"/>
          <w:sz w:val="24"/>
          <w:szCs w:val="24"/>
          <w:lang w:eastAsia="ar-SA"/>
        </w:rPr>
        <w:pict>
          <v:shape id="_x0000_i1469" type="#_x0000_t75" style="width:29.25pt;height:18pt" filled="t">
            <v:fill color2="black" type="frame"/>
            <v:imagedata r:id="rId376" o:title=""/>
          </v:shape>
        </w:pict>
      </w:r>
      <w:r w:rsidRPr="009073EE">
        <w:rPr>
          <w:sz w:val="24"/>
          <w:szCs w:val="24"/>
          <w:lang w:eastAsia="ar-SA"/>
        </w:rPr>
        <w:t xml:space="preserve"> - ось симметрии;</w:t>
      </w:r>
    </w:p>
    <w:p w:rsidR="009073EE" w:rsidRPr="009073EE" w:rsidRDefault="009073EE" w:rsidP="009073EE">
      <w:pPr>
        <w:suppressAutoHyphens/>
        <w:jc w:val="both"/>
        <w:rPr>
          <w:sz w:val="24"/>
          <w:szCs w:val="24"/>
          <w:lang w:eastAsia="ar-SA"/>
        </w:rPr>
      </w:pPr>
      <w:r w:rsidRPr="009073EE">
        <w:rPr>
          <w:sz w:val="24"/>
          <w:szCs w:val="24"/>
          <w:lang w:eastAsia="ar-SA"/>
        </w:rPr>
        <w:t>в3) вершина в начале координат, проходит через точку</w:t>
      </w:r>
      <w:proofErr w:type="gramStart"/>
      <w:r w:rsidRPr="009073EE">
        <w:rPr>
          <w:sz w:val="24"/>
          <w:szCs w:val="24"/>
          <w:lang w:eastAsia="ar-SA"/>
        </w:rPr>
        <w:t xml:space="preserve"> </w:t>
      </w:r>
      <w:r w:rsidRPr="009073EE">
        <w:rPr>
          <w:i/>
          <w:sz w:val="24"/>
          <w:szCs w:val="24"/>
          <w:lang w:eastAsia="ar-SA"/>
        </w:rPr>
        <w:t>А</w:t>
      </w:r>
      <w:proofErr w:type="gramEnd"/>
      <w:r w:rsidRPr="009073EE">
        <w:rPr>
          <w:i/>
          <w:sz w:val="24"/>
          <w:szCs w:val="24"/>
          <w:lang w:eastAsia="ar-SA"/>
        </w:rPr>
        <w:t>(2,4)</w:t>
      </w:r>
      <w:r w:rsidRPr="009073EE">
        <w:rPr>
          <w:sz w:val="24"/>
          <w:szCs w:val="24"/>
          <w:lang w:eastAsia="ar-SA"/>
        </w:rPr>
        <w:t xml:space="preserve"> и симметрична относительно оси </w:t>
      </w:r>
      <w:r w:rsidR="0082100A" w:rsidRPr="0082100A">
        <w:rPr>
          <w:position w:val="-12"/>
          <w:sz w:val="24"/>
          <w:szCs w:val="24"/>
          <w:lang w:eastAsia="ar-SA"/>
        </w:rPr>
        <w:pict>
          <v:shape id="_x0000_i1470" type="#_x0000_t75" style="width:29.25pt;height:18pt" filled="t">
            <v:fill color2="black" type="frame"/>
            <v:imagedata r:id="rId376" o:title=""/>
          </v:shape>
        </w:pict>
      </w:r>
      <w:r w:rsidRPr="009073EE">
        <w:rPr>
          <w:sz w:val="24"/>
          <w:szCs w:val="24"/>
          <w:lang w:eastAsia="ar-SA"/>
        </w:rPr>
        <w:t>. Найти фокус и уравнение директрисы;</w:t>
      </w:r>
    </w:p>
    <w:p w:rsidR="009073EE" w:rsidRPr="009073EE" w:rsidRDefault="009073EE" w:rsidP="009073EE">
      <w:pPr>
        <w:suppressAutoHyphens/>
        <w:jc w:val="both"/>
        <w:rPr>
          <w:sz w:val="24"/>
          <w:szCs w:val="24"/>
          <w:lang w:eastAsia="ar-SA"/>
        </w:rPr>
      </w:pPr>
      <w:r w:rsidRPr="009073EE">
        <w:rPr>
          <w:sz w:val="24"/>
          <w:szCs w:val="24"/>
          <w:lang w:eastAsia="ar-SA"/>
        </w:rPr>
        <w:lastRenderedPageBreak/>
        <w:t>в</w:t>
      </w:r>
      <w:proofErr w:type="gramStart"/>
      <w:r w:rsidRPr="009073EE">
        <w:rPr>
          <w:sz w:val="24"/>
          <w:szCs w:val="24"/>
          <w:lang w:eastAsia="ar-SA"/>
        </w:rPr>
        <w:t>4</w:t>
      </w:r>
      <w:proofErr w:type="gramEnd"/>
      <w:r w:rsidRPr="009073EE">
        <w:rPr>
          <w:sz w:val="24"/>
          <w:szCs w:val="24"/>
          <w:lang w:eastAsia="ar-SA"/>
        </w:rPr>
        <w:t xml:space="preserve">) парабола симметрична относительно оси </w:t>
      </w:r>
      <w:r w:rsidR="0082100A" w:rsidRPr="0082100A">
        <w:rPr>
          <w:position w:val="-12"/>
          <w:sz w:val="24"/>
          <w:szCs w:val="24"/>
          <w:lang w:eastAsia="ar-SA"/>
        </w:rPr>
        <w:pict>
          <v:shape id="_x0000_i1471" type="#_x0000_t75" style="width:29.25pt;height:18pt" filled="t">
            <v:fill color2="black" type="frame"/>
            <v:imagedata r:id="rId376" o:title=""/>
          </v:shape>
        </w:pict>
      </w:r>
      <w:r w:rsidRPr="009073EE">
        <w:rPr>
          <w:sz w:val="24"/>
          <w:szCs w:val="24"/>
          <w:lang w:eastAsia="ar-SA"/>
        </w:rPr>
        <w:t xml:space="preserve">, вершина в начале координат, если длина некоторой хорды этой параболы, перпендикулярной оси </w:t>
      </w:r>
      <w:r w:rsidR="0082100A" w:rsidRPr="0082100A">
        <w:rPr>
          <w:position w:val="-12"/>
          <w:sz w:val="24"/>
          <w:szCs w:val="24"/>
          <w:lang w:eastAsia="ar-SA"/>
        </w:rPr>
        <w:pict>
          <v:shape id="_x0000_i1472" type="#_x0000_t75" style="width:29.25pt;height:18pt" filled="t">
            <v:fill color2="black" type="frame"/>
            <v:imagedata r:id="rId376" o:title=""/>
          </v:shape>
        </w:pict>
      </w:r>
      <w:r w:rsidRPr="009073EE">
        <w:rPr>
          <w:sz w:val="24"/>
          <w:szCs w:val="24"/>
          <w:lang w:eastAsia="ar-SA"/>
        </w:rPr>
        <w:t>,  равна  16, а расстояние этой хорды от вершины равно 6;</w:t>
      </w:r>
    </w:p>
    <w:p w:rsidR="009073EE" w:rsidRPr="009073EE" w:rsidRDefault="009073EE" w:rsidP="009073EE">
      <w:pPr>
        <w:suppressAutoHyphens/>
        <w:jc w:val="both"/>
        <w:rPr>
          <w:sz w:val="24"/>
          <w:szCs w:val="24"/>
          <w:lang w:eastAsia="ar-SA"/>
        </w:rPr>
      </w:pPr>
      <w:proofErr w:type="gramStart"/>
      <w:r w:rsidRPr="009073EE">
        <w:rPr>
          <w:sz w:val="24"/>
          <w:szCs w:val="24"/>
          <w:lang w:eastAsia="ar-SA"/>
        </w:rPr>
        <w:t>в5) вершина в начале координат, симметрична относительно</w:t>
      </w:r>
      <w:r w:rsidR="0082100A" w:rsidRPr="0082100A">
        <w:rPr>
          <w:position w:val="-12"/>
          <w:sz w:val="24"/>
          <w:szCs w:val="24"/>
          <w:lang w:eastAsia="ar-SA"/>
        </w:rPr>
        <w:pict>
          <v:shape id="_x0000_i1473" type="#_x0000_t75" style="width:30pt;height:18pt" filled="t">
            <v:fill color2="black" type="frame"/>
            <v:imagedata r:id="rId377" o:title=""/>
          </v:shape>
        </w:pict>
      </w:r>
      <w:r w:rsidRPr="009073EE">
        <w:rPr>
          <w:sz w:val="24"/>
          <w:szCs w:val="24"/>
          <w:lang w:eastAsia="ar-SA"/>
        </w:rPr>
        <w:t xml:space="preserve"> и отсекает на биссектрисе 1 и 3 координатных углов хорду длиной </w:t>
      </w:r>
      <w:r w:rsidR="0082100A" w:rsidRPr="0082100A">
        <w:rPr>
          <w:position w:val="-6"/>
          <w:sz w:val="24"/>
          <w:szCs w:val="24"/>
          <w:lang w:eastAsia="ar-SA"/>
        </w:rPr>
        <w:pict>
          <v:shape id="_x0000_i1474" type="#_x0000_t75" style="width:27pt;height:18.75pt" filled="t">
            <v:fill color2="black" type="frame"/>
            <v:imagedata r:id="rId378" o:title=""/>
          </v:shape>
        </w:pict>
      </w:r>
      <w:r w:rsidRPr="009073EE">
        <w:rPr>
          <w:sz w:val="24"/>
          <w:szCs w:val="24"/>
          <w:lang w:eastAsia="ar-SA"/>
        </w:rPr>
        <w:t>.</w:t>
      </w:r>
      <w:proofErr w:type="gramEnd"/>
    </w:p>
    <w:p w:rsidR="009073EE" w:rsidRPr="009073EE" w:rsidRDefault="009073EE" w:rsidP="009073EE">
      <w:pPr>
        <w:suppressAutoHyphens/>
        <w:jc w:val="both"/>
        <w:rPr>
          <w:sz w:val="24"/>
          <w:szCs w:val="24"/>
          <w:lang w:eastAsia="ar-SA"/>
        </w:rPr>
      </w:pPr>
      <w:r w:rsidRPr="009073EE">
        <w:rPr>
          <w:sz w:val="24"/>
          <w:szCs w:val="24"/>
          <w:lang w:eastAsia="ar-SA"/>
        </w:rPr>
        <w:t xml:space="preserve">г) Дана парабола </w:t>
      </w:r>
      <w:r w:rsidR="0082100A" w:rsidRPr="0082100A">
        <w:rPr>
          <w:position w:val="-12"/>
          <w:sz w:val="24"/>
          <w:szCs w:val="24"/>
          <w:lang w:eastAsia="ar-SA"/>
        </w:rPr>
        <w:pict>
          <v:shape id="_x0000_i1475" type="#_x0000_t75" style="width:45.75pt;height:21.75pt" filled="t">
            <v:fill color2="black" type="frame"/>
            <v:imagedata r:id="rId379" o:title=""/>
          </v:shape>
        </w:pict>
      </w:r>
      <w:r w:rsidRPr="009073EE">
        <w:rPr>
          <w:sz w:val="24"/>
          <w:szCs w:val="24"/>
          <w:lang w:eastAsia="ar-SA"/>
        </w:rPr>
        <w:t xml:space="preserve">. Через точку </w:t>
      </w:r>
      <w:r w:rsidRPr="009073EE">
        <w:rPr>
          <w:i/>
          <w:sz w:val="24"/>
          <w:szCs w:val="24"/>
          <w:lang w:val="en-US" w:eastAsia="ar-SA"/>
        </w:rPr>
        <w:t>N</w:t>
      </w:r>
      <w:r w:rsidRPr="009073EE">
        <w:rPr>
          <w:i/>
          <w:sz w:val="24"/>
          <w:szCs w:val="24"/>
          <w:lang w:eastAsia="ar-SA"/>
        </w:rPr>
        <w:t>(4,1)</w:t>
      </w:r>
      <w:r w:rsidRPr="009073EE">
        <w:rPr>
          <w:sz w:val="24"/>
          <w:szCs w:val="24"/>
          <w:lang w:eastAsia="ar-SA"/>
        </w:rPr>
        <w:t xml:space="preserve"> провести такую хорду, которая делилась бы  в этой точке пополам.</w:t>
      </w:r>
    </w:p>
    <w:p w:rsidR="009073EE" w:rsidRPr="009073EE" w:rsidRDefault="009073EE" w:rsidP="009073EE">
      <w:pPr>
        <w:suppressAutoHyphens/>
        <w:jc w:val="both"/>
        <w:rPr>
          <w:sz w:val="24"/>
          <w:szCs w:val="24"/>
          <w:lang w:eastAsia="ar-SA"/>
        </w:rPr>
      </w:pPr>
      <w:r w:rsidRPr="009073EE">
        <w:rPr>
          <w:sz w:val="24"/>
          <w:szCs w:val="24"/>
          <w:lang w:eastAsia="ar-SA"/>
        </w:rPr>
        <w:t>д) Найти вершину, фокус и директрису параболы</w:t>
      </w:r>
      <w:r w:rsidR="0082100A" w:rsidRPr="0082100A">
        <w:rPr>
          <w:position w:val="-12"/>
          <w:sz w:val="24"/>
          <w:szCs w:val="24"/>
          <w:lang w:eastAsia="ar-SA"/>
        </w:rPr>
        <w:pict>
          <v:shape id="_x0000_i1476" type="#_x0000_t75" style="width:102pt;height:21.75pt" filled="t">
            <v:fill color2="black" type="frame"/>
            <v:imagedata r:id="rId380"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е) Дана парабола </w:t>
      </w:r>
      <w:r w:rsidR="0082100A" w:rsidRPr="0082100A">
        <w:rPr>
          <w:position w:val="-12"/>
          <w:sz w:val="24"/>
          <w:szCs w:val="24"/>
          <w:lang w:eastAsia="ar-SA"/>
        </w:rPr>
        <w:pict>
          <v:shape id="_x0000_i1477" type="#_x0000_t75" style="width:45.75pt;height:21.75pt" filled="t">
            <v:fill color2="black" type="frame"/>
            <v:imagedata r:id="rId381" o:title=""/>
          </v:shape>
        </w:pict>
      </w:r>
      <w:r w:rsidRPr="009073EE">
        <w:rPr>
          <w:sz w:val="24"/>
          <w:szCs w:val="24"/>
          <w:lang w:eastAsia="ar-SA"/>
        </w:rPr>
        <w:t>. Найти точки параболы, расстояние от которых до фокуса равно 1.</w:t>
      </w:r>
    </w:p>
    <w:p w:rsidR="009073EE" w:rsidRPr="009073EE" w:rsidRDefault="009073EE" w:rsidP="009073EE">
      <w:pPr>
        <w:suppressAutoHyphens/>
        <w:jc w:val="both"/>
        <w:rPr>
          <w:sz w:val="24"/>
          <w:szCs w:val="24"/>
          <w:lang w:eastAsia="ar-SA"/>
        </w:rPr>
      </w:pPr>
      <w:r w:rsidRPr="009073EE">
        <w:rPr>
          <w:sz w:val="24"/>
          <w:szCs w:val="24"/>
          <w:lang w:eastAsia="ar-SA"/>
        </w:rPr>
        <w:t xml:space="preserve">5. а) Дан эллипс </w:t>
      </w:r>
      <w:r w:rsidR="0082100A" w:rsidRPr="0082100A">
        <w:rPr>
          <w:position w:val="-28"/>
          <w:sz w:val="24"/>
          <w:szCs w:val="24"/>
          <w:lang w:eastAsia="ar-SA"/>
        </w:rPr>
        <w:pict>
          <v:shape id="_x0000_i1478" type="#_x0000_t75" style="width:69pt;height:38.25pt" filled="t">
            <v:fill color2="black" type="frame"/>
            <v:imagedata r:id="rId382" o:title=""/>
          </v:shape>
        </w:pict>
      </w:r>
      <w:r w:rsidRPr="009073EE">
        <w:rPr>
          <w:sz w:val="24"/>
          <w:szCs w:val="24"/>
          <w:lang w:eastAsia="ar-SA"/>
        </w:rPr>
        <w:t>. Найти уравнение гиперболы, вершины которой находятся в фокусах, а фокусы в вершинах данного эллипса.</w:t>
      </w:r>
    </w:p>
    <w:p w:rsidR="009073EE" w:rsidRPr="009073EE" w:rsidRDefault="009073EE" w:rsidP="009073EE">
      <w:pPr>
        <w:suppressAutoHyphens/>
        <w:jc w:val="both"/>
        <w:rPr>
          <w:sz w:val="24"/>
          <w:szCs w:val="24"/>
          <w:lang w:eastAsia="ar-SA"/>
        </w:rPr>
      </w:pPr>
      <w:r w:rsidRPr="009073EE">
        <w:rPr>
          <w:sz w:val="24"/>
          <w:szCs w:val="24"/>
          <w:lang w:eastAsia="ar-SA"/>
        </w:rPr>
        <w:t xml:space="preserve">б) Написать уравнение параболы, симметричной относительно оси </w:t>
      </w:r>
      <w:r w:rsidR="0082100A" w:rsidRPr="0082100A">
        <w:rPr>
          <w:position w:val="-12"/>
          <w:sz w:val="24"/>
          <w:szCs w:val="24"/>
          <w:lang w:eastAsia="ar-SA"/>
        </w:rPr>
        <w:pict>
          <v:shape id="_x0000_i1479" type="#_x0000_t75" style="width:30pt;height:18pt" filled="t">
            <v:fill color2="black" type="frame"/>
            <v:imagedata r:id="rId377" o:title=""/>
          </v:shape>
        </w:pict>
      </w:r>
      <w:r w:rsidRPr="009073EE">
        <w:rPr>
          <w:sz w:val="24"/>
          <w:szCs w:val="24"/>
          <w:lang w:eastAsia="ar-SA"/>
        </w:rPr>
        <w:t xml:space="preserve"> и проходящей через точки пересечения прямой </w:t>
      </w:r>
      <w:r w:rsidR="0082100A" w:rsidRPr="0082100A">
        <w:rPr>
          <w:position w:val="-12"/>
          <w:sz w:val="24"/>
          <w:szCs w:val="24"/>
          <w:lang w:eastAsia="ar-SA"/>
        </w:rPr>
        <w:pict>
          <v:shape id="_x0000_i1480" type="#_x0000_t75" style="width:53.25pt;height:18pt" filled="t">
            <v:fill color2="black" type="frame"/>
            <v:imagedata r:id="rId383" o:title=""/>
          </v:shape>
        </w:pict>
      </w:r>
      <w:r w:rsidRPr="009073EE">
        <w:rPr>
          <w:sz w:val="24"/>
          <w:szCs w:val="24"/>
          <w:lang w:eastAsia="ar-SA"/>
        </w:rPr>
        <w:t xml:space="preserve"> и окружности </w:t>
      </w:r>
      <w:r w:rsidR="0082100A" w:rsidRPr="0082100A">
        <w:rPr>
          <w:position w:val="-12"/>
          <w:sz w:val="24"/>
          <w:szCs w:val="24"/>
          <w:lang w:eastAsia="ar-SA"/>
        </w:rPr>
        <w:pict>
          <v:shape id="_x0000_i1481" type="#_x0000_t75" style="width:95.25pt;height:21.75pt" filled="t">
            <v:fill color2="black" type="frame"/>
            <v:imagedata r:id="rId384"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в) Написать уравнение параболы, зная, что вершина лежит в начале координат, направление оси симметрии совпадает с отрицательным направлением оси </w:t>
      </w:r>
      <w:r w:rsidR="0082100A" w:rsidRPr="0082100A">
        <w:rPr>
          <w:position w:val="-12"/>
          <w:sz w:val="24"/>
          <w:szCs w:val="24"/>
          <w:lang w:eastAsia="ar-SA"/>
        </w:rPr>
        <w:pict>
          <v:shape id="_x0000_i1482" type="#_x0000_t75" style="width:30pt;height:18pt" filled="t">
            <v:fill color2="black" type="frame"/>
            <v:imagedata r:id="rId377" o:title=""/>
          </v:shape>
        </w:pict>
      </w:r>
      <w:r w:rsidRPr="009073EE">
        <w:rPr>
          <w:sz w:val="24"/>
          <w:szCs w:val="24"/>
          <w:lang w:eastAsia="ar-SA"/>
        </w:rPr>
        <w:t xml:space="preserve">, а параметр </w:t>
      </w:r>
      <w:r w:rsidRPr="009073EE">
        <w:rPr>
          <w:i/>
          <w:sz w:val="24"/>
          <w:szCs w:val="24"/>
          <w:lang w:val="en-US" w:eastAsia="ar-SA"/>
        </w:rPr>
        <w:t>p</w:t>
      </w:r>
      <w:r w:rsidRPr="009073EE">
        <w:rPr>
          <w:sz w:val="24"/>
          <w:szCs w:val="24"/>
          <w:lang w:eastAsia="ar-SA"/>
        </w:rPr>
        <w:t xml:space="preserve"> равен расстоянию от фокусов гиперболы </w:t>
      </w:r>
      <w:r w:rsidR="0082100A" w:rsidRPr="0082100A">
        <w:rPr>
          <w:position w:val="-12"/>
          <w:sz w:val="24"/>
          <w:szCs w:val="24"/>
          <w:lang w:eastAsia="ar-SA"/>
        </w:rPr>
        <w:pict>
          <v:shape id="_x0000_i1483" type="#_x0000_t75" style="width:108pt;height:21.75pt" filled="t">
            <v:fill color2="black" type="frame"/>
            <v:imagedata r:id="rId385" o:title=""/>
          </v:shape>
        </w:pict>
      </w:r>
      <w:r w:rsidRPr="009073EE">
        <w:rPr>
          <w:sz w:val="24"/>
          <w:szCs w:val="24"/>
          <w:lang w:eastAsia="ar-SA"/>
        </w:rPr>
        <w:t xml:space="preserve"> до асимптот.</w:t>
      </w:r>
    </w:p>
    <w:p w:rsidR="009073EE" w:rsidRPr="009073EE" w:rsidRDefault="009073EE" w:rsidP="009073EE">
      <w:pPr>
        <w:suppressAutoHyphens/>
        <w:jc w:val="both"/>
        <w:rPr>
          <w:sz w:val="24"/>
          <w:szCs w:val="24"/>
          <w:lang w:eastAsia="ar-SA"/>
        </w:rPr>
      </w:pPr>
      <w:r w:rsidRPr="009073EE">
        <w:rPr>
          <w:sz w:val="24"/>
          <w:szCs w:val="24"/>
          <w:lang w:eastAsia="ar-SA"/>
        </w:rPr>
        <w:t>6. Упростить уравнение кривой, определить ее вид и построить:</w:t>
      </w:r>
    </w:p>
    <w:p w:rsidR="009073EE" w:rsidRPr="009073EE" w:rsidRDefault="009073EE" w:rsidP="009073EE">
      <w:pPr>
        <w:suppressAutoHyphens/>
        <w:jc w:val="both"/>
        <w:rPr>
          <w:sz w:val="24"/>
          <w:szCs w:val="24"/>
          <w:lang w:eastAsia="ar-SA"/>
        </w:rPr>
      </w:pPr>
      <w:r w:rsidRPr="009073EE">
        <w:rPr>
          <w:sz w:val="24"/>
          <w:szCs w:val="24"/>
          <w:lang w:eastAsia="ar-SA"/>
        </w:rPr>
        <w:t>а</w:t>
      </w:r>
      <w:proofErr w:type="gramStart"/>
      <w:r w:rsidRPr="009073EE">
        <w:rPr>
          <w:sz w:val="24"/>
          <w:szCs w:val="24"/>
          <w:lang w:eastAsia="ar-SA"/>
        </w:rPr>
        <w:t>1</w:t>
      </w:r>
      <w:proofErr w:type="gramEnd"/>
      <w:r w:rsidRPr="009073EE">
        <w:rPr>
          <w:sz w:val="24"/>
          <w:szCs w:val="24"/>
          <w:lang w:eastAsia="ar-SA"/>
        </w:rPr>
        <w:t xml:space="preserve">) </w:t>
      </w:r>
      <w:r w:rsidR="0082100A" w:rsidRPr="0082100A">
        <w:rPr>
          <w:position w:val="-12"/>
          <w:sz w:val="24"/>
          <w:szCs w:val="24"/>
          <w:lang w:eastAsia="ar-SA"/>
        </w:rPr>
        <w:pict>
          <v:shape id="_x0000_i1484" type="#_x0000_t75" style="width:87.75pt;height:21.75pt" filled="t">
            <v:fill color2="black" type="frame"/>
            <v:imagedata r:id="rId386" o:title=""/>
          </v:shape>
        </w:pict>
      </w:r>
      <w:r w:rsidRPr="009073EE">
        <w:rPr>
          <w:sz w:val="24"/>
          <w:szCs w:val="24"/>
          <w:lang w:eastAsia="ar-SA"/>
        </w:rPr>
        <w:t xml:space="preserve">;      а2) </w:t>
      </w:r>
      <w:r w:rsidR="0082100A" w:rsidRPr="0082100A">
        <w:rPr>
          <w:position w:val="-12"/>
          <w:sz w:val="24"/>
          <w:szCs w:val="24"/>
          <w:lang w:eastAsia="ar-SA"/>
        </w:rPr>
        <w:pict>
          <v:shape id="_x0000_i1485" type="#_x0000_t75" style="width:102.75pt;height:21.75pt" filled="t">
            <v:fill color2="black" type="frame"/>
            <v:imagedata r:id="rId387"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1</w:t>
      </w:r>
      <w:proofErr w:type="gramEnd"/>
      <w:r w:rsidRPr="009073EE">
        <w:rPr>
          <w:sz w:val="24"/>
          <w:szCs w:val="24"/>
          <w:lang w:eastAsia="ar-SA"/>
        </w:rPr>
        <w:t xml:space="preserve">) </w:t>
      </w:r>
      <w:r w:rsidR="0082100A" w:rsidRPr="0082100A">
        <w:rPr>
          <w:position w:val="-12"/>
          <w:sz w:val="24"/>
          <w:szCs w:val="24"/>
          <w:lang w:eastAsia="ar-SA"/>
        </w:rPr>
        <w:pict>
          <v:shape id="_x0000_i1486" type="#_x0000_t75" style="width:171pt;height:21.75pt" filled="t">
            <v:fill color2="black" type="frame"/>
            <v:imagedata r:id="rId388" o:title=""/>
          </v:shape>
        </w:pict>
      </w:r>
      <w:r w:rsidRPr="009073EE">
        <w:rPr>
          <w:sz w:val="24"/>
          <w:szCs w:val="24"/>
          <w:lang w:eastAsia="ar-SA"/>
        </w:rPr>
        <w:t xml:space="preserve">; б2) </w:t>
      </w:r>
      <w:r w:rsidR="0082100A" w:rsidRPr="0082100A">
        <w:rPr>
          <w:position w:val="-12"/>
          <w:sz w:val="24"/>
          <w:szCs w:val="24"/>
          <w:lang w:eastAsia="ar-SA"/>
        </w:rPr>
        <w:pict>
          <v:shape id="_x0000_i1487" type="#_x0000_t75" style="width:185.25pt;height:21.75pt" filled="t">
            <v:fill color2="black" type="frame"/>
            <v:imagedata r:id="rId389"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proofErr w:type="gramStart"/>
      <w:r w:rsidRPr="009073EE">
        <w:rPr>
          <w:sz w:val="24"/>
          <w:szCs w:val="24"/>
          <w:lang w:eastAsia="ar-SA"/>
        </w:rPr>
        <w:t xml:space="preserve">б3) </w:t>
      </w:r>
      <w:r w:rsidR="0082100A" w:rsidRPr="0082100A">
        <w:rPr>
          <w:position w:val="-12"/>
          <w:sz w:val="24"/>
          <w:szCs w:val="24"/>
          <w:lang w:eastAsia="ar-SA"/>
        </w:rPr>
        <w:pict>
          <v:shape id="_x0000_i1488" type="#_x0000_t75" style="width:120pt;height:21.75pt" filled="t">
            <v:fill color2="black" type="frame"/>
            <v:imagedata r:id="rId390" o:title=""/>
          </v:shape>
        </w:pict>
      </w:r>
      <w:r w:rsidRPr="009073EE">
        <w:rPr>
          <w:sz w:val="24"/>
          <w:szCs w:val="24"/>
          <w:lang w:eastAsia="ar-SA"/>
        </w:rPr>
        <w:t>;</w:t>
      </w:r>
      <w:proofErr w:type="gramEnd"/>
    </w:p>
    <w:p w:rsidR="009073EE" w:rsidRPr="009073EE" w:rsidRDefault="009073EE" w:rsidP="009073EE">
      <w:pPr>
        <w:suppressAutoHyphens/>
        <w:jc w:val="both"/>
        <w:rPr>
          <w:sz w:val="24"/>
          <w:szCs w:val="24"/>
          <w:lang w:eastAsia="ar-SA"/>
        </w:rPr>
      </w:pPr>
      <w:r w:rsidRPr="009073EE">
        <w:rPr>
          <w:sz w:val="24"/>
          <w:szCs w:val="24"/>
          <w:lang w:eastAsia="ar-SA"/>
        </w:rPr>
        <w:t>в</w:t>
      </w:r>
      <w:proofErr w:type="gramStart"/>
      <w:r w:rsidRPr="009073EE">
        <w:rPr>
          <w:sz w:val="24"/>
          <w:szCs w:val="24"/>
          <w:lang w:eastAsia="ar-SA"/>
        </w:rPr>
        <w:t>1</w:t>
      </w:r>
      <w:proofErr w:type="gramEnd"/>
      <w:r w:rsidRPr="009073EE">
        <w:rPr>
          <w:sz w:val="24"/>
          <w:szCs w:val="24"/>
          <w:lang w:eastAsia="ar-SA"/>
        </w:rPr>
        <w:t xml:space="preserve">) </w:t>
      </w:r>
      <w:r w:rsidR="0082100A" w:rsidRPr="0082100A">
        <w:rPr>
          <w:position w:val="-12"/>
          <w:sz w:val="24"/>
          <w:szCs w:val="24"/>
          <w:lang w:eastAsia="ar-SA"/>
        </w:rPr>
        <w:pict>
          <v:shape id="_x0000_i1489" type="#_x0000_t75" style="width:108pt;height:18pt" filled="t">
            <v:fill color2="black" type="frame"/>
            <v:imagedata r:id="rId391" o:title=""/>
          </v:shape>
        </w:pict>
      </w:r>
      <w:r w:rsidRPr="009073EE">
        <w:rPr>
          <w:sz w:val="24"/>
          <w:szCs w:val="24"/>
          <w:lang w:eastAsia="ar-SA"/>
        </w:rPr>
        <w:t xml:space="preserve">;  в2) </w:t>
      </w:r>
      <w:r w:rsidR="0082100A" w:rsidRPr="0082100A">
        <w:rPr>
          <w:position w:val="-28"/>
          <w:sz w:val="24"/>
          <w:szCs w:val="24"/>
          <w:lang w:eastAsia="ar-SA"/>
        </w:rPr>
        <w:pict>
          <v:shape id="_x0000_i1490" type="#_x0000_t75" style="width:54.75pt;height:36pt" filled="t">
            <v:fill color2="black" type="frame"/>
            <v:imagedata r:id="rId392" o:title=""/>
          </v:shape>
        </w:pict>
      </w:r>
      <w:r w:rsidRPr="009073EE">
        <w:rPr>
          <w:sz w:val="24"/>
          <w:szCs w:val="24"/>
          <w:lang w:eastAsia="ar-SA"/>
        </w:rPr>
        <w:t xml:space="preserve">;  в3) </w:t>
      </w:r>
      <w:r w:rsidR="0082100A" w:rsidRPr="0082100A">
        <w:rPr>
          <w:position w:val="-28"/>
          <w:sz w:val="24"/>
          <w:szCs w:val="24"/>
          <w:lang w:eastAsia="ar-SA"/>
        </w:rPr>
        <w:pict>
          <v:shape id="_x0000_i1491" type="#_x0000_t75" style="width:62.25pt;height:36pt" filled="t">
            <v:fill color2="black" type="frame"/>
            <v:imagedata r:id="rId393"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7. Показать, что уравнение определяет совокупность двух прямых:</w:t>
      </w:r>
    </w:p>
    <w:p w:rsidR="009073EE" w:rsidRPr="009073EE" w:rsidRDefault="009073EE" w:rsidP="009073EE">
      <w:pPr>
        <w:suppressAutoHyphens/>
        <w:jc w:val="both"/>
        <w:rPr>
          <w:sz w:val="24"/>
          <w:szCs w:val="24"/>
          <w:lang w:eastAsia="ar-SA"/>
        </w:rPr>
      </w:pPr>
      <w:r w:rsidRPr="009073EE">
        <w:rPr>
          <w:sz w:val="24"/>
          <w:szCs w:val="24"/>
          <w:lang w:eastAsia="ar-SA"/>
        </w:rPr>
        <w:t xml:space="preserve">а)  </w:t>
      </w:r>
      <w:r w:rsidR="0082100A" w:rsidRPr="0082100A">
        <w:rPr>
          <w:position w:val="-12"/>
          <w:sz w:val="24"/>
          <w:szCs w:val="24"/>
          <w:lang w:eastAsia="ar-SA"/>
        </w:rPr>
        <w:pict>
          <v:shape id="_x0000_i1492" type="#_x0000_t75" style="width:156pt;height:21.75pt" filled="t">
            <v:fill color2="black" type="frame"/>
            <v:imagedata r:id="rId394" o:title=""/>
          </v:shape>
        </w:pict>
      </w:r>
      <w:r w:rsidRPr="009073EE">
        <w:rPr>
          <w:sz w:val="24"/>
          <w:szCs w:val="24"/>
          <w:lang w:eastAsia="ar-SA"/>
        </w:rPr>
        <w:t xml:space="preserve">;   б) </w:t>
      </w:r>
      <w:r w:rsidR="0082100A" w:rsidRPr="0082100A">
        <w:rPr>
          <w:position w:val="-12"/>
          <w:sz w:val="24"/>
          <w:szCs w:val="24"/>
          <w:lang w:eastAsia="ar-SA"/>
        </w:rPr>
        <w:pict>
          <v:shape id="_x0000_i1493" type="#_x0000_t75" style="width:195.75pt;height:21.75pt" filled="t">
            <v:fill color2="black" type="frame"/>
            <v:imagedata r:id="rId395"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в) </w:t>
      </w:r>
      <w:r w:rsidR="0082100A" w:rsidRPr="0082100A">
        <w:rPr>
          <w:position w:val="-12"/>
          <w:sz w:val="24"/>
          <w:szCs w:val="24"/>
          <w:lang w:eastAsia="ar-SA"/>
        </w:rPr>
        <w:pict>
          <v:shape id="_x0000_i1494" type="#_x0000_t75" style="width:114.75pt;height:18pt" filled="t">
            <v:fill color2="black" type="frame"/>
            <v:imagedata r:id="rId396"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8. Привести к каноническому виду уравнение и построить кривую:</w:t>
      </w:r>
    </w:p>
    <w:p w:rsidR="009073EE" w:rsidRPr="009073EE" w:rsidRDefault="009073EE" w:rsidP="009073EE">
      <w:pPr>
        <w:suppressAutoHyphens/>
        <w:jc w:val="both"/>
        <w:rPr>
          <w:sz w:val="24"/>
          <w:szCs w:val="24"/>
          <w:lang w:eastAsia="ar-SA"/>
        </w:rPr>
      </w:pPr>
      <w:r w:rsidRPr="009073EE">
        <w:rPr>
          <w:sz w:val="24"/>
          <w:szCs w:val="24"/>
          <w:lang w:eastAsia="ar-SA"/>
        </w:rPr>
        <w:t xml:space="preserve">а) </w:t>
      </w:r>
      <w:r w:rsidR="0082100A" w:rsidRPr="0082100A">
        <w:rPr>
          <w:position w:val="-12"/>
          <w:sz w:val="24"/>
          <w:szCs w:val="24"/>
          <w:lang w:eastAsia="ar-SA"/>
        </w:rPr>
        <w:pict>
          <v:shape id="_x0000_i1495" type="#_x0000_t75" style="width:197.25pt;height:21.75pt" filled="t">
            <v:fill color2="black" type="frame"/>
            <v:imagedata r:id="rId397" o:title=""/>
          </v:shape>
        </w:pict>
      </w:r>
      <w:r w:rsidRPr="009073EE">
        <w:rPr>
          <w:sz w:val="24"/>
          <w:szCs w:val="24"/>
          <w:lang w:eastAsia="ar-SA"/>
        </w:rPr>
        <w:t xml:space="preserve">.   б) </w:t>
      </w:r>
      <w:r w:rsidR="0082100A" w:rsidRPr="0082100A">
        <w:rPr>
          <w:position w:val="-12"/>
          <w:sz w:val="24"/>
          <w:szCs w:val="24"/>
          <w:lang w:eastAsia="ar-SA"/>
        </w:rPr>
        <w:pict>
          <v:shape id="_x0000_i1496" type="#_x0000_t75" style="width:174pt;height:21.75pt" filled="t">
            <v:fill color2="black" type="frame"/>
            <v:imagedata r:id="rId398"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в) </w:t>
      </w:r>
      <w:r w:rsidR="0082100A" w:rsidRPr="0082100A">
        <w:rPr>
          <w:position w:val="-12"/>
          <w:sz w:val="24"/>
          <w:szCs w:val="24"/>
          <w:lang w:eastAsia="ar-SA"/>
        </w:rPr>
        <w:pict>
          <v:shape id="_x0000_i1497" type="#_x0000_t75" style="width:191.25pt;height:21.75pt" filled="t">
            <v:fill color2="black" type="frame"/>
            <v:imagedata r:id="rId399"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9. а1) Составить уравнение и построить линию, каждая точку которой равноудалена от точки</w:t>
      </w:r>
      <w:proofErr w:type="gramStart"/>
      <w:r w:rsidRPr="009073EE">
        <w:rPr>
          <w:sz w:val="24"/>
          <w:szCs w:val="24"/>
          <w:lang w:eastAsia="ar-SA"/>
        </w:rPr>
        <w:t xml:space="preserve"> </w:t>
      </w:r>
      <w:r w:rsidRPr="009073EE">
        <w:rPr>
          <w:i/>
          <w:sz w:val="24"/>
          <w:szCs w:val="24"/>
          <w:lang w:eastAsia="ar-SA"/>
        </w:rPr>
        <w:t>А</w:t>
      </w:r>
      <w:proofErr w:type="gramEnd"/>
      <w:r w:rsidRPr="009073EE">
        <w:rPr>
          <w:i/>
          <w:sz w:val="24"/>
          <w:szCs w:val="24"/>
          <w:lang w:eastAsia="ar-SA"/>
        </w:rPr>
        <w:t>(2,6)</w:t>
      </w:r>
      <w:r w:rsidRPr="009073EE">
        <w:rPr>
          <w:sz w:val="24"/>
          <w:szCs w:val="24"/>
          <w:lang w:eastAsia="ar-SA"/>
        </w:rPr>
        <w:t xml:space="preserve"> и от прямой </w:t>
      </w:r>
      <w:r w:rsidR="0082100A" w:rsidRPr="0082100A">
        <w:rPr>
          <w:position w:val="-12"/>
          <w:sz w:val="24"/>
          <w:szCs w:val="24"/>
          <w:lang w:eastAsia="ar-SA"/>
        </w:rPr>
        <w:pict>
          <v:shape id="_x0000_i1498" type="#_x0000_t75" style="width:53.25pt;height:18pt" filled="t">
            <v:fill color2="black" type="frame"/>
            <v:imagedata r:id="rId400"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а</w:t>
      </w:r>
      <w:proofErr w:type="gramStart"/>
      <w:r w:rsidRPr="009073EE">
        <w:rPr>
          <w:sz w:val="24"/>
          <w:szCs w:val="24"/>
          <w:lang w:eastAsia="ar-SA"/>
        </w:rPr>
        <w:t>2</w:t>
      </w:r>
      <w:proofErr w:type="gramEnd"/>
      <w:r w:rsidRPr="009073EE">
        <w:rPr>
          <w:sz w:val="24"/>
          <w:szCs w:val="24"/>
          <w:lang w:eastAsia="ar-SA"/>
        </w:rPr>
        <w:t xml:space="preserve">) Составить уравнение и построить линию, каждая точка которой равноотстоит от оси ординат и от окружности </w:t>
      </w:r>
      <w:r w:rsidR="0082100A" w:rsidRPr="0082100A">
        <w:rPr>
          <w:position w:val="-12"/>
          <w:sz w:val="24"/>
          <w:szCs w:val="24"/>
          <w:lang w:eastAsia="ar-SA"/>
        </w:rPr>
        <w:pict>
          <v:shape id="_x0000_i1499" type="#_x0000_t75" style="width:66.75pt;height:21.75pt" filled="t">
            <v:fill color2="black" type="frame"/>
            <v:imagedata r:id="rId401"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б1) Составить уравнение и построить линию, каждая точка которой отстоит от точки</w:t>
      </w:r>
      <w:proofErr w:type="gramStart"/>
      <w:r w:rsidRPr="009073EE">
        <w:rPr>
          <w:sz w:val="24"/>
          <w:szCs w:val="24"/>
          <w:lang w:eastAsia="ar-SA"/>
        </w:rPr>
        <w:t xml:space="preserve"> </w:t>
      </w:r>
      <w:r w:rsidRPr="009073EE">
        <w:rPr>
          <w:i/>
          <w:sz w:val="24"/>
          <w:szCs w:val="24"/>
          <w:lang w:eastAsia="ar-SA"/>
        </w:rPr>
        <w:t>А</w:t>
      </w:r>
      <w:proofErr w:type="gramEnd"/>
      <w:r w:rsidRPr="009073EE">
        <w:rPr>
          <w:i/>
          <w:sz w:val="24"/>
          <w:szCs w:val="24"/>
          <w:lang w:eastAsia="ar-SA"/>
        </w:rPr>
        <w:t>(-4,0)</w:t>
      </w:r>
      <w:r w:rsidRPr="009073EE">
        <w:rPr>
          <w:sz w:val="24"/>
          <w:szCs w:val="24"/>
          <w:lang w:eastAsia="ar-SA"/>
        </w:rPr>
        <w:t xml:space="preserve"> втрое дальше, чем от начала координат.</w:t>
      </w:r>
    </w:p>
    <w:p w:rsidR="009073EE" w:rsidRPr="009073EE" w:rsidRDefault="009073EE" w:rsidP="009073EE">
      <w:pPr>
        <w:suppressAutoHyphens/>
        <w:jc w:val="both"/>
        <w:rPr>
          <w:sz w:val="24"/>
          <w:szCs w:val="24"/>
          <w:lang w:eastAsia="ar-SA"/>
        </w:rPr>
      </w:pPr>
      <w:r w:rsidRPr="009073EE">
        <w:rPr>
          <w:sz w:val="24"/>
          <w:szCs w:val="24"/>
          <w:lang w:eastAsia="ar-SA"/>
        </w:rPr>
        <w:t>б2) Составить уравнение и построить линию, расстояние каждой точки которой от начала координат и от точки</w:t>
      </w:r>
      <w:proofErr w:type="gramStart"/>
      <w:r w:rsidRPr="009073EE">
        <w:rPr>
          <w:sz w:val="24"/>
          <w:szCs w:val="24"/>
          <w:lang w:eastAsia="ar-SA"/>
        </w:rPr>
        <w:t xml:space="preserve"> </w:t>
      </w:r>
      <w:r w:rsidRPr="009073EE">
        <w:rPr>
          <w:i/>
          <w:sz w:val="24"/>
          <w:szCs w:val="24"/>
          <w:lang w:eastAsia="ar-SA"/>
        </w:rPr>
        <w:t>А</w:t>
      </w:r>
      <w:proofErr w:type="gramEnd"/>
      <w:r w:rsidRPr="009073EE">
        <w:rPr>
          <w:i/>
          <w:sz w:val="24"/>
          <w:szCs w:val="24"/>
          <w:lang w:eastAsia="ar-SA"/>
        </w:rPr>
        <w:t>(0,5)</w:t>
      </w:r>
      <w:r w:rsidRPr="009073EE">
        <w:rPr>
          <w:sz w:val="24"/>
          <w:szCs w:val="24"/>
          <w:lang w:eastAsia="ar-SA"/>
        </w:rPr>
        <w:t xml:space="preserve"> относится как 2:1.</w:t>
      </w:r>
    </w:p>
    <w:p w:rsidR="009073EE" w:rsidRPr="009073EE" w:rsidRDefault="009073EE" w:rsidP="009073EE">
      <w:pPr>
        <w:suppressAutoHyphens/>
        <w:jc w:val="both"/>
        <w:rPr>
          <w:i/>
          <w:sz w:val="24"/>
          <w:szCs w:val="24"/>
          <w:lang w:eastAsia="ar-SA"/>
        </w:rPr>
      </w:pPr>
      <w:r w:rsidRPr="009073EE">
        <w:rPr>
          <w:sz w:val="24"/>
          <w:szCs w:val="24"/>
          <w:lang w:eastAsia="ar-SA"/>
        </w:rPr>
        <w:t xml:space="preserve">в) Найти уравнение и построить траекторию точки </w:t>
      </w:r>
      <w:r w:rsidRPr="009073EE">
        <w:rPr>
          <w:i/>
          <w:sz w:val="24"/>
          <w:szCs w:val="24"/>
          <w:lang w:eastAsia="ar-SA"/>
        </w:rPr>
        <w:t>М</w:t>
      </w:r>
      <w:r w:rsidRPr="009073EE">
        <w:rPr>
          <w:sz w:val="24"/>
          <w:szCs w:val="24"/>
          <w:lang w:eastAsia="ar-SA"/>
        </w:rPr>
        <w:t>, которая движется так, что ее расстояние от точки</w:t>
      </w:r>
      <w:proofErr w:type="gramStart"/>
      <w:r w:rsidRPr="009073EE">
        <w:rPr>
          <w:sz w:val="24"/>
          <w:szCs w:val="24"/>
          <w:lang w:eastAsia="ar-SA"/>
        </w:rPr>
        <w:t xml:space="preserve"> С</w:t>
      </w:r>
      <w:proofErr w:type="gramEnd"/>
      <w:r w:rsidRPr="009073EE">
        <w:rPr>
          <w:sz w:val="24"/>
          <w:szCs w:val="24"/>
          <w:lang w:eastAsia="ar-SA"/>
        </w:rPr>
        <w:t xml:space="preserve">(-1,0) остается вдвое меньше расстояния от прямой </w:t>
      </w:r>
      <w:r w:rsidRPr="009073EE">
        <w:rPr>
          <w:i/>
          <w:sz w:val="24"/>
          <w:szCs w:val="24"/>
          <w:lang w:val="en-US" w:eastAsia="ar-SA"/>
        </w:rPr>
        <w:t>x</w:t>
      </w:r>
      <w:r w:rsidRPr="009073EE">
        <w:rPr>
          <w:i/>
          <w:sz w:val="24"/>
          <w:szCs w:val="24"/>
          <w:lang w:eastAsia="ar-SA"/>
        </w:rPr>
        <w:t>=2.</w:t>
      </w:r>
    </w:p>
    <w:p w:rsidR="009073EE" w:rsidRPr="009073EE" w:rsidRDefault="009073EE" w:rsidP="009073EE">
      <w:pPr>
        <w:suppressAutoHyphens/>
        <w:jc w:val="both"/>
        <w:rPr>
          <w:sz w:val="24"/>
          <w:szCs w:val="24"/>
          <w:lang w:eastAsia="ar-SA"/>
        </w:rPr>
      </w:pPr>
      <w:r w:rsidRPr="009073EE">
        <w:rPr>
          <w:sz w:val="24"/>
          <w:szCs w:val="24"/>
          <w:lang w:eastAsia="ar-SA"/>
        </w:rPr>
        <w:lastRenderedPageBreak/>
        <w:t xml:space="preserve">10. а) Определить координаты точки пересечения двух взаимно-перпендикулярных прямых, проходящих через фокусы эллипса </w:t>
      </w:r>
      <w:r w:rsidR="0082100A" w:rsidRPr="0082100A">
        <w:rPr>
          <w:position w:val="-28"/>
          <w:sz w:val="24"/>
          <w:szCs w:val="24"/>
          <w:lang w:eastAsia="ar-SA"/>
        </w:rPr>
        <w:pict>
          <v:shape id="_x0000_i1500" type="#_x0000_t75" style="width:69pt;height:38.25pt" filled="t">
            <v:fill color2="black" type="frame"/>
            <v:imagedata r:id="rId402" o:title=""/>
          </v:shape>
        </w:pict>
      </w:r>
      <w:r w:rsidRPr="009073EE">
        <w:rPr>
          <w:sz w:val="24"/>
          <w:szCs w:val="24"/>
          <w:lang w:eastAsia="ar-SA"/>
        </w:rPr>
        <w:t>, если известно, что точка</w:t>
      </w:r>
      <w:proofErr w:type="gramStart"/>
      <w:r w:rsidRPr="009073EE">
        <w:rPr>
          <w:sz w:val="24"/>
          <w:szCs w:val="24"/>
          <w:lang w:eastAsia="ar-SA"/>
        </w:rPr>
        <w:t xml:space="preserve"> </w:t>
      </w:r>
      <w:r w:rsidRPr="009073EE">
        <w:rPr>
          <w:i/>
          <w:sz w:val="24"/>
          <w:szCs w:val="24"/>
          <w:lang w:eastAsia="ar-SA"/>
        </w:rPr>
        <w:t>А</w:t>
      </w:r>
      <w:proofErr w:type="gramEnd"/>
      <w:r w:rsidRPr="009073EE">
        <w:rPr>
          <w:i/>
          <w:sz w:val="24"/>
          <w:szCs w:val="24"/>
          <w:lang w:eastAsia="ar-SA"/>
        </w:rPr>
        <w:t>(-2,6)</w:t>
      </w:r>
      <w:r w:rsidRPr="009073EE">
        <w:rPr>
          <w:sz w:val="24"/>
          <w:szCs w:val="24"/>
          <w:lang w:eastAsia="ar-SA"/>
        </w:rPr>
        <w:t xml:space="preserve"> лежит на прямой, проходящей через ее правый фокус.</w:t>
      </w:r>
    </w:p>
    <w:p w:rsidR="009073EE" w:rsidRPr="009073EE" w:rsidRDefault="009073EE" w:rsidP="009073EE">
      <w:pPr>
        <w:suppressAutoHyphens/>
        <w:jc w:val="both"/>
        <w:rPr>
          <w:sz w:val="24"/>
          <w:szCs w:val="24"/>
          <w:lang w:eastAsia="ar-SA"/>
        </w:rPr>
      </w:pPr>
      <w:r w:rsidRPr="009073EE">
        <w:rPr>
          <w:sz w:val="24"/>
          <w:szCs w:val="24"/>
          <w:lang w:eastAsia="ar-SA"/>
        </w:rPr>
        <w:t xml:space="preserve">б) Через правый фокус гиперболы </w:t>
      </w:r>
      <w:r w:rsidR="0082100A" w:rsidRPr="0082100A">
        <w:rPr>
          <w:position w:val="-28"/>
          <w:sz w:val="24"/>
          <w:szCs w:val="24"/>
          <w:lang w:eastAsia="ar-SA"/>
        </w:rPr>
        <w:pict>
          <v:shape id="_x0000_i1501" type="#_x0000_t75" style="width:68.25pt;height:38.25pt" filled="t">
            <v:fill color2="black" type="frame"/>
            <v:imagedata r:id="rId403" o:title=""/>
          </v:shape>
        </w:pict>
      </w:r>
      <w:r w:rsidRPr="009073EE">
        <w:rPr>
          <w:sz w:val="24"/>
          <w:szCs w:val="24"/>
          <w:lang w:eastAsia="ar-SA"/>
        </w:rPr>
        <w:t xml:space="preserve"> проведена прямая, перпендикулярная асимптоте с положительным угловым коэффициентом. Определить уравнение прямой, проходящей через левый фокус гиперболы и делящей пополам отрезок первой прямой между координатными осями.</w:t>
      </w:r>
    </w:p>
    <w:p w:rsidR="009073EE" w:rsidRPr="009073EE" w:rsidRDefault="009073EE" w:rsidP="009073EE">
      <w:pPr>
        <w:suppressAutoHyphens/>
        <w:jc w:val="both"/>
        <w:rPr>
          <w:sz w:val="24"/>
          <w:szCs w:val="24"/>
          <w:lang w:eastAsia="ar-SA"/>
        </w:rPr>
      </w:pPr>
      <w:r w:rsidRPr="009073EE">
        <w:rPr>
          <w:sz w:val="24"/>
          <w:szCs w:val="24"/>
          <w:lang w:eastAsia="ar-SA"/>
        </w:rPr>
        <w:t xml:space="preserve">в) Через фокус параболы </w:t>
      </w:r>
      <w:r w:rsidR="0082100A" w:rsidRPr="0082100A">
        <w:rPr>
          <w:position w:val="-12"/>
          <w:sz w:val="24"/>
          <w:szCs w:val="24"/>
          <w:lang w:eastAsia="ar-SA"/>
        </w:rPr>
        <w:pict>
          <v:shape id="_x0000_i1502" type="#_x0000_t75" style="width:47.25pt;height:21.75pt" filled="t">
            <v:fill color2="black" type="frame"/>
            <v:imagedata r:id="rId404" o:title=""/>
          </v:shape>
        </w:pict>
      </w:r>
      <w:r w:rsidRPr="009073EE">
        <w:rPr>
          <w:sz w:val="24"/>
          <w:szCs w:val="24"/>
          <w:lang w:eastAsia="ar-SA"/>
        </w:rPr>
        <w:t xml:space="preserve"> проведена прямая, пересекающая директрису в точке  с ординатой 5. Написать уравнение прямой, проходящей через точку пересечения директрисы с осью абсцисс и перпендикулярной первой прямой.</w:t>
      </w:r>
    </w:p>
    <w:p w:rsidR="009073EE" w:rsidRPr="009073EE" w:rsidRDefault="009073EE" w:rsidP="009073EE">
      <w:pPr>
        <w:suppressAutoHyphens/>
        <w:jc w:val="both"/>
        <w:rPr>
          <w:i/>
          <w:sz w:val="24"/>
          <w:szCs w:val="24"/>
          <w:lang w:eastAsia="ar-SA"/>
        </w:rPr>
      </w:pPr>
      <w:r w:rsidRPr="009073EE">
        <w:rPr>
          <w:sz w:val="24"/>
          <w:szCs w:val="24"/>
          <w:lang w:eastAsia="ar-SA"/>
        </w:rPr>
        <w:t xml:space="preserve">г) Составить уравнение эллипса с центром в начале координат и фокусами на оси абсцисс, если его эксцентриситет равен 0,8, а прямая, проходящая через его левый фокус, перпендикулярна прямой </w:t>
      </w:r>
      <w:r w:rsidR="0082100A" w:rsidRPr="0082100A">
        <w:rPr>
          <w:position w:val="-12"/>
          <w:sz w:val="24"/>
          <w:szCs w:val="24"/>
          <w:lang w:eastAsia="ar-SA"/>
        </w:rPr>
        <w:pict>
          <v:shape id="_x0000_i1503" type="#_x0000_t75" style="width:59.25pt;height:18pt" filled="t">
            <v:fill color2="black" type="frame"/>
            <v:imagedata r:id="rId405" o:title=""/>
          </v:shape>
        </w:pict>
      </w:r>
      <w:r w:rsidRPr="009073EE">
        <w:rPr>
          <w:sz w:val="24"/>
          <w:szCs w:val="24"/>
          <w:lang w:eastAsia="ar-SA"/>
        </w:rPr>
        <w:t xml:space="preserve"> и проходит через точку</w:t>
      </w:r>
      <w:proofErr w:type="gramStart"/>
      <w:r w:rsidRPr="009073EE">
        <w:rPr>
          <w:sz w:val="24"/>
          <w:szCs w:val="24"/>
          <w:lang w:eastAsia="ar-SA"/>
        </w:rPr>
        <w:t xml:space="preserve"> </w:t>
      </w:r>
      <w:r w:rsidRPr="009073EE">
        <w:rPr>
          <w:i/>
          <w:sz w:val="24"/>
          <w:szCs w:val="24"/>
          <w:lang w:eastAsia="ar-SA"/>
        </w:rPr>
        <w:t>А</w:t>
      </w:r>
      <w:proofErr w:type="gramEnd"/>
      <w:r w:rsidRPr="009073EE">
        <w:rPr>
          <w:i/>
          <w:sz w:val="24"/>
          <w:szCs w:val="24"/>
          <w:lang w:eastAsia="ar-SA"/>
        </w:rPr>
        <w:t>(0,4).</w:t>
      </w:r>
    </w:p>
    <w:p w:rsidR="009073EE" w:rsidRPr="009073EE" w:rsidRDefault="009073EE" w:rsidP="009073EE">
      <w:pPr>
        <w:suppressAutoHyphens/>
        <w:jc w:val="both"/>
        <w:rPr>
          <w:i/>
          <w:sz w:val="24"/>
          <w:szCs w:val="24"/>
          <w:lang w:eastAsia="ar-SA"/>
        </w:rPr>
      </w:pPr>
      <w:r w:rsidRPr="009073EE">
        <w:rPr>
          <w:sz w:val="24"/>
          <w:szCs w:val="24"/>
          <w:lang w:eastAsia="ar-SA"/>
        </w:rPr>
        <w:t>д) Определить уравнение гиперболы с центром в начале координат и фокусами на оси абсцисс, если его эксцентриситет равен 1,25, а две взаимно-перпендикулярные прямые, проходящие через фокусы гиперболы, пересекаются в точке</w:t>
      </w:r>
      <w:proofErr w:type="gramStart"/>
      <w:r w:rsidRPr="009073EE">
        <w:rPr>
          <w:sz w:val="24"/>
          <w:szCs w:val="24"/>
          <w:lang w:eastAsia="ar-SA"/>
        </w:rPr>
        <w:t xml:space="preserve"> </w:t>
      </w:r>
      <w:r w:rsidRPr="009073EE">
        <w:rPr>
          <w:i/>
          <w:sz w:val="24"/>
          <w:szCs w:val="24"/>
          <w:lang w:eastAsia="ar-SA"/>
        </w:rPr>
        <w:t>А</w:t>
      </w:r>
      <w:proofErr w:type="gramEnd"/>
      <w:r w:rsidRPr="009073EE">
        <w:rPr>
          <w:i/>
          <w:sz w:val="24"/>
          <w:szCs w:val="24"/>
          <w:lang w:eastAsia="ar-SA"/>
        </w:rPr>
        <w:t>(0,5).</w:t>
      </w:r>
    </w:p>
    <w:p w:rsidR="009073EE" w:rsidRPr="009073EE" w:rsidRDefault="009073EE" w:rsidP="009073EE">
      <w:pPr>
        <w:suppressAutoHyphens/>
        <w:jc w:val="both"/>
        <w:rPr>
          <w:sz w:val="24"/>
          <w:szCs w:val="24"/>
          <w:lang w:eastAsia="ar-SA"/>
        </w:rPr>
      </w:pPr>
      <w:r w:rsidRPr="009073EE">
        <w:rPr>
          <w:sz w:val="24"/>
          <w:szCs w:val="24"/>
          <w:lang w:eastAsia="ar-SA"/>
        </w:rPr>
        <w:t>е) Составить уравнение параболы, симметричной относительно оси абсцисс, с вершиной в начале координат, если известно, что две взаимно-перпендикулярные прямые, проходящие через фокус параболы и точку пересечения директрисы с осью абсцисс, пересекаются в точке</w:t>
      </w:r>
      <w:proofErr w:type="gramStart"/>
      <w:r w:rsidRPr="009073EE">
        <w:rPr>
          <w:sz w:val="24"/>
          <w:szCs w:val="24"/>
          <w:lang w:eastAsia="ar-SA"/>
        </w:rPr>
        <w:t xml:space="preserve"> </w:t>
      </w:r>
      <w:r w:rsidRPr="009073EE">
        <w:rPr>
          <w:i/>
          <w:sz w:val="24"/>
          <w:szCs w:val="24"/>
          <w:lang w:eastAsia="ar-SA"/>
        </w:rPr>
        <w:t>А</w:t>
      </w:r>
      <w:proofErr w:type="gramEnd"/>
      <w:r w:rsidRPr="009073EE">
        <w:rPr>
          <w:i/>
          <w:sz w:val="24"/>
          <w:szCs w:val="24"/>
          <w:lang w:eastAsia="ar-SA"/>
        </w:rPr>
        <w:t>(0,5).</w:t>
      </w:r>
    </w:p>
    <w:p w:rsidR="009073EE" w:rsidRPr="009073EE" w:rsidRDefault="009073EE" w:rsidP="009073EE">
      <w:pPr>
        <w:suppressAutoHyphens/>
        <w:jc w:val="both"/>
        <w:rPr>
          <w:sz w:val="24"/>
          <w:szCs w:val="24"/>
          <w:lang w:eastAsia="ar-SA"/>
        </w:rPr>
      </w:pPr>
      <w:r w:rsidRPr="009073EE">
        <w:rPr>
          <w:sz w:val="24"/>
          <w:szCs w:val="24"/>
          <w:lang w:eastAsia="ar-SA"/>
        </w:rPr>
        <w:t xml:space="preserve">ж) Найти уравнение параболы, если известно, что она проходит через точки (0,0), (-2,10) и центр окружности </w:t>
      </w:r>
      <w:r w:rsidR="0082100A" w:rsidRPr="0082100A">
        <w:rPr>
          <w:position w:val="-12"/>
          <w:sz w:val="24"/>
          <w:szCs w:val="24"/>
          <w:lang w:eastAsia="ar-SA"/>
        </w:rPr>
        <w:pict>
          <v:shape id="_x0000_i1504" type="#_x0000_t75" style="width:132pt;height:21.75pt" filled="t">
            <v:fill color2="black" type="frame"/>
            <v:imagedata r:id="rId406" o:title=""/>
          </v:shape>
        </w:pict>
      </w:r>
      <w:r w:rsidRPr="009073EE">
        <w:rPr>
          <w:sz w:val="24"/>
          <w:szCs w:val="24"/>
          <w:lang w:eastAsia="ar-SA"/>
        </w:rPr>
        <w:t>.</w:t>
      </w:r>
    </w:p>
    <w:p w:rsidR="009073EE" w:rsidRPr="009073EE" w:rsidRDefault="009073EE" w:rsidP="009073EE">
      <w:pPr>
        <w:suppressAutoHyphens/>
        <w:rPr>
          <w:b/>
          <w:sz w:val="24"/>
          <w:lang w:eastAsia="ru-RU"/>
        </w:rPr>
      </w:pPr>
    </w:p>
    <w:p w:rsidR="009073EE" w:rsidRPr="009073EE" w:rsidRDefault="009073EE" w:rsidP="009073EE">
      <w:pPr>
        <w:suppressAutoHyphens/>
        <w:rPr>
          <w:b/>
          <w:sz w:val="24"/>
          <w:lang w:eastAsia="ru-RU"/>
        </w:rPr>
      </w:pPr>
      <w:r w:rsidRPr="009073EE">
        <w:rPr>
          <w:b/>
          <w:sz w:val="24"/>
          <w:lang w:eastAsia="ru-RU"/>
        </w:rPr>
        <w:t>5. Прямые и плоскости в пространстве (2 ч, 1 пара)</w:t>
      </w:r>
    </w:p>
    <w:p w:rsidR="009073EE" w:rsidRPr="009073EE" w:rsidRDefault="009073EE" w:rsidP="009073EE">
      <w:pPr>
        <w:suppressAutoHyphens/>
        <w:jc w:val="both"/>
        <w:rPr>
          <w:sz w:val="24"/>
          <w:szCs w:val="24"/>
          <w:lang w:eastAsia="ar-SA"/>
        </w:rPr>
      </w:pPr>
      <w:r w:rsidRPr="009073EE">
        <w:rPr>
          <w:sz w:val="24"/>
          <w:szCs w:val="24"/>
          <w:lang w:eastAsia="ar-SA"/>
        </w:rPr>
        <w:t>1. а) Найти общее уравнение плоскости, если она задана:</w:t>
      </w:r>
    </w:p>
    <w:p w:rsidR="009073EE" w:rsidRPr="009073EE" w:rsidRDefault="009073EE" w:rsidP="009073EE">
      <w:pPr>
        <w:suppressAutoHyphens/>
        <w:jc w:val="both"/>
        <w:rPr>
          <w:sz w:val="24"/>
          <w:szCs w:val="24"/>
          <w:lang w:eastAsia="ar-SA"/>
        </w:rPr>
      </w:pPr>
      <w:r w:rsidRPr="009073EE">
        <w:rPr>
          <w:sz w:val="24"/>
          <w:szCs w:val="24"/>
          <w:lang w:eastAsia="ar-SA"/>
        </w:rPr>
        <w:t>а</w:t>
      </w:r>
      <w:proofErr w:type="gramStart"/>
      <w:r w:rsidRPr="009073EE">
        <w:rPr>
          <w:sz w:val="24"/>
          <w:szCs w:val="24"/>
          <w:lang w:eastAsia="ar-SA"/>
        </w:rPr>
        <w:t>1</w:t>
      </w:r>
      <w:proofErr w:type="gramEnd"/>
      <w:r w:rsidRPr="009073EE">
        <w:rPr>
          <w:sz w:val="24"/>
          <w:szCs w:val="24"/>
          <w:lang w:eastAsia="ar-SA"/>
        </w:rPr>
        <w:t xml:space="preserve">) точкой </w:t>
      </w:r>
      <w:r w:rsidRPr="009073EE">
        <w:rPr>
          <w:i/>
          <w:sz w:val="24"/>
          <w:szCs w:val="24"/>
          <w:lang w:eastAsia="ar-SA"/>
        </w:rPr>
        <w:t>М(5, 2, 3)</w:t>
      </w:r>
      <w:r w:rsidRPr="009073EE">
        <w:rPr>
          <w:sz w:val="24"/>
          <w:szCs w:val="24"/>
          <w:lang w:eastAsia="ar-SA"/>
        </w:rPr>
        <w:t xml:space="preserve"> и нормальным вектором </w:t>
      </w:r>
      <w:r w:rsidR="0082100A" w:rsidRPr="0082100A">
        <w:rPr>
          <w:position w:val="-5"/>
          <w:sz w:val="24"/>
          <w:szCs w:val="24"/>
          <w:lang w:eastAsia="ar-SA"/>
        </w:rPr>
        <w:pict>
          <v:shape id="_x0000_i1505" type="#_x0000_t75" style="width:9.75pt;height:17.25pt" filled="t">
            <v:fill color2="black" type="frame"/>
            <v:imagedata r:id="rId407" o:title=""/>
          </v:shape>
        </w:pict>
      </w:r>
      <w:r w:rsidRPr="009073EE">
        <w:rPr>
          <w:sz w:val="24"/>
          <w:szCs w:val="24"/>
          <w:lang w:eastAsia="ar-SA"/>
        </w:rPr>
        <w:t>(</w:t>
      </w:r>
      <w:r w:rsidRPr="009073EE">
        <w:rPr>
          <w:i/>
          <w:sz w:val="24"/>
          <w:szCs w:val="24"/>
          <w:lang w:eastAsia="ar-SA"/>
        </w:rPr>
        <w:t>2, -1, 4</w:t>
      </w:r>
      <w:r w:rsidRPr="009073EE">
        <w:rPr>
          <w:sz w:val="24"/>
          <w:szCs w:val="24"/>
          <w:lang w:eastAsia="ar-SA"/>
        </w:rPr>
        <w:t xml:space="preserve">). Лежат ли в этой плоскости точки      </w:t>
      </w:r>
      <w:r w:rsidRPr="009073EE">
        <w:rPr>
          <w:i/>
          <w:sz w:val="24"/>
          <w:szCs w:val="24"/>
          <w:lang w:val="en-US" w:eastAsia="ar-SA"/>
        </w:rPr>
        <w:t>P</w:t>
      </w:r>
      <w:r w:rsidRPr="009073EE">
        <w:rPr>
          <w:i/>
          <w:sz w:val="24"/>
          <w:szCs w:val="24"/>
          <w:lang w:eastAsia="ar-SA"/>
        </w:rPr>
        <w:t>(1,2,-1</w:t>
      </w:r>
      <w:r w:rsidRPr="009073EE">
        <w:rPr>
          <w:sz w:val="24"/>
          <w:szCs w:val="24"/>
          <w:lang w:eastAsia="ar-SA"/>
        </w:rPr>
        <w:t xml:space="preserve">), </w:t>
      </w:r>
      <w:r w:rsidRPr="009073EE">
        <w:rPr>
          <w:sz w:val="24"/>
          <w:szCs w:val="24"/>
          <w:lang w:val="en-US" w:eastAsia="ar-SA"/>
        </w:rPr>
        <w:t>Q</w:t>
      </w:r>
      <w:r w:rsidRPr="009073EE">
        <w:rPr>
          <w:sz w:val="24"/>
          <w:szCs w:val="24"/>
          <w:lang w:eastAsia="ar-SA"/>
        </w:rPr>
        <w:t xml:space="preserve">(4,5,1), </w:t>
      </w:r>
      <w:r w:rsidRPr="009073EE">
        <w:rPr>
          <w:sz w:val="24"/>
          <w:szCs w:val="24"/>
          <w:lang w:val="en-US" w:eastAsia="ar-SA"/>
        </w:rPr>
        <w:t>R</w:t>
      </w:r>
      <w:r w:rsidRPr="009073EE">
        <w:rPr>
          <w:sz w:val="24"/>
          <w:szCs w:val="24"/>
          <w:lang w:eastAsia="ar-SA"/>
        </w:rPr>
        <w:t>(-6,2,-3);</w:t>
      </w:r>
    </w:p>
    <w:p w:rsidR="009073EE" w:rsidRPr="009073EE" w:rsidRDefault="009073EE" w:rsidP="009073EE">
      <w:pPr>
        <w:suppressAutoHyphens/>
        <w:jc w:val="both"/>
        <w:rPr>
          <w:sz w:val="24"/>
          <w:szCs w:val="24"/>
          <w:lang w:eastAsia="ar-SA"/>
        </w:rPr>
      </w:pPr>
      <w:r w:rsidRPr="009073EE">
        <w:rPr>
          <w:sz w:val="24"/>
          <w:szCs w:val="24"/>
          <w:lang w:eastAsia="ar-SA"/>
        </w:rPr>
        <w:t>а</w:t>
      </w:r>
      <w:proofErr w:type="gramStart"/>
      <w:r w:rsidRPr="009073EE">
        <w:rPr>
          <w:sz w:val="24"/>
          <w:szCs w:val="24"/>
          <w:lang w:eastAsia="ar-SA"/>
        </w:rPr>
        <w:t>2</w:t>
      </w:r>
      <w:proofErr w:type="gramEnd"/>
      <w:r w:rsidRPr="009073EE">
        <w:rPr>
          <w:sz w:val="24"/>
          <w:szCs w:val="24"/>
          <w:lang w:eastAsia="ar-SA"/>
        </w:rPr>
        <w:t xml:space="preserve">) тремя точками </w:t>
      </w:r>
      <w:r w:rsidRPr="009073EE">
        <w:rPr>
          <w:i/>
          <w:sz w:val="24"/>
          <w:szCs w:val="24"/>
          <w:lang w:eastAsia="ar-SA"/>
        </w:rPr>
        <w:t>М</w:t>
      </w:r>
      <w:r w:rsidRPr="009073EE">
        <w:rPr>
          <w:i/>
          <w:sz w:val="24"/>
          <w:szCs w:val="24"/>
          <w:vertAlign w:val="subscript"/>
          <w:lang w:eastAsia="ar-SA"/>
        </w:rPr>
        <w:t>1</w:t>
      </w:r>
      <w:r w:rsidRPr="009073EE">
        <w:rPr>
          <w:i/>
          <w:sz w:val="24"/>
          <w:szCs w:val="24"/>
          <w:lang w:eastAsia="ar-SA"/>
        </w:rPr>
        <w:t>(1, 2, 0), М</w:t>
      </w:r>
      <w:r w:rsidRPr="009073EE">
        <w:rPr>
          <w:i/>
          <w:sz w:val="24"/>
          <w:szCs w:val="24"/>
          <w:vertAlign w:val="subscript"/>
          <w:lang w:eastAsia="ar-SA"/>
        </w:rPr>
        <w:t>2</w:t>
      </w:r>
      <w:r w:rsidRPr="009073EE">
        <w:rPr>
          <w:i/>
          <w:sz w:val="24"/>
          <w:szCs w:val="24"/>
          <w:lang w:eastAsia="ar-SA"/>
        </w:rPr>
        <w:t>(3, 1, 2), М</w:t>
      </w:r>
      <w:r w:rsidRPr="009073EE">
        <w:rPr>
          <w:i/>
          <w:sz w:val="24"/>
          <w:szCs w:val="24"/>
          <w:vertAlign w:val="subscript"/>
          <w:lang w:eastAsia="ar-SA"/>
        </w:rPr>
        <w:t>3</w:t>
      </w:r>
      <w:r w:rsidRPr="009073EE">
        <w:rPr>
          <w:i/>
          <w:sz w:val="24"/>
          <w:szCs w:val="24"/>
          <w:lang w:eastAsia="ar-SA"/>
        </w:rPr>
        <w:t>(0, 1, 3);</w:t>
      </w:r>
    </w:p>
    <w:p w:rsidR="009073EE" w:rsidRPr="009073EE" w:rsidRDefault="009073EE" w:rsidP="009073EE">
      <w:pPr>
        <w:suppressAutoHyphens/>
        <w:jc w:val="both"/>
        <w:rPr>
          <w:sz w:val="24"/>
          <w:szCs w:val="24"/>
          <w:lang w:eastAsia="ar-SA"/>
        </w:rPr>
      </w:pPr>
      <w:r w:rsidRPr="009073EE">
        <w:rPr>
          <w:sz w:val="24"/>
          <w:szCs w:val="24"/>
          <w:lang w:eastAsia="ar-SA"/>
        </w:rPr>
        <w:t>а3) точкой</w:t>
      </w:r>
      <w:proofErr w:type="gramStart"/>
      <w:r w:rsidRPr="009073EE">
        <w:rPr>
          <w:sz w:val="24"/>
          <w:szCs w:val="24"/>
          <w:lang w:eastAsia="ar-SA"/>
        </w:rPr>
        <w:t xml:space="preserve"> </w:t>
      </w:r>
      <w:r w:rsidRPr="009073EE">
        <w:rPr>
          <w:i/>
          <w:sz w:val="24"/>
          <w:szCs w:val="24"/>
          <w:lang w:eastAsia="ar-SA"/>
        </w:rPr>
        <w:t>А</w:t>
      </w:r>
      <w:proofErr w:type="gramEnd"/>
      <w:r w:rsidRPr="009073EE">
        <w:rPr>
          <w:i/>
          <w:sz w:val="24"/>
          <w:szCs w:val="24"/>
          <w:lang w:eastAsia="ar-SA"/>
        </w:rPr>
        <w:t>(0, 2, 3)</w:t>
      </w:r>
      <w:r w:rsidRPr="009073EE">
        <w:rPr>
          <w:sz w:val="24"/>
          <w:szCs w:val="24"/>
          <w:lang w:eastAsia="ar-SA"/>
        </w:rPr>
        <w:t xml:space="preserve"> и двумя направляющими векторами </w:t>
      </w:r>
      <w:r w:rsidR="0082100A" w:rsidRPr="0082100A">
        <w:rPr>
          <w:i/>
          <w:position w:val="-7"/>
          <w:sz w:val="24"/>
          <w:szCs w:val="24"/>
          <w:lang w:eastAsia="ar-SA"/>
        </w:rPr>
        <w:pict>
          <v:shape id="_x0000_i1506" type="#_x0000_t75" style="width:14.25pt;height:19.5pt" filled="t">
            <v:fill color2="black" type="frame"/>
            <v:imagedata r:id="rId408" o:title=""/>
          </v:shape>
        </w:pict>
      </w:r>
      <w:r w:rsidRPr="009073EE">
        <w:rPr>
          <w:i/>
          <w:sz w:val="24"/>
          <w:szCs w:val="24"/>
          <w:lang w:eastAsia="ar-SA"/>
        </w:rPr>
        <w:t xml:space="preserve">(1, 0, 4), </w:t>
      </w:r>
      <w:r w:rsidR="0082100A" w:rsidRPr="0082100A">
        <w:rPr>
          <w:i/>
          <w:position w:val="-7"/>
          <w:sz w:val="24"/>
          <w:szCs w:val="24"/>
          <w:lang w:eastAsia="ar-SA"/>
        </w:rPr>
        <w:pict>
          <v:shape id="_x0000_i1507" type="#_x0000_t75" style="width:15pt;height:19.5pt" filled="t">
            <v:fill color2="black" type="frame"/>
            <v:imagedata r:id="rId409" o:title=""/>
          </v:shape>
        </w:pict>
      </w:r>
      <w:r w:rsidRPr="009073EE">
        <w:rPr>
          <w:i/>
          <w:sz w:val="24"/>
          <w:szCs w:val="24"/>
          <w:lang w:eastAsia="ar-SA"/>
        </w:rPr>
        <w:t>(2, 1, 3).</w:t>
      </w:r>
    </w:p>
    <w:p w:rsidR="009073EE" w:rsidRPr="009073EE" w:rsidRDefault="009073EE" w:rsidP="009073EE">
      <w:pPr>
        <w:suppressAutoHyphens/>
        <w:jc w:val="both"/>
        <w:rPr>
          <w:sz w:val="24"/>
          <w:szCs w:val="24"/>
          <w:lang w:eastAsia="ar-SA"/>
        </w:rPr>
      </w:pPr>
      <w:r w:rsidRPr="009073EE">
        <w:rPr>
          <w:sz w:val="24"/>
          <w:szCs w:val="24"/>
          <w:lang w:eastAsia="ar-SA"/>
        </w:rPr>
        <w:t xml:space="preserve">б) Составить уравнение плоскости, если она: </w:t>
      </w:r>
    </w:p>
    <w:p w:rsidR="009073EE" w:rsidRPr="009073EE" w:rsidRDefault="009073EE" w:rsidP="009073EE">
      <w:pPr>
        <w:suppressAutoHyphens/>
        <w:jc w:val="both"/>
        <w:rPr>
          <w:i/>
          <w:sz w:val="24"/>
          <w:szCs w:val="24"/>
          <w:lang w:eastAsia="ar-SA"/>
        </w:rPr>
      </w:pPr>
      <w:r w:rsidRPr="009073EE">
        <w:rPr>
          <w:sz w:val="24"/>
          <w:szCs w:val="24"/>
          <w:lang w:eastAsia="ar-SA"/>
        </w:rPr>
        <w:t>б</w:t>
      </w:r>
      <w:proofErr w:type="gramStart"/>
      <w:r w:rsidRPr="009073EE">
        <w:rPr>
          <w:sz w:val="24"/>
          <w:szCs w:val="24"/>
          <w:lang w:eastAsia="ar-SA"/>
        </w:rPr>
        <w:t>1</w:t>
      </w:r>
      <w:proofErr w:type="gramEnd"/>
      <w:r w:rsidRPr="009073EE">
        <w:rPr>
          <w:sz w:val="24"/>
          <w:szCs w:val="24"/>
          <w:lang w:eastAsia="ar-SA"/>
        </w:rPr>
        <w:t xml:space="preserve">) перпендикулярна оси </w:t>
      </w:r>
      <w:r w:rsidR="0082100A" w:rsidRPr="0082100A">
        <w:rPr>
          <w:position w:val="-12"/>
          <w:sz w:val="24"/>
          <w:szCs w:val="24"/>
          <w:lang w:eastAsia="ar-SA"/>
        </w:rPr>
        <w:pict>
          <v:shape id="_x0000_i1508" type="#_x0000_t75" style="width:29.25pt;height:18pt" filled="t">
            <v:fill color2="black" type="frame"/>
            <v:imagedata r:id="rId410" o:title=""/>
          </v:shape>
        </w:pict>
      </w:r>
      <w:r w:rsidRPr="009073EE">
        <w:rPr>
          <w:sz w:val="24"/>
          <w:szCs w:val="24"/>
          <w:lang w:eastAsia="ar-SA"/>
        </w:rPr>
        <w:t xml:space="preserve"> и проходит через точку </w:t>
      </w:r>
      <w:r w:rsidRPr="009073EE">
        <w:rPr>
          <w:i/>
          <w:sz w:val="24"/>
          <w:szCs w:val="24"/>
          <w:lang w:val="en-US" w:eastAsia="ar-SA"/>
        </w:rPr>
        <w:t>P</w:t>
      </w:r>
      <w:r w:rsidRPr="009073EE">
        <w:rPr>
          <w:i/>
          <w:sz w:val="24"/>
          <w:szCs w:val="24"/>
          <w:lang w:eastAsia="ar-SA"/>
        </w:rPr>
        <w:t>(1,-2,3);</w:t>
      </w:r>
    </w:p>
    <w:p w:rsidR="009073EE" w:rsidRPr="009073EE" w:rsidRDefault="009073EE" w:rsidP="009073EE">
      <w:pPr>
        <w:suppressAutoHyphens/>
        <w:jc w:val="both"/>
        <w:rPr>
          <w:i/>
          <w:sz w:val="24"/>
          <w:szCs w:val="24"/>
          <w:lang w:eastAsia="ar-SA"/>
        </w:rPr>
      </w:pPr>
      <w:r w:rsidRPr="009073EE">
        <w:rPr>
          <w:sz w:val="24"/>
          <w:szCs w:val="24"/>
          <w:lang w:eastAsia="ar-SA"/>
        </w:rPr>
        <w:t>б</w:t>
      </w:r>
      <w:proofErr w:type="gramStart"/>
      <w:r w:rsidRPr="009073EE">
        <w:rPr>
          <w:sz w:val="24"/>
          <w:szCs w:val="24"/>
          <w:lang w:eastAsia="ar-SA"/>
        </w:rPr>
        <w:t>2</w:t>
      </w:r>
      <w:proofErr w:type="gramEnd"/>
      <w:r w:rsidRPr="009073EE">
        <w:rPr>
          <w:sz w:val="24"/>
          <w:szCs w:val="24"/>
          <w:lang w:eastAsia="ar-SA"/>
        </w:rPr>
        <w:t xml:space="preserve">) проходит через ось </w:t>
      </w:r>
      <w:r w:rsidR="0082100A" w:rsidRPr="0082100A">
        <w:rPr>
          <w:position w:val="-12"/>
          <w:sz w:val="24"/>
          <w:szCs w:val="24"/>
          <w:lang w:eastAsia="ar-SA"/>
        </w:rPr>
        <w:pict>
          <v:shape id="_x0000_i1509" type="#_x0000_t75" style="width:30pt;height:18pt" filled="t">
            <v:fill color2="black" type="frame"/>
            <v:imagedata r:id="rId411" o:title=""/>
          </v:shape>
        </w:pict>
      </w:r>
      <w:r w:rsidRPr="009073EE">
        <w:rPr>
          <w:sz w:val="24"/>
          <w:szCs w:val="24"/>
          <w:lang w:eastAsia="ar-SA"/>
        </w:rPr>
        <w:t xml:space="preserve"> и точку </w:t>
      </w:r>
      <w:r w:rsidRPr="009073EE">
        <w:rPr>
          <w:i/>
          <w:sz w:val="24"/>
          <w:szCs w:val="24"/>
          <w:lang w:val="en-US" w:eastAsia="ar-SA"/>
        </w:rPr>
        <w:t>Q</w:t>
      </w:r>
      <w:r w:rsidRPr="009073EE">
        <w:rPr>
          <w:i/>
          <w:sz w:val="24"/>
          <w:szCs w:val="24"/>
          <w:lang w:eastAsia="ar-SA"/>
        </w:rPr>
        <w:t>(4,2,-5);</w:t>
      </w:r>
    </w:p>
    <w:p w:rsidR="009073EE" w:rsidRPr="009073EE" w:rsidRDefault="009073EE" w:rsidP="009073EE">
      <w:pPr>
        <w:suppressAutoHyphens/>
        <w:jc w:val="both"/>
        <w:rPr>
          <w:i/>
          <w:sz w:val="24"/>
          <w:szCs w:val="24"/>
          <w:lang w:eastAsia="ar-SA"/>
        </w:rPr>
      </w:pPr>
      <w:r w:rsidRPr="009073EE">
        <w:rPr>
          <w:sz w:val="24"/>
          <w:szCs w:val="24"/>
          <w:lang w:eastAsia="ar-SA"/>
        </w:rPr>
        <w:t xml:space="preserve">б3) </w:t>
      </w:r>
      <w:proofErr w:type="gramStart"/>
      <w:r w:rsidRPr="009073EE">
        <w:rPr>
          <w:sz w:val="24"/>
          <w:szCs w:val="24"/>
          <w:lang w:eastAsia="ar-SA"/>
        </w:rPr>
        <w:t>параллельна</w:t>
      </w:r>
      <w:proofErr w:type="gramEnd"/>
      <w:r w:rsidRPr="009073EE">
        <w:rPr>
          <w:sz w:val="24"/>
          <w:szCs w:val="24"/>
          <w:lang w:eastAsia="ar-SA"/>
        </w:rPr>
        <w:t xml:space="preserve"> оси </w:t>
      </w:r>
      <w:r w:rsidR="0082100A" w:rsidRPr="0082100A">
        <w:rPr>
          <w:position w:val="-12"/>
          <w:sz w:val="24"/>
          <w:szCs w:val="24"/>
          <w:lang w:eastAsia="ar-SA"/>
        </w:rPr>
        <w:pict>
          <v:shape id="_x0000_i1510" type="#_x0000_t75" style="width:29.25pt;height:18pt" filled="t">
            <v:fill color2="black" type="frame"/>
            <v:imagedata r:id="rId412" o:title=""/>
          </v:shape>
        </w:pict>
      </w:r>
      <w:r w:rsidRPr="009073EE">
        <w:rPr>
          <w:sz w:val="24"/>
          <w:szCs w:val="24"/>
          <w:lang w:eastAsia="ar-SA"/>
        </w:rPr>
        <w:t xml:space="preserve"> и проходит через точки </w:t>
      </w:r>
      <w:r w:rsidRPr="009073EE">
        <w:rPr>
          <w:i/>
          <w:sz w:val="24"/>
          <w:szCs w:val="24"/>
          <w:lang w:val="en-US" w:eastAsia="ar-SA"/>
        </w:rPr>
        <w:t>R</w:t>
      </w:r>
      <w:r w:rsidRPr="009073EE">
        <w:rPr>
          <w:i/>
          <w:sz w:val="24"/>
          <w:szCs w:val="24"/>
          <w:lang w:eastAsia="ar-SA"/>
        </w:rPr>
        <w:t xml:space="preserve">(1,1,2), </w:t>
      </w:r>
      <w:r w:rsidRPr="009073EE">
        <w:rPr>
          <w:i/>
          <w:sz w:val="24"/>
          <w:szCs w:val="24"/>
          <w:lang w:val="en-US" w:eastAsia="ar-SA"/>
        </w:rPr>
        <w:t>S</w:t>
      </w:r>
      <w:r w:rsidRPr="009073EE">
        <w:rPr>
          <w:i/>
          <w:sz w:val="24"/>
          <w:szCs w:val="24"/>
          <w:lang w:eastAsia="ar-SA"/>
        </w:rPr>
        <w:t>(5,3,-2).</w:t>
      </w:r>
    </w:p>
    <w:p w:rsidR="009073EE" w:rsidRPr="009073EE" w:rsidRDefault="009073EE" w:rsidP="009073EE">
      <w:pPr>
        <w:suppressAutoHyphens/>
        <w:jc w:val="both"/>
        <w:rPr>
          <w:sz w:val="24"/>
          <w:szCs w:val="24"/>
          <w:lang w:eastAsia="ar-SA"/>
        </w:rPr>
      </w:pPr>
      <w:r w:rsidRPr="009073EE">
        <w:rPr>
          <w:sz w:val="24"/>
          <w:szCs w:val="24"/>
          <w:lang w:eastAsia="ar-SA"/>
        </w:rPr>
        <w:t xml:space="preserve">в) Построить плоскости: </w:t>
      </w:r>
    </w:p>
    <w:p w:rsidR="009073EE" w:rsidRPr="009073EE" w:rsidRDefault="009073EE" w:rsidP="009073EE">
      <w:pPr>
        <w:suppressAutoHyphens/>
        <w:jc w:val="both"/>
        <w:rPr>
          <w:sz w:val="24"/>
          <w:szCs w:val="24"/>
          <w:lang w:eastAsia="ar-SA"/>
        </w:rPr>
      </w:pPr>
      <w:r w:rsidRPr="009073EE">
        <w:rPr>
          <w:sz w:val="24"/>
          <w:szCs w:val="24"/>
          <w:lang w:eastAsia="ar-SA"/>
        </w:rPr>
        <w:t>в</w:t>
      </w:r>
      <w:proofErr w:type="gramStart"/>
      <w:r w:rsidRPr="009073EE">
        <w:rPr>
          <w:sz w:val="24"/>
          <w:szCs w:val="24"/>
          <w:lang w:eastAsia="ar-SA"/>
        </w:rPr>
        <w:t>1</w:t>
      </w:r>
      <w:proofErr w:type="gramEnd"/>
      <w:r w:rsidRPr="009073EE">
        <w:rPr>
          <w:sz w:val="24"/>
          <w:szCs w:val="24"/>
          <w:lang w:eastAsia="ar-SA"/>
        </w:rPr>
        <w:t xml:space="preserve">)  </w:t>
      </w:r>
      <w:r w:rsidR="0082100A" w:rsidRPr="0082100A">
        <w:rPr>
          <w:position w:val="-12"/>
          <w:sz w:val="24"/>
          <w:szCs w:val="24"/>
          <w:lang w:eastAsia="ar-SA"/>
        </w:rPr>
        <w:pict>
          <v:shape id="_x0000_i1511" type="#_x0000_t75" style="width:120pt;height:18pt" filled="t">
            <v:fill color2="black" type="frame"/>
            <v:imagedata r:id="rId413" o:title=""/>
          </v:shape>
        </w:pict>
      </w:r>
      <w:r w:rsidRPr="009073EE">
        <w:rPr>
          <w:sz w:val="24"/>
          <w:szCs w:val="24"/>
          <w:lang w:eastAsia="ar-SA"/>
        </w:rPr>
        <w:t xml:space="preserve">; в2) </w:t>
      </w:r>
      <w:r w:rsidR="0082100A" w:rsidRPr="0082100A">
        <w:rPr>
          <w:position w:val="-12"/>
          <w:sz w:val="24"/>
          <w:szCs w:val="24"/>
          <w:lang w:eastAsia="ar-SA"/>
        </w:rPr>
        <w:pict>
          <v:shape id="_x0000_i1512" type="#_x0000_t75" style="width:72.75pt;height:18pt" filled="t">
            <v:fill color2="black" type="frame"/>
            <v:imagedata r:id="rId414" o:title=""/>
          </v:shape>
        </w:pict>
      </w:r>
      <w:r w:rsidRPr="009073EE">
        <w:rPr>
          <w:sz w:val="24"/>
          <w:szCs w:val="24"/>
          <w:lang w:eastAsia="ar-SA"/>
        </w:rPr>
        <w:t xml:space="preserve">;  в3) </w:t>
      </w:r>
      <w:r w:rsidR="0082100A" w:rsidRPr="0082100A">
        <w:rPr>
          <w:position w:val="-12"/>
          <w:sz w:val="24"/>
          <w:szCs w:val="24"/>
          <w:lang w:eastAsia="ar-SA"/>
        </w:rPr>
        <w:pict>
          <v:shape id="_x0000_i1513" type="#_x0000_t75" style="width:53.25pt;height:18pt" filled="t">
            <v:fill color2="black" type="frame"/>
            <v:imagedata r:id="rId415" o:title=""/>
          </v:shape>
        </w:pict>
      </w:r>
      <w:r w:rsidRPr="009073EE">
        <w:rPr>
          <w:sz w:val="24"/>
          <w:szCs w:val="24"/>
          <w:lang w:eastAsia="ar-SA"/>
        </w:rPr>
        <w:t xml:space="preserve">; в4) </w:t>
      </w:r>
      <w:r w:rsidR="0082100A" w:rsidRPr="0082100A">
        <w:rPr>
          <w:position w:val="-12"/>
          <w:sz w:val="24"/>
          <w:szCs w:val="24"/>
          <w:lang w:eastAsia="ar-SA"/>
        </w:rPr>
        <w:pict>
          <v:shape id="_x0000_i1514" type="#_x0000_t75" style="width:59.25pt;height:18pt" filled="t">
            <v:fill color2="black" type="frame"/>
            <v:imagedata r:id="rId416"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г) Составить уравнение плоскости по следующим условиям:</w:t>
      </w:r>
    </w:p>
    <w:p w:rsidR="009073EE" w:rsidRPr="009073EE" w:rsidRDefault="009073EE" w:rsidP="009073EE">
      <w:pPr>
        <w:suppressAutoHyphens/>
        <w:jc w:val="both"/>
        <w:rPr>
          <w:sz w:val="24"/>
          <w:szCs w:val="24"/>
          <w:lang w:eastAsia="ar-SA"/>
        </w:rPr>
      </w:pPr>
      <w:r w:rsidRPr="009073EE">
        <w:rPr>
          <w:sz w:val="24"/>
          <w:szCs w:val="24"/>
          <w:lang w:eastAsia="ar-SA"/>
        </w:rPr>
        <w:t>г</w:t>
      </w:r>
      <w:proofErr w:type="gramStart"/>
      <w:r w:rsidRPr="009073EE">
        <w:rPr>
          <w:sz w:val="24"/>
          <w:szCs w:val="24"/>
          <w:lang w:eastAsia="ar-SA"/>
        </w:rPr>
        <w:t>1</w:t>
      </w:r>
      <w:proofErr w:type="gramEnd"/>
      <w:r w:rsidRPr="009073EE">
        <w:rPr>
          <w:sz w:val="24"/>
          <w:szCs w:val="24"/>
          <w:lang w:eastAsia="ar-SA"/>
        </w:rPr>
        <w:t xml:space="preserve">) Из точки </w:t>
      </w:r>
      <w:r w:rsidRPr="009073EE">
        <w:rPr>
          <w:i/>
          <w:sz w:val="24"/>
          <w:szCs w:val="24"/>
          <w:lang w:val="en-US" w:eastAsia="ar-SA"/>
        </w:rPr>
        <w:t>P</w:t>
      </w:r>
      <w:r w:rsidRPr="009073EE">
        <w:rPr>
          <w:i/>
          <w:sz w:val="24"/>
          <w:szCs w:val="24"/>
          <w:lang w:eastAsia="ar-SA"/>
        </w:rPr>
        <w:t>(2,3,-5)</w:t>
      </w:r>
      <w:r w:rsidRPr="009073EE">
        <w:rPr>
          <w:sz w:val="24"/>
          <w:szCs w:val="24"/>
          <w:lang w:eastAsia="ar-SA"/>
        </w:rPr>
        <w:t xml:space="preserve"> на координатные оси опущены перпендикуляры. Плоскость проходит через их основания;</w:t>
      </w:r>
    </w:p>
    <w:p w:rsidR="009073EE" w:rsidRPr="009073EE" w:rsidRDefault="009073EE" w:rsidP="009073EE">
      <w:pPr>
        <w:suppressAutoHyphens/>
        <w:jc w:val="both"/>
        <w:rPr>
          <w:sz w:val="24"/>
          <w:szCs w:val="24"/>
          <w:lang w:eastAsia="ar-SA"/>
        </w:rPr>
      </w:pPr>
      <w:r w:rsidRPr="009073EE">
        <w:rPr>
          <w:sz w:val="24"/>
          <w:szCs w:val="24"/>
          <w:lang w:eastAsia="ar-SA"/>
        </w:rPr>
        <w:t>г2) проходит через точки</w:t>
      </w:r>
      <w:proofErr w:type="gramStart"/>
      <w:r w:rsidRPr="009073EE">
        <w:rPr>
          <w:sz w:val="24"/>
          <w:szCs w:val="24"/>
          <w:lang w:eastAsia="ar-SA"/>
        </w:rPr>
        <w:t xml:space="preserve"> </w:t>
      </w:r>
      <w:r w:rsidRPr="009073EE">
        <w:rPr>
          <w:i/>
          <w:sz w:val="24"/>
          <w:szCs w:val="24"/>
          <w:lang w:eastAsia="ar-SA"/>
        </w:rPr>
        <w:t>А</w:t>
      </w:r>
      <w:proofErr w:type="gramEnd"/>
      <w:r w:rsidRPr="009073EE">
        <w:rPr>
          <w:i/>
          <w:sz w:val="24"/>
          <w:szCs w:val="24"/>
          <w:lang w:eastAsia="ar-SA"/>
        </w:rPr>
        <w:t>(2,-1,4</w:t>
      </w:r>
      <w:r w:rsidRPr="009073EE">
        <w:rPr>
          <w:sz w:val="24"/>
          <w:szCs w:val="24"/>
          <w:lang w:eastAsia="ar-SA"/>
        </w:rPr>
        <w:t xml:space="preserve">) и </w:t>
      </w:r>
      <w:r w:rsidRPr="009073EE">
        <w:rPr>
          <w:i/>
          <w:sz w:val="24"/>
          <w:szCs w:val="24"/>
          <w:lang w:eastAsia="ar-SA"/>
        </w:rPr>
        <w:t>В(3,2,-1</w:t>
      </w:r>
      <w:r w:rsidRPr="009073EE">
        <w:rPr>
          <w:sz w:val="24"/>
          <w:szCs w:val="24"/>
          <w:lang w:eastAsia="ar-SA"/>
        </w:rPr>
        <w:t xml:space="preserve">) перпендикулярно плоскости </w:t>
      </w:r>
      <w:r w:rsidR="0082100A" w:rsidRPr="0082100A">
        <w:rPr>
          <w:position w:val="-12"/>
          <w:sz w:val="24"/>
          <w:szCs w:val="24"/>
          <w:lang w:eastAsia="ar-SA"/>
        </w:rPr>
        <w:pict>
          <v:shape id="_x0000_i1515" type="#_x0000_t75" style="width:101.25pt;height:18pt" filled="t">
            <v:fill color2="black" type="frame"/>
            <v:imagedata r:id="rId417"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г3) проходит через точку </w:t>
      </w:r>
      <w:r w:rsidRPr="009073EE">
        <w:rPr>
          <w:i/>
          <w:sz w:val="24"/>
          <w:szCs w:val="24"/>
          <w:lang w:eastAsia="ar-SA"/>
        </w:rPr>
        <w:t>М(3,-1,-5</w:t>
      </w:r>
      <w:r w:rsidRPr="009073EE">
        <w:rPr>
          <w:sz w:val="24"/>
          <w:szCs w:val="24"/>
          <w:lang w:eastAsia="ar-SA"/>
        </w:rPr>
        <w:t xml:space="preserve">) перпендикулярно плоскостям </w:t>
      </w:r>
      <w:r w:rsidR="0082100A" w:rsidRPr="0082100A">
        <w:rPr>
          <w:position w:val="-12"/>
          <w:sz w:val="24"/>
          <w:szCs w:val="24"/>
          <w:lang w:eastAsia="ar-SA"/>
        </w:rPr>
        <w:pict>
          <v:shape id="_x0000_i1516" type="#_x0000_t75" style="width:138.75pt;height:18.75pt" filled="t">
            <v:fill color2="black" type="frame"/>
            <v:imagedata r:id="rId418" o:title=""/>
          </v:shape>
        </w:pict>
      </w:r>
      <w:r w:rsidRPr="009073EE">
        <w:rPr>
          <w:sz w:val="24"/>
          <w:szCs w:val="24"/>
          <w:lang w:eastAsia="ar-SA"/>
        </w:rPr>
        <w:t xml:space="preserve"> и </w:t>
      </w:r>
      <w:r w:rsidR="0082100A" w:rsidRPr="0082100A">
        <w:rPr>
          <w:position w:val="-12"/>
          <w:sz w:val="24"/>
          <w:szCs w:val="24"/>
          <w:lang w:eastAsia="ar-SA"/>
        </w:rPr>
        <w:pict>
          <v:shape id="_x0000_i1517" type="#_x0000_t75" style="width:138pt;height:18.75pt" filled="t">
            <v:fill color2="black" type="frame"/>
            <v:imagedata r:id="rId419"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д</w:t>
      </w:r>
      <w:proofErr w:type="gramStart"/>
      <w:r w:rsidRPr="009073EE">
        <w:rPr>
          <w:sz w:val="24"/>
          <w:szCs w:val="24"/>
          <w:lang w:eastAsia="ar-SA"/>
        </w:rPr>
        <w:t>1</w:t>
      </w:r>
      <w:proofErr w:type="gramEnd"/>
      <w:r w:rsidRPr="009073EE">
        <w:rPr>
          <w:sz w:val="24"/>
          <w:szCs w:val="24"/>
          <w:lang w:eastAsia="ar-SA"/>
        </w:rPr>
        <w:t xml:space="preserve">) Найти расстояние от точек </w:t>
      </w:r>
      <w:r w:rsidR="0082100A" w:rsidRPr="0082100A">
        <w:rPr>
          <w:position w:val="-12"/>
          <w:sz w:val="24"/>
          <w:szCs w:val="24"/>
          <w:lang w:eastAsia="ar-SA"/>
        </w:rPr>
        <w:pict>
          <v:shape id="_x0000_i1518" type="#_x0000_t75" style="width:66.75pt;height:18.75pt" filled="t">
            <v:fill color2="black" type="frame"/>
            <v:imagedata r:id="rId420" o:title=""/>
          </v:shape>
        </w:pict>
      </w:r>
      <w:r w:rsidRPr="009073EE">
        <w:rPr>
          <w:sz w:val="24"/>
          <w:szCs w:val="24"/>
          <w:lang w:eastAsia="ar-SA"/>
        </w:rPr>
        <w:t xml:space="preserve">, </w:t>
      </w:r>
      <w:r w:rsidR="0082100A" w:rsidRPr="0082100A">
        <w:rPr>
          <w:position w:val="-12"/>
          <w:sz w:val="24"/>
          <w:szCs w:val="24"/>
          <w:lang w:eastAsia="ar-SA"/>
        </w:rPr>
        <w:pict>
          <v:shape id="_x0000_i1519" type="#_x0000_t75" style="width:60.75pt;height:18.75pt" filled="t">
            <v:fill color2="black" type="frame"/>
            <v:imagedata r:id="rId421" o:title=""/>
          </v:shape>
        </w:pict>
      </w:r>
      <w:r w:rsidRPr="009073EE">
        <w:rPr>
          <w:sz w:val="24"/>
          <w:szCs w:val="24"/>
          <w:lang w:eastAsia="ar-SA"/>
        </w:rPr>
        <w:t xml:space="preserve">, </w:t>
      </w:r>
      <w:r w:rsidR="0082100A" w:rsidRPr="0082100A">
        <w:rPr>
          <w:position w:val="-12"/>
          <w:sz w:val="24"/>
          <w:szCs w:val="24"/>
          <w:lang w:eastAsia="ar-SA"/>
        </w:rPr>
        <w:pict>
          <v:shape id="_x0000_i1520" type="#_x0000_t75" style="width:57pt;height:18.75pt" filled="t">
            <v:fill color2="black" type="frame"/>
            <v:imagedata r:id="rId422" o:title=""/>
          </v:shape>
        </w:pict>
      </w:r>
      <w:r w:rsidRPr="009073EE">
        <w:rPr>
          <w:sz w:val="24"/>
          <w:szCs w:val="24"/>
          <w:lang w:eastAsia="ar-SA"/>
        </w:rPr>
        <w:t xml:space="preserve"> до плоскости </w:t>
      </w:r>
      <w:r w:rsidR="0082100A" w:rsidRPr="0082100A">
        <w:rPr>
          <w:position w:val="-12"/>
          <w:sz w:val="24"/>
          <w:szCs w:val="24"/>
          <w:lang w:eastAsia="ar-SA"/>
        </w:rPr>
        <w:pict>
          <v:shape id="_x0000_i1521" type="#_x0000_t75" style="width:128.25pt;height:18pt" filled="t">
            <v:fill color2="black" type="frame"/>
            <v:imagedata r:id="rId423"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д</w:t>
      </w:r>
      <w:proofErr w:type="gramStart"/>
      <w:r w:rsidRPr="009073EE">
        <w:rPr>
          <w:sz w:val="24"/>
          <w:szCs w:val="24"/>
          <w:lang w:eastAsia="ar-SA"/>
        </w:rPr>
        <w:t>2</w:t>
      </w:r>
      <w:proofErr w:type="gramEnd"/>
      <w:r w:rsidRPr="009073EE">
        <w:rPr>
          <w:sz w:val="24"/>
          <w:szCs w:val="24"/>
          <w:lang w:eastAsia="ar-SA"/>
        </w:rPr>
        <w:t xml:space="preserve">) Найти направляющие косинусы и длину перпендикуляра, опущенного из начала координат на плоскость </w:t>
      </w:r>
      <w:r w:rsidR="0082100A" w:rsidRPr="0082100A">
        <w:rPr>
          <w:position w:val="-12"/>
          <w:sz w:val="24"/>
          <w:szCs w:val="24"/>
          <w:lang w:eastAsia="ar-SA"/>
        </w:rPr>
        <w:pict>
          <v:shape id="_x0000_i1522" type="#_x0000_t75" style="width:153pt;height:18pt" filled="t">
            <v:fill color2="black" type="frame"/>
            <v:imagedata r:id="rId424"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proofErr w:type="gramStart"/>
      <w:r w:rsidRPr="009073EE">
        <w:rPr>
          <w:sz w:val="24"/>
          <w:szCs w:val="24"/>
          <w:lang w:eastAsia="ar-SA"/>
        </w:rPr>
        <w:lastRenderedPageBreak/>
        <w:t xml:space="preserve">д3) Дан тетраэдр с вершинами </w:t>
      </w:r>
      <w:r w:rsidR="0082100A" w:rsidRPr="0082100A">
        <w:rPr>
          <w:position w:val="-12"/>
          <w:sz w:val="24"/>
          <w:szCs w:val="24"/>
          <w:lang w:eastAsia="ar-SA"/>
        </w:rPr>
        <w:pict>
          <v:shape id="_x0000_i1523" type="#_x0000_t75" style="width:237.75pt;height:18pt" filled="t">
            <v:fill color2="black" type="frame"/>
            <v:imagedata r:id="rId425" o:title=""/>
          </v:shape>
        </w:pict>
      </w:r>
      <w:r w:rsidRPr="009073EE">
        <w:rPr>
          <w:sz w:val="24"/>
          <w:szCs w:val="24"/>
          <w:lang w:eastAsia="ar-SA"/>
        </w:rPr>
        <w:t xml:space="preserve">. Найти длину высоты, опущенной из вершины </w:t>
      </w:r>
      <w:r w:rsidRPr="009073EE">
        <w:rPr>
          <w:i/>
          <w:sz w:val="24"/>
          <w:szCs w:val="24"/>
          <w:lang w:val="en-US" w:eastAsia="ar-SA"/>
        </w:rPr>
        <w:t>D</w:t>
      </w:r>
      <w:r w:rsidRPr="009073EE">
        <w:rPr>
          <w:sz w:val="24"/>
          <w:szCs w:val="24"/>
          <w:lang w:eastAsia="ar-SA"/>
        </w:rPr>
        <w:t xml:space="preserve"> на грань </w:t>
      </w:r>
      <w:r w:rsidRPr="009073EE">
        <w:rPr>
          <w:i/>
          <w:sz w:val="24"/>
          <w:szCs w:val="24"/>
          <w:lang w:eastAsia="ar-SA"/>
        </w:rPr>
        <w:t>АВС</w:t>
      </w:r>
      <w:r w:rsidRPr="009073EE">
        <w:rPr>
          <w:sz w:val="24"/>
          <w:szCs w:val="24"/>
          <w:lang w:eastAsia="ar-SA"/>
        </w:rPr>
        <w:t xml:space="preserve">. </w:t>
      </w:r>
      <w:proofErr w:type="gramEnd"/>
    </w:p>
    <w:p w:rsidR="009073EE" w:rsidRPr="009073EE" w:rsidRDefault="009073EE" w:rsidP="009073EE">
      <w:pPr>
        <w:suppressAutoHyphens/>
        <w:jc w:val="both"/>
        <w:rPr>
          <w:sz w:val="24"/>
          <w:szCs w:val="24"/>
          <w:lang w:eastAsia="ar-SA"/>
        </w:rPr>
      </w:pPr>
      <w:r w:rsidRPr="009073EE">
        <w:rPr>
          <w:sz w:val="24"/>
          <w:szCs w:val="24"/>
          <w:lang w:eastAsia="ar-SA"/>
        </w:rPr>
        <w:t xml:space="preserve">д4) На сои </w:t>
      </w:r>
      <w:r w:rsidR="0082100A" w:rsidRPr="0082100A">
        <w:rPr>
          <w:position w:val="-12"/>
          <w:sz w:val="24"/>
          <w:szCs w:val="24"/>
          <w:lang w:eastAsia="ar-SA"/>
        </w:rPr>
        <w:pict>
          <v:shape id="_x0000_i1524" type="#_x0000_t75" style="width:29.25pt;height:18pt" filled="t">
            <v:fill color2="black" type="frame"/>
            <v:imagedata r:id="rId412" o:title=""/>
          </v:shape>
        </w:pict>
      </w:r>
      <w:r w:rsidRPr="009073EE">
        <w:rPr>
          <w:sz w:val="24"/>
          <w:szCs w:val="24"/>
          <w:lang w:eastAsia="ar-SA"/>
        </w:rPr>
        <w:t xml:space="preserve"> найти точку, равноудаленную от точки</w:t>
      </w:r>
      <w:proofErr w:type="gramStart"/>
      <w:r w:rsidRPr="009073EE">
        <w:rPr>
          <w:sz w:val="24"/>
          <w:szCs w:val="24"/>
          <w:lang w:eastAsia="ar-SA"/>
        </w:rPr>
        <w:t xml:space="preserve"> </w:t>
      </w:r>
      <w:r w:rsidRPr="009073EE">
        <w:rPr>
          <w:i/>
          <w:sz w:val="24"/>
          <w:szCs w:val="24"/>
          <w:lang w:eastAsia="ar-SA"/>
        </w:rPr>
        <w:t>А</w:t>
      </w:r>
      <w:proofErr w:type="gramEnd"/>
      <w:r w:rsidRPr="009073EE">
        <w:rPr>
          <w:i/>
          <w:sz w:val="24"/>
          <w:szCs w:val="24"/>
          <w:lang w:eastAsia="ar-SA"/>
        </w:rPr>
        <w:t>(9,-2,2</w:t>
      </w:r>
      <w:r w:rsidRPr="009073EE">
        <w:rPr>
          <w:sz w:val="24"/>
          <w:szCs w:val="24"/>
          <w:lang w:eastAsia="ar-SA"/>
        </w:rPr>
        <w:t xml:space="preserve">) и плоскости </w:t>
      </w:r>
      <w:r w:rsidR="0082100A" w:rsidRPr="0082100A">
        <w:rPr>
          <w:position w:val="-12"/>
          <w:sz w:val="24"/>
          <w:szCs w:val="24"/>
          <w:lang w:eastAsia="ar-SA"/>
        </w:rPr>
        <w:pict>
          <v:shape id="_x0000_i1525" type="#_x0000_t75" style="width:134.25pt;height:18pt" filled="t">
            <v:fill color2="black" type="frame"/>
            <v:imagedata r:id="rId426"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д5) Определить, лежат ли точка </w:t>
      </w:r>
      <w:r w:rsidRPr="009073EE">
        <w:rPr>
          <w:i/>
          <w:sz w:val="24"/>
          <w:szCs w:val="24"/>
          <w:lang w:eastAsia="ar-SA"/>
        </w:rPr>
        <w:t>М(1,1,-9</w:t>
      </w:r>
      <w:r w:rsidRPr="009073EE">
        <w:rPr>
          <w:sz w:val="24"/>
          <w:szCs w:val="24"/>
          <w:lang w:eastAsia="ar-SA"/>
        </w:rPr>
        <w:t xml:space="preserve">) и начало координат по одну или по разные стороны от плоскости </w:t>
      </w:r>
      <w:r w:rsidR="0082100A" w:rsidRPr="0082100A">
        <w:rPr>
          <w:position w:val="-12"/>
          <w:sz w:val="24"/>
          <w:szCs w:val="24"/>
          <w:lang w:eastAsia="ar-SA"/>
        </w:rPr>
        <w:pict>
          <v:shape id="_x0000_i1526" type="#_x0000_t75" style="width:134.25pt;height:18pt" filled="t">
            <v:fill color2="black" type="frame"/>
            <v:imagedata r:id="rId427"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е) Найти угол между плоскостями: </w:t>
      </w:r>
    </w:p>
    <w:p w:rsidR="009073EE" w:rsidRPr="009073EE" w:rsidRDefault="009073EE" w:rsidP="009073EE">
      <w:pPr>
        <w:suppressAutoHyphens/>
        <w:jc w:val="both"/>
        <w:rPr>
          <w:sz w:val="24"/>
          <w:szCs w:val="24"/>
          <w:lang w:eastAsia="ar-SA"/>
        </w:rPr>
      </w:pPr>
      <w:r w:rsidRPr="009073EE">
        <w:rPr>
          <w:sz w:val="24"/>
          <w:szCs w:val="24"/>
          <w:lang w:eastAsia="ar-SA"/>
        </w:rPr>
        <w:t>е</w:t>
      </w:r>
      <w:proofErr w:type="gramStart"/>
      <w:r w:rsidRPr="009073EE">
        <w:rPr>
          <w:sz w:val="24"/>
          <w:szCs w:val="24"/>
          <w:lang w:eastAsia="ar-SA"/>
        </w:rPr>
        <w:t>1</w:t>
      </w:r>
      <w:proofErr w:type="gramEnd"/>
      <w:r w:rsidRPr="009073EE">
        <w:rPr>
          <w:sz w:val="24"/>
          <w:szCs w:val="24"/>
          <w:lang w:eastAsia="ar-SA"/>
        </w:rPr>
        <w:t xml:space="preserve">) </w:t>
      </w:r>
      <w:r w:rsidR="0082100A" w:rsidRPr="0082100A">
        <w:rPr>
          <w:position w:val="-12"/>
          <w:sz w:val="24"/>
          <w:szCs w:val="24"/>
          <w:lang w:eastAsia="ar-SA"/>
        </w:rPr>
        <w:pict>
          <v:shape id="_x0000_i1527" type="#_x0000_t75" style="width:135.75pt;height:18.75pt" filled="t">
            <v:fill color2="black" type="frame"/>
            <v:imagedata r:id="rId428" o:title=""/>
          </v:shape>
        </w:pict>
      </w:r>
      <w:r w:rsidRPr="009073EE">
        <w:rPr>
          <w:sz w:val="24"/>
          <w:szCs w:val="24"/>
          <w:lang w:eastAsia="ar-SA"/>
        </w:rPr>
        <w:t xml:space="preserve"> и </w:t>
      </w:r>
      <w:r w:rsidR="0082100A" w:rsidRPr="0082100A">
        <w:rPr>
          <w:position w:val="-12"/>
          <w:sz w:val="24"/>
          <w:szCs w:val="24"/>
          <w:lang w:eastAsia="ar-SA"/>
        </w:rPr>
        <w:pict>
          <v:shape id="_x0000_i1528" type="#_x0000_t75" style="width:99pt;height:18.75pt" filled="t">
            <v:fill color2="black" type="frame"/>
            <v:imagedata r:id="rId429"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е</w:t>
      </w:r>
      <w:proofErr w:type="gramStart"/>
      <w:r w:rsidRPr="009073EE">
        <w:rPr>
          <w:sz w:val="24"/>
          <w:szCs w:val="24"/>
          <w:lang w:eastAsia="ar-SA"/>
        </w:rPr>
        <w:t>2</w:t>
      </w:r>
      <w:proofErr w:type="gramEnd"/>
      <w:r w:rsidRPr="009073EE">
        <w:rPr>
          <w:sz w:val="24"/>
          <w:szCs w:val="24"/>
          <w:lang w:eastAsia="ar-SA"/>
        </w:rPr>
        <w:t xml:space="preserve">) </w:t>
      </w:r>
      <w:r w:rsidR="0082100A" w:rsidRPr="0082100A">
        <w:rPr>
          <w:position w:val="-12"/>
          <w:sz w:val="24"/>
          <w:szCs w:val="24"/>
          <w:lang w:eastAsia="ar-SA"/>
        </w:rPr>
        <w:pict>
          <v:shape id="_x0000_i1529" type="#_x0000_t75" style="width:143.25pt;height:18.75pt" filled="t">
            <v:fill color2="black" type="frame"/>
            <v:imagedata r:id="rId430" o:title=""/>
          </v:shape>
        </w:pict>
      </w:r>
      <w:r w:rsidRPr="009073EE">
        <w:rPr>
          <w:sz w:val="24"/>
          <w:szCs w:val="24"/>
          <w:lang w:eastAsia="ar-SA"/>
        </w:rPr>
        <w:t xml:space="preserve"> и </w:t>
      </w:r>
      <w:r w:rsidR="0082100A" w:rsidRPr="0082100A">
        <w:rPr>
          <w:position w:val="-12"/>
          <w:sz w:val="24"/>
          <w:szCs w:val="24"/>
          <w:lang w:eastAsia="ar-SA"/>
        </w:rPr>
        <w:pict>
          <v:shape id="_x0000_i1530" type="#_x0000_t75" style="width:140.25pt;height:18.75pt" filled="t">
            <v:fill color2="black" type="frame"/>
            <v:imagedata r:id="rId431"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2. а) Составить каноническое, параметрическое  и общее уравнение прямой, если она задана:</w:t>
      </w:r>
    </w:p>
    <w:p w:rsidR="009073EE" w:rsidRPr="009073EE" w:rsidRDefault="009073EE" w:rsidP="009073EE">
      <w:pPr>
        <w:suppressAutoHyphens/>
        <w:jc w:val="both"/>
        <w:rPr>
          <w:sz w:val="24"/>
          <w:szCs w:val="24"/>
          <w:lang w:eastAsia="ar-SA"/>
        </w:rPr>
      </w:pPr>
      <w:r w:rsidRPr="009073EE">
        <w:rPr>
          <w:sz w:val="24"/>
          <w:szCs w:val="24"/>
          <w:lang w:eastAsia="ar-SA"/>
        </w:rPr>
        <w:t>а1) точкой</w:t>
      </w:r>
      <w:proofErr w:type="gramStart"/>
      <w:r w:rsidRPr="009073EE">
        <w:rPr>
          <w:sz w:val="24"/>
          <w:szCs w:val="24"/>
          <w:lang w:eastAsia="ar-SA"/>
        </w:rPr>
        <w:t xml:space="preserve"> </w:t>
      </w:r>
      <w:r w:rsidRPr="009073EE">
        <w:rPr>
          <w:i/>
          <w:sz w:val="24"/>
          <w:szCs w:val="24"/>
          <w:lang w:eastAsia="ar-SA"/>
        </w:rPr>
        <w:t>А</w:t>
      </w:r>
      <w:proofErr w:type="gramEnd"/>
      <w:r w:rsidRPr="009073EE">
        <w:rPr>
          <w:i/>
          <w:sz w:val="24"/>
          <w:szCs w:val="24"/>
          <w:lang w:eastAsia="ar-SA"/>
        </w:rPr>
        <w:t xml:space="preserve"> (-1, 3, -4</w:t>
      </w:r>
      <w:r w:rsidRPr="009073EE">
        <w:rPr>
          <w:sz w:val="24"/>
          <w:szCs w:val="24"/>
          <w:lang w:eastAsia="ar-SA"/>
        </w:rPr>
        <w:t xml:space="preserve">) и направляющим вектором </w:t>
      </w:r>
      <w:r w:rsidR="0082100A" w:rsidRPr="0082100A">
        <w:rPr>
          <w:position w:val="-5"/>
          <w:sz w:val="24"/>
          <w:szCs w:val="24"/>
          <w:lang w:eastAsia="ar-SA"/>
        </w:rPr>
        <w:pict>
          <v:shape id="_x0000_i1531" type="#_x0000_t75" style="width:9.75pt;height:17.25pt" filled="t">
            <v:fill color2="black" type="frame"/>
            <v:imagedata r:id="rId207" o:title=""/>
          </v:shape>
        </w:pict>
      </w:r>
      <w:r w:rsidRPr="009073EE">
        <w:rPr>
          <w:sz w:val="24"/>
          <w:szCs w:val="24"/>
          <w:lang w:eastAsia="ar-SA"/>
        </w:rPr>
        <w:t>(1, 3, -2);</w:t>
      </w:r>
    </w:p>
    <w:p w:rsidR="009073EE" w:rsidRPr="009073EE" w:rsidRDefault="009073EE" w:rsidP="009073EE">
      <w:pPr>
        <w:suppressAutoHyphens/>
        <w:jc w:val="both"/>
        <w:rPr>
          <w:sz w:val="24"/>
          <w:szCs w:val="24"/>
          <w:lang w:eastAsia="ar-SA"/>
        </w:rPr>
      </w:pPr>
      <w:r w:rsidRPr="009073EE">
        <w:rPr>
          <w:sz w:val="24"/>
          <w:szCs w:val="24"/>
          <w:lang w:eastAsia="ar-SA"/>
        </w:rPr>
        <w:t>а2) точками</w:t>
      </w:r>
      <w:proofErr w:type="gramStart"/>
      <w:r w:rsidRPr="009073EE">
        <w:rPr>
          <w:sz w:val="24"/>
          <w:szCs w:val="24"/>
          <w:lang w:eastAsia="ar-SA"/>
        </w:rPr>
        <w:t xml:space="preserve"> </w:t>
      </w:r>
      <w:r w:rsidRPr="009073EE">
        <w:rPr>
          <w:i/>
          <w:sz w:val="24"/>
          <w:szCs w:val="24"/>
          <w:lang w:eastAsia="ar-SA"/>
        </w:rPr>
        <w:t>А</w:t>
      </w:r>
      <w:proofErr w:type="gramEnd"/>
      <w:r w:rsidRPr="009073EE">
        <w:rPr>
          <w:i/>
          <w:sz w:val="24"/>
          <w:szCs w:val="24"/>
          <w:lang w:eastAsia="ar-SA"/>
        </w:rPr>
        <w:t>(2,-1,-1</w:t>
      </w:r>
      <w:r w:rsidRPr="009073EE">
        <w:rPr>
          <w:sz w:val="24"/>
          <w:szCs w:val="24"/>
          <w:lang w:eastAsia="ar-SA"/>
        </w:rPr>
        <w:t xml:space="preserve">) и </w:t>
      </w:r>
      <w:r w:rsidRPr="009073EE">
        <w:rPr>
          <w:i/>
          <w:sz w:val="24"/>
          <w:szCs w:val="24"/>
          <w:lang w:eastAsia="ar-SA"/>
        </w:rPr>
        <w:t>В(3,3,-1</w: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б) Найти угол </w:t>
      </w:r>
      <w:proofErr w:type="gramStart"/>
      <w:r w:rsidRPr="009073EE">
        <w:rPr>
          <w:sz w:val="24"/>
          <w:szCs w:val="24"/>
          <w:lang w:eastAsia="ar-SA"/>
        </w:rPr>
        <w:t>между</w:t>
      </w:r>
      <w:proofErr w:type="gramEnd"/>
      <w:r w:rsidRPr="009073EE">
        <w:rPr>
          <w:sz w:val="24"/>
          <w:szCs w:val="24"/>
          <w:lang w:eastAsia="ar-SA"/>
        </w:rPr>
        <w:t xml:space="preserve"> прямыми:</w:t>
      </w:r>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1</w:t>
      </w:r>
      <w:proofErr w:type="gramEnd"/>
      <w:r w:rsidRPr="009073EE">
        <w:rPr>
          <w:sz w:val="24"/>
          <w:szCs w:val="24"/>
          <w:lang w:eastAsia="ar-SA"/>
        </w:rPr>
        <w:t>)</w:t>
      </w:r>
      <w:r w:rsidR="0082100A" w:rsidRPr="0082100A">
        <w:rPr>
          <w:position w:val="-28"/>
          <w:sz w:val="24"/>
          <w:szCs w:val="24"/>
          <w:lang w:eastAsia="ar-SA"/>
        </w:rPr>
        <w:pict>
          <v:shape id="_x0000_i1532" type="#_x0000_t75" style="width:134.25pt;height:36pt" filled="t">
            <v:fill color2="black" type="frame"/>
            <v:imagedata r:id="rId432" o:title=""/>
          </v:shape>
        </w:pict>
      </w:r>
      <w:r w:rsidRPr="009073EE">
        <w:rPr>
          <w:sz w:val="24"/>
          <w:szCs w:val="24"/>
          <w:lang w:eastAsia="ar-SA"/>
        </w:rPr>
        <w:t xml:space="preserve"> и </w:t>
      </w:r>
      <w:r w:rsidR="0082100A" w:rsidRPr="0082100A">
        <w:rPr>
          <w:position w:val="-56"/>
          <w:sz w:val="24"/>
          <w:szCs w:val="24"/>
          <w:lang w:eastAsia="ar-SA"/>
        </w:rPr>
        <w:pict>
          <v:shape id="_x0000_i1533" type="#_x0000_t75" style="width:92.25pt;height:63pt" filled="t">
            <v:fill color2="black" type="frame"/>
            <v:imagedata r:id="rId433"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2</w:t>
      </w:r>
      <w:proofErr w:type="gramEnd"/>
      <w:r w:rsidRPr="009073EE">
        <w:rPr>
          <w:sz w:val="24"/>
          <w:szCs w:val="24"/>
          <w:lang w:eastAsia="ar-SA"/>
        </w:rPr>
        <w:t xml:space="preserve">) </w:t>
      </w:r>
      <w:r w:rsidR="0082100A" w:rsidRPr="0082100A">
        <w:rPr>
          <w:position w:val="-28"/>
          <w:sz w:val="24"/>
          <w:szCs w:val="24"/>
          <w:lang w:eastAsia="ar-SA"/>
        </w:rPr>
        <w:pict>
          <v:shape id="_x0000_i1534" type="#_x0000_t75" style="width:135.75pt;height:36pt" filled="t">
            <v:fill color2="black" type="frame"/>
            <v:imagedata r:id="rId434" o:title=""/>
          </v:shape>
        </w:pict>
      </w:r>
      <w:r w:rsidRPr="009073EE">
        <w:rPr>
          <w:sz w:val="24"/>
          <w:szCs w:val="24"/>
          <w:lang w:eastAsia="ar-SA"/>
        </w:rPr>
        <w:t xml:space="preserve"> и </w:t>
      </w:r>
      <w:r w:rsidR="0082100A" w:rsidRPr="0082100A">
        <w:rPr>
          <w:position w:val="-28"/>
          <w:sz w:val="24"/>
          <w:szCs w:val="24"/>
          <w:lang w:eastAsia="ar-SA"/>
        </w:rPr>
        <w:pict>
          <v:shape id="_x0000_i1535" type="#_x0000_t75" style="width:137.25pt;height:36pt" filled="t">
            <v:fill color2="black" type="frame"/>
            <v:imagedata r:id="rId435"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в) Составить каноническое, параметрическое  и общее уравнение </w:t>
      </w:r>
      <w:proofErr w:type="gramStart"/>
      <w:r w:rsidRPr="009073EE">
        <w:rPr>
          <w:sz w:val="24"/>
          <w:szCs w:val="24"/>
          <w:lang w:eastAsia="ar-SA"/>
        </w:rPr>
        <w:t>прямой</w:t>
      </w:r>
      <w:proofErr w:type="gramEnd"/>
      <w:r w:rsidRPr="009073EE">
        <w:rPr>
          <w:sz w:val="24"/>
          <w:szCs w:val="24"/>
          <w:lang w:eastAsia="ar-SA"/>
        </w:rPr>
        <w:t>, проходящей через точку</w:t>
      </w:r>
      <w:r w:rsidR="0082100A" w:rsidRPr="0082100A">
        <w:rPr>
          <w:position w:val="-12"/>
          <w:sz w:val="24"/>
          <w:szCs w:val="24"/>
          <w:lang w:eastAsia="ar-SA"/>
        </w:rPr>
        <w:pict>
          <v:shape id="_x0000_i1536" type="#_x0000_t75" style="width:75pt;height:18.75pt" filled="t">
            <v:fill color2="black" type="frame"/>
            <v:imagedata r:id="rId436" o:title=""/>
          </v:shape>
        </w:pict>
      </w:r>
      <w:r w:rsidRPr="009073EE">
        <w:rPr>
          <w:sz w:val="24"/>
          <w:szCs w:val="24"/>
          <w:lang w:eastAsia="ar-SA"/>
        </w:rPr>
        <w:t xml:space="preserve"> если:</w:t>
      </w:r>
    </w:p>
    <w:p w:rsidR="009073EE" w:rsidRPr="009073EE" w:rsidRDefault="009073EE" w:rsidP="009073EE">
      <w:pPr>
        <w:suppressAutoHyphens/>
        <w:jc w:val="both"/>
        <w:rPr>
          <w:sz w:val="24"/>
          <w:szCs w:val="24"/>
          <w:lang w:eastAsia="ar-SA"/>
        </w:rPr>
      </w:pPr>
      <w:r w:rsidRPr="009073EE">
        <w:rPr>
          <w:sz w:val="24"/>
          <w:szCs w:val="24"/>
          <w:lang w:eastAsia="ar-SA"/>
        </w:rPr>
        <w:t>в</w:t>
      </w:r>
      <w:proofErr w:type="gramStart"/>
      <w:r w:rsidRPr="009073EE">
        <w:rPr>
          <w:sz w:val="24"/>
          <w:szCs w:val="24"/>
          <w:lang w:eastAsia="ar-SA"/>
        </w:rPr>
        <w:t>1</w:t>
      </w:r>
      <w:proofErr w:type="gramEnd"/>
      <w:r w:rsidRPr="009073EE">
        <w:rPr>
          <w:sz w:val="24"/>
          <w:szCs w:val="24"/>
          <w:lang w:eastAsia="ar-SA"/>
        </w:rPr>
        <w:t xml:space="preserve">) она параллельна прямой </w:t>
      </w:r>
      <w:r w:rsidR="0082100A" w:rsidRPr="0082100A">
        <w:rPr>
          <w:position w:val="-56"/>
          <w:sz w:val="24"/>
          <w:szCs w:val="24"/>
          <w:lang w:eastAsia="ar-SA"/>
        </w:rPr>
        <w:pict>
          <v:shape id="_x0000_i1537" type="#_x0000_t75" style="width:83.25pt;height:63pt" filled="t">
            <v:fill color2="black" type="frame"/>
            <v:imagedata r:id="rId437" o:title=""/>
          </v:shape>
        </w:pict>
      </w:r>
      <w:r w:rsidRPr="009073EE">
        <w:rPr>
          <w:sz w:val="24"/>
          <w:szCs w:val="24"/>
          <w:lang w:eastAsia="ar-SA"/>
        </w:rPr>
        <w:t xml:space="preserve">;                                  в2) параллельна оси </w:t>
      </w:r>
      <w:r w:rsidR="0082100A" w:rsidRPr="0082100A">
        <w:rPr>
          <w:position w:val="-12"/>
          <w:sz w:val="24"/>
          <w:szCs w:val="24"/>
          <w:lang w:eastAsia="ar-SA"/>
        </w:rPr>
        <w:pict>
          <v:shape id="_x0000_i1538" type="#_x0000_t75" style="width:29.25pt;height:18pt" filled="t">
            <v:fill color2="black" type="frame"/>
            <v:imagedata r:id="rId412"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proofErr w:type="gramStart"/>
      <w:r w:rsidRPr="009073EE">
        <w:rPr>
          <w:sz w:val="24"/>
          <w:szCs w:val="24"/>
          <w:lang w:eastAsia="ar-SA"/>
        </w:rPr>
        <w:t xml:space="preserve">в3) перпендикулярна плоскости </w:t>
      </w:r>
      <w:r w:rsidR="0082100A" w:rsidRPr="0082100A">
        <w:rPr>
          <w:position w:val="-12"/>
          <w:sz w:val="24"/>
          <w:szCs w:val="24"/>
          <w:lang w:eastAsia="ar-SA"/>
        </w:rPr>
        <w:pict>
          <v:shape id="_x0000_i1539" type="#_x0000_t75" style="width:126.75pt;height:18pt" filled="t">
            <v:fill color2="black" type="frame"/>
            <v:imagedata r:id="rId438" o:title=""/>
          </v:shape>
        </w:pict>
      </w:r>
      <w:r w:rsidRPr="009073EE">
        <w:rPr>
          <w:sz w:val="24"/>
          <w:szCs w:val="24"/>
          <w:lang w:eastAsia="ar-SA"/>
        </w:rPr>
        <w:t>.</w:t>
      </w:r>
      <w:proofErr w:type="gramEnd"/>
    </w:p>
    <w:p w:rsidR="009073EE" w:rsidRPr="009073EE" w:rsidRDefault="009073EE" w:rsidP="009073EE">
      <w:pPr>
        <w:suppressAutoHyphens/>
        <w:jc w:val="both"/>
        <w:rPr>
          <w:sz w:val="24"/>
          <w:szCs w:val="24"/>
          <w:lang w:eastAsia="ar-SA"/>
        </w:rPr>
      </w:pPr>
      <w:r w:rsidRPr="009073EE">
        <w:rPr>
          <w:sz w:val="24"/>
          <w:szCs w:val="24"/>
          <w:lang w:eastAsia="ar-SA"/>
        </w:rPr>
        <w:t xml:space="preserve">г) Определить направляющие косинусы </w:t>
      </w:r>
      <w:proofErr w:type="gramStart"/>
      <w:r w:rsidRPr="009073EE">
        <w:rPr>
          <w:sz w:val="24"/>
          <w:szCs w:val="24"/>
          <w:lang w:eastAsia="ar-SA"/>
        </w:rPr>
        <w:t>прямой</w:t>
      </w:r>
      <w:proofErr w:type="gramEnd"/>
      <w:r w:rsidRPr="009073EE">
        <w:rPr>
          <w:sz w:val="24"/>
          <w:szCs w:val="24"/>
          <w:lang w:eastAsia="ar-SA"/>
        </w:rPr>
        <w:t xml:space="preserve"> </w:t>
      </w:r>
      <w:r w:rsidR="0082100A" w:rsidRPr="0082100A">
        <w:rPr>
          <w:position w:val="-56"/>
          <w:sz w:val="24"/>
          <w:szCs w:val="24"/>
          <w:lang w:eastAsia="ar-SA"/>
        </w:rPr>
        <w:pict>
          <v:shape id="_x0000_i1540" type="#_x0000_t75" style="width:83.25pt;height:63pt" filled="t">
            <v:fill color2="black" type="frame"/>
            <v:imagedata r:id="rId439"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е) Найти расстояние от точки </w:t>
      </w:r>
      <w:r w:rsidR="0082100A" w:rsidRPr="0082100A">
        <w:rPr>
          <w:position w:val="-12"/>
          <w:sz w:val="24"/>
          <w:szCs w:val="24"/>
          <w:lang w:eastAsia="ar-SA"/>
        </w:rPr>
        <w:pict>
          <v:shape id="_x0000_i1541" type="#_x0000_t75" style="width:65.25pt;height:18.75pt" filled="t">
            <v:fill color2="black" type="frame"/>
            <v:imagedata r:id="rId440" o:title=""/>
          </v:shape>
        </w:pict>
      </w:r>
      <w:r w:rsidRPr="009073EE">
        <w:rPr>
          <w:sz w:val="24"/>
          <w:szCs w:val="24"/>
          <w:lang w:eastAsia="ar-SA"/>
        </w:rPr>
        <w:t xml:space="preserve"> </w:t>
      </w:r>
      <w:proofErr w:type="gramStart"/>
      <w:r w:rsidRPr="009073EE">
        <w:rPr>
          <w:sz w:val="24"/>
          <w:szCs w:val="24"/>
          <w:lang w:eastAsia="ar-SA"/>
        </w:rPr>
        <w:t>до</w:t>
      </w:r>
      <w:proofErr w:type="gramEnd"/>
      <w:r w:rsidRPr="009073EE">
        <w:rPr>
          <w:sz w:val="24"/>
          <w:szCs w:val="24"/>
          <w:lang w:eastAsia="ar-SA"/>
        </w:rPr>
        <w:t xml:space="preserve"> прямой </w:t>
      </w:r>
      <w:r w:rsidR="0082100A" w:rsidRPr="0082100A">
        <w:rPr>
          <w:position w:val="-56"/>
          <w:sz w:val="24"/>
          <w:szCs w:val="24"/>
          <w:lang w:eastAsia="ar-SA"/>
        </w:rPr>
        <w:pict>
          <v:shape id="_x0000_i1542" type="#_x0000_t75" style="width:83.25pt;height:63pt" filled="t">
            <v:fill color2="black" type="frame"/>
            <v:imagedata r:id="rId441"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p>
    <w:p w:rsidR="009073EE" w:rsidRPr="009073EE" w:rsidRDefault="009073EE" w:rsidP="009073EE">
      <w:pPr>
        <w:suppressAutoHyphens/>
        <w:jc w:val="both"/>
        <w:rPr>
          <w:sz w:val="24"/>
          <w:szCs w:val="24"/>
          <w:lang w:eastAsia="ar-SA"/>
        </w:rPr>
      </w:pPr>
      <w:r w:rsidRPr="009073EE">
        <w:rPr>
          <w:sz w:val="24"/>
          <w:szCs w:val="24"/>
          <w:lang w:eastAsia="ar-SA"/>
        </w:rPr>
        <w:t xml:space="preserve">3. а) Исследовать взаимное расположение </w:t>
      </w:r>
      <w:proofErr w:type="gramStart"/>
      <w:r w:rsidRPr="009073EE">
        <w:rPr>
          <w:sz w:val="24"/>
          <w:szCs w:val="24"/>
          <w:lang w:eastAsia="ar-SA"/>
        </w:rPr>
        <w:t>прямых</w:t>
      </w:r>
      <w:proofErr w:type="gramEnd"/>
      <w:r w:rsidRPr="009073EE">
        <w:rPr>
          <w:sz w:val="24"/>
          <w:szCs w:val="24"/>
          <w:lang w:eastAsia="ar-SA"/>
        </w:rPr>
        <w:t xml:space="preserve"> в пространстве:</w:t>
      </w:r>
    </w:p>
    <w:p w:rsidR="009073EE" w:rsidRPr="009073EE" w:rsidRDefault="009073EE" w:rsidP="009073EE">
      <w:pPr>
        <w:suppressAutoHyphens/>
        <w:jc w:val="both"/>
        <w:rPr>
          <w:sz w:val="24"/>
          <w:szCs w:val="24"/>
          <w:lang w:eastAsia="ar-SA"/>
        </w:rPr>
      </w:pPr>
      <w:r w:rsidRPr="009073EE">
        <w:rPr>
          <w:sz w:val="24"/>
          <w:szCs w:val="24"/>
          <w:lang w:eastAsia="ar-SA"/>
        </w:rPr>
        <w:t>а</w:t>
      </w:r>
      <w:proofErr w:type="gramStart"/>
      <w:r w:rsidRPr="009073EE">
        <w:rPr>
          <w:sz w:val="24"/>
          <w:szCs w:val="24"/>
          <w:lang w:eastAsia="ar-SA"/>
        </w:rPr>
        <w:t>1</w:t>
      </w:r>
      <w:proofErr w:type="gramEnd"/>
      <w:r w:rsidRPr="009073EE">
        <w:rPr>
          <w:sz w:val="24"/>
          <w:szCs w:val="24"/>
          <w:lang w:eastAsia="ar-SA"/>
        </w:rPr>
        <w:t xml:space="preserve">) </w:t>
      </w:r>
      <w:r w:rsidR="0082100A" w:rsidRPr="0082100A">
        <w:rPr>
          <w:position w:val="-34"/>
          <w:sz w:val="24"/>
          <w:szCs w:val="24"/>
          <w:lang w:eastAsia="ar-SA"/>
        </w:rPr>
        <w:pict>
          <v:shape id="_x0000_i1543" type="#_x0000_t75" style="width:129pt;height:41.25pt" filled="t">
            <v:fill color2="black" type="frame"/>
            <v:imagedata r:id="rId442" o:title=""/>
          </v:shape>
        </w:pict>
      </w:r>
      <w:r w:rsidRPr="009073EE">
        <w:rPr>
          <w:sz w:val="24"/>
          <w:szCs w:val="24"/>
          <w:lang w:eastAsia="ar-SA"/>
        </w:rPr>
        <w:t xml:space="preserve"> и </w:t>
      </w:r>
      <w:r w:rsidR="0082100A" w:rsidRPr="0082100A">
        <w:rPr>
          <w:position w:val="-34"/>
          <w:sz w:val="24"/>
          <w:szCs w:val="24"/>
          <w:lang w:eastAsia="ar-SA"/>
        </w:rPr>
        <w:pict>
          <v:shape id="_x0000_i1544" type="#_x0000_t75" style="width:114.75pt;height:41.25pt" filled="t">
            <v:fill color2="black" type="frame"/>
            <v:imagedata r:id="rId443" o:title=""/>
          </v:shape>
        </w:pict>
      </w:r>
      <w:r w:rsidRPr="009073EE">
        <w:rPr>
          <w:sz w:val="24"/>
          <w:szCs w:val="24"/>
          <w:lang w:eastAsia="ar-SA"/>
        </w:rPr>
        <w:t xml:space="preserve">; а2) </w:t>
      </w:r>
      <w:r w:rsidR="0082100A" w:rsidRPr="0082100A">
        <w:rPr>
          <w:position w:val="-56"/>
          <w:sz w:val="24"/>
          <w:szCs w:val="24"/>
          <w:lang w:eastAsia="ar-SA"/>
        </w:rPr>
        <w:pict>
          <v:shape id="_x0000_i1545" type="#_x0000_t75" style="width:89.25pt;height:63pt" filled="t">
            <v:fill color2="black" type="frame"/>
            <v:imagedata r:id="rId444" o:title=""/>
          </v:shape>
        </w:pict>
      </w:r>
      <w:r w:rsidRPr="009073EE">
        <w:rPr>
          <w:sz w:val="24"/>
          <w:szCs w:val="24"/>
          <w:lang w:eastAsia="ar-SA"/>
        </w:rPr>
        <w:t xml:space="preserve"> и </w:t>
      </w:r>
      <w:r w:rsidR="0082100A" w:rsidRPr="0082100A">
        <w:rPr>
          <w:position w:val="-56"/>
          <w:sz w:val="24"/>
          <w:szCs w:val="24"/>
          <w:lang w:eastAsia="ar-SA"/>
        </w:rPr>
        <w:pict>
          <v:shape id="_x0000_i1546" type="#_x0000_t75" style="width:87.75pt;height:63pt" filled="t">
            <v:fill color2="black" type="frame"/>
            <v:imagedata r:id="rId445"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а3) </w:t>
      </w:r>
      <w:r w:rsidR="0082100A" w:rsidRPr="0082100A">
        <w:rPr>
          <w:position w:val="-56"/>
          <w:sz w:val="24"/>
          <w:szCs w:val="24"/>
          <w:lang w:eastAsia="ar-SA"/>
        </w:rPr>
        <w:pict>
          <v:shape id="_x0000_i1547" type="#_x0000_t75" style="width:80.25pt;height:63pt" filled="t">
            <v:fill color2="black" type="frame"/>
            <v:imagedata r:id="rId446" o:title=""/>
          </v:shape>
        </w:pict>
      </w:r>
      <w:r w:rsidRPr="009073EE">
        <w:rPr>
          <w:sz w:val="24"/>
          <w:szCs w:val="24"/>
          <w:lang w:eastAsia="ar-SA"/>
        </w:rPr>
        <w:t xml:space="preserve">и </w:t>
      </w:r>
      <w:r w:rsidR="0082100A" w:rsidRPr="0082100A">
        <w:rPr>
          <w:position w:val="-56"/>
          <w:sz w:val="24"/>
          <w:szCs w:val="24"/>
          <w:lang w:eastAsia="ar-SA"/>
        </w:rPr>
        <w:pict>
          <v:shape id="_x0000_i1548" type="#_x0000_t75" style="width:87.75pt;height:63pt" filled="t">
            <v:fill color2="black" type="frame"/>
            <v:imagedata r:id="rId447" o:title=""/>
          </v:shape>
        </w:pict>
      </w:r>
      <w:r w:rsidRPr="009073EE">
        <w:rPr>
          <w:sz w:val="24"/>
          <w:szCs w:val="24"/>
          <w:lang w:eastAsia="ar-SA"/>
        </w:rPr>
        <w:t>; а</w:t>
      </w:r>
      <w:proofErr w:type="gramStart"/>
      <w:r w:rsidRPr="009073EE">
        <w:rPr>
          <w:sz w:val="24"/>
          <w:szCs w:val="24"/>
          <w:lang w:eastAsia="ar-SA"/>
        </w:rPr>
        <w:t>4</w:t>
      </w:r>
      <w:proofErr w:type="gramEnd"/>
      <w:r w:rsidRPr="009073EE">
        <w:rPr>
          <w:sz w:val="24"/>
          <w:szCs w:val="24"/>
          <w:lang w:eastAsia="ar-SA"/>
        </w:rPr>
        <w:t xml:space="preserve">) </w:t>
      </w:r>
      <w:r w:rsidR="0082100A" w:rsidRPr="0082100A">
        <w:rPr>
          <w:position w:val="-56"/>
          <w:sz w:val="24"/>
          <w:szCs w:val="24"/>
          <w:lang w:eastAsia="ar-SA"/>
        </w:rPr>
        <w:pict>
          <v:shape id="_x0000_i1549" type="#_x0000_t75" style="width:78.75pt;height:63pt" filled="t">
            <v:fill color2="black" type="frame"/>
            <v:imagedata r:id="rId448" o:title=""/>
          </v:shape>
        </w:pict>
      </w:r>
      <w:r w:rsidRPr="009073EE">
        <w:rPr>
          <w:sz w:val="24"/>
          <w:szCs w:val="24"/>
          <w:lang w:eastAsia="ar-SA"/>
        </w:rPr>
        <w:t xml:space="preserve">и </w:t>
      </w:r>
      <w:r w:rsidR="0082100A" w:rsidRPr="0082100A">
        <w:rPr>
          <w:position w:val="-56"/>
          <w:sz w:val="24"/>
          <w:szCs w:val="24"/>
          <w:lang w:eastAsia="ar-SA"/>
        </w:rPr>
        <w:pict>
          <v:shape id="_x0000_i1550" type="#_x0000_t75" style="width:90pt;height:63pt" filled="t">
            <v:fill color2="black" type="frame"/>
            <v:imagedata r:id="rId449"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1</w:t>
      </w:r>
      <w:proofErr w:type="gramEnd"/>
      <w:r w:rsidRPr="009073EE">
        <w:rPr>
          <w:sz w:val="24"/>
          <w:szCs w:val="24"/>
          <w:lang w:eastAsia="ar-SA"/>
        </w:rPr>
        <w:t xml:space="preserve">) Доказать, что прямая и плоскость пересекаются, найти точку пересечения, если </w:t>
      </w:r>
    </w:p>
    <w:p w:rsidR="009073EE" w:rsidRPr="009073EE" w:rsidRDefault="0082100A" w:rsidP="009073EE">
      <w:pPr>
        <w:suppressAutoHyphens/>
        <w:jc w:val="both"/>
        <w:rPr>
          <w:sz w:val="24"/>
          <w:szCs w:val="24"/>
          <w:lang w:eastAsia="ar-SA"/>
        </w:rPr>
      </w:pPr>
      <w:r w:rsidRPr="0082100A">
        <w:rPr>
          <w:position w:val="-44"/>
          <w:sz w:val="24"/>
          <w:szCs w:val="24"/>
          <w:lang w:eastAsia="ar-SA"/>
        </w:rPr>
        <w:lastRenderedPageBreak/>
        <w:pict>
          <v:shape id="_x0000_i1551" type="#_x0000_t75" style="width:71.25pt;height:56.25pt" filled="t">
            <v:fill color2="black" type="frame"/>
            <v:imagedata r:id="rId450" o:title=""/>
          </v:shape>
        </w:pict>
      </w:r>
      <w:r w:rsidR="009073EE" w:rsidRPr="009073EE">
        <w:rPr>
          <w:sz w:val="24"/>
          <w:szCs w:val="24"/>
          <w:lang w:eastAsia="ar-SA"/>
        </w:rPr>
        <w:t xml:space="preserve">  ,     </w:t>
      </w:r>
      <w:r w:rsidRPr="0082100A">
        <w:rPr>
          <w:position w:val="-6"/>
          <w:sz w:val="24"/>
          <w:szCs w:val="24"/>
          <w:lang w:eastAsia="ar-SA"/>
        </w:rPr>
        <w:pict>
          <v:shape id="_x0000_i1552" type="#_x0000_t75" style="width:11.25pt;height:11.25pt" filled="t">
            <v:fill color2="black" type="frame"/>
            <v:imagedata r:id="rId451" o:title=""/>
          </v:shape>
        </w:pict>
      </w:r>
      <w:r w:rsidR="009073EE" w:rsidRPr="009073EE">
        <w:rPr>
          <w:sz w:val="24"/>
          <w:szCs w:val="24"/>
          <w:lang w:eastAsia="ar-SA"/>
        </w:rPr>
        <w:t>: 4</w:t>
      </w:r>
      <w:r w:rsidR="009073EE" w:rsidRPr="009073EE">
        <w:rPr>
          <w:sz w:val="24"/>
          <w:szCs w:val="24"/>
          <w:lang w:val="en-US" w:eastAsia="ar-SA"/>
        </w:rPr>
        <w:t>x</w:t>
      </w:r>
      <w:r w:rsidR="009073EE" w:rsidRPr="009073EE">
        <w:rPr>
          <w:sz w:val="24"/>
          <w:szCs w:val="24"/>
          <w:lang w:eastAsia="ar-SA"/>
        </w:rPr>
        <w:t>+3</w:t>
      </w:r>
      <w:r w:rsidR="009073EE" w:rsidRPr="009073EE">
        <w:rPr>
          <w:sz w:val="24"/>
          <w:szCs w:val="24"/>
          <w:lang w:val="en-US" w:eastAsia="ar-SA"/>
        </w:rPr>
        <w:t>y</w:t>
      </w:r>
      <w:r w:rsidR="009073EE" w:rsidRPr="009073EE">
        <w:rPr>
          <w:sz w:val="24"/>
          <w:szCs w:val="24"/>
          <w:lang w:eastAsia="ar-SA"/>
        </w:rPr>
        <w:t>+2</w:t>
      </w:r>
      <w:r w:rsidR="009073EE" w:rsidRPr="009073EE">
        <w:rPr>
          <w:sz w:val="24"/>
          <w:szCs w:val="24"/>
          <w:lang w:val="en-US" w:eastAsia="ar-SA"/>
        </w:rPr>
        <w:t>z</w:t>
      </w:r>
      <w:r w:rsidR="009073EE" w:rsidRPr="009073EE">
        <w:rPr>
          <w:sz w:val="24"/>
          <w:szCs w:val="24"/>
          <w:lang w:eastAsia="ar-SA"/>
        </w:rPr>
        <w:t>+18=0.</w:t>
      </w:r>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2</w:t>
      </w:r>
      <w:proofErr w:type="gramEnd"/>
      <w:r w:rsidRPr="009073EE">
        <w:rPr>
          <w:sz w:val="24"/>
          <w:szCs w:val="24"/>
          <w:lang w:eastAsia="ar-SA"/>
        </w:rPr>
        <w:t xml:space="preserve">) Установить взаимное расположение прямой </w:t>
      </w:r>
      <w:r w:rsidR="0082100A" w:rsidRPr="0082100A">
        <w:rPr>
          <w:position w:val="-56"/>
          <w:sz w:val="24"/>
          <w:szCs w:val="24"/>
          <w:lang w:eastAsia="ar-SA"/>
        </w:rPr>
        <w:pict>
          <v:shape id="_x0000_i1553" type="#_x0000_t75" style="width:83.25pt;height:63pt" filled="t">
            <v:fill color2="black" type="frame"/>
            <v:imagedata r:id="rId452" o:title=""/>
          </v:shape>
        </w:pict>
      </w:r>
      <w:r w:rsidRPr="009073EE">
        <w:rPr>
          <w:sz w:val="24"/>
          <w:szCs w:val="24"/>
          <w:lang w:eastAsia="ar-SA"/>
        </w:rPr>
        <w:t xml:space="preserve">и плоскости </w:t>
      </w:r>
      <w:r w:rsidR="0082100A" w:rsidRPr="0082100A">
        <w:rPr>
          <w:position w:val="-12"/>
          <w:sz w:val="24"/>
          <w:szCs w:val="24"/>
          <w:lang w:eastAsia="ar-SA"/>
        </w:rPr>
        <w:pict>
          <v:shape id="_x0000_i1554" type="#_x0000_t75" style="width:140.25pt;height:18pt" filled="t">
            <v:fill color2="black" type="frame"/>
            <v:imagedata r:id="rId453"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proofErr w:type="gramStart"/>
      <w:r w:rsidRPr="009073EE">
        <w:rPr>
          <w:sz w:val="24"/>
          <w:szCs w:val="24"/>
          <w:lang w:eastAsia="ar-SA"/>
        </w:rPr>
        <w:t xml:space="preserve">б3) Установить взаимное расположение прямой </w:t>
      </w:r>
      <w:r w:rsidR="0082100A" w:rsidRPr="0082100A">
        <w:rPr>
          <w:position w:val="-28"/>
          <w:sz w:val="24"/>
          <w:szCs w:val="24"/>
          <w:lang w:eastAsia="ar-SA"/>
        </w:rPr>
        <w:pict>
          <v:shape id="_x0000_i1555" type="#_x0000_t75" style="width:137.25pt;height:36pt" filled="t">
            <v:fill color2="black" type="frame"/>
            <v:imagedata r:id="rId454" o:title=""/>
          </v:shape>
        </w:pict>
      </w:r>
      <w:r w:rsidRPr="009073EE">
        <w:rPr>
          <w:sz w:val="24"/>
          <w:szCs w:val="24"/>
          <w:lang w:eastAsia="ar-SA"/>
        </w:rPr>
        <w:t xml:space="preserve"> и плоскости </w:t>
      </w:r>
      <w:r w:rsidR="0082100A" w:rsidRPr="0082100A">
        <w:rPr>
          <w:position w:val="-12"/>
          <w:sz w:val="24"/>
          <w:szCs w:val="24"/>
          <w:lang w:eastAsia="ar-SA"/>
        </w:rPr>
        <w:pict>
          <v:shape id="_x0000_i1556" type="#_x0000_t75" style="width:132.75pt;height:18pt" filled="t">
            <v:fill color2="black" type="frame"/>
            <v:imagedata r:id="rId455" o:title=""/>
          </v:shape>
        </w:pict>
      </w:r>
      <w:r w:rsidRPr="009073EE">
        <w:rPr>
          <w:sz w:val="24"/>
          <w:szCs w:val="24"/>
          <w:lang w:eastAsia="ar-SA"/>
        </w:rPr>
        <w:t>.</w:t>
      </w:r>
      <w:proofErr w:type="gramEnd"/>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4</w:t>
      </w:r>
      <w:proofErr w:type="gramEnd"/>
      <w:r w:rsidRPr="009073EE">
        <w:rPr>
          <w:sz w:val="24"/>
          <w:szCs w:val="24"/>
          <w:lang w:eastAsia="ar-SA"/>
        </w:rPr>
        <w:t xml:space="preserve">) Найти угол между прямой </w:t>
      </w:r>
      <w:r w:rsidR="0082100A" w:rsidRPr="0082100A">
        <w:rPr>
          <w:position w:val="-56"/>
          <w:sz w:val="24"/>
          <w:szCs w:val="24"/>
          <w:lang w:eastAsia="ar-SA"/>
        </w:rPr>
        <w:pict>
          <v:shape id="_x0000_i1557" type="#_x0000_t75" style="width:78pt;height:63pt" filled="t">
            <v:fill color2="black" type="frame"/>
            <v:imagedata r:id="rId456" o:title=""/>
          </v:shape>
        </w:pict>
      </w:r>
      <w:r w:rsidRPr="009073EE">
        <w:rPr>
          <w:sz w:val="24"/>
          <w:szCs w:val="24"/>
          <w:lang w:eastAsia="ar-SA"/>
        </w:rPr>
        <w:t xml:space="preserve">и плоскостью </w:t>
      </w:r>
      <w:r w:rsidR="0082100A" w:rsidRPr="0082100A">
        <w:rPr>
          <w:position w:val="-12"/>
          <w:sz w:val="24"/>
          <w:szCs w:val="24"/>
          <w:lang w:eastAsia="ar-SA"/>
        </w:rPr>
        <w:pict>
          <v:shape id="_x0000_i1558" type="#_x0000_t75" style="width:135.75pt;height:18pt" filled="t">
            <v:fill color2="black" type="frame"/>
            <v:imagedata r:id="rId457"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в) Исследовать  взаимное расположение плоскостей </w:t>
      </w:r>
      <w:r w:rsidR="0082100A" w:rsidRPr="0082100A">
        <w:rPr>
          <w:position w:val="-10"/>
          <w:sz w:val="24"/>
          <w:szCs w:val="24"/>
          <w:lang w:eastAsia="ar-SA"/>
        </w:rPr>
        <w:pict>
          <v:shape id="_x0000_i1559" type="#_x0000_t75" style="width:14.25pt;height:17.25pt" filled="t">
            <v:fill color2="black" type="frame"/>
            <v:imagedata r:id="rId458" o:title=""/>
          </v:shape>
        </w:pict>
      </w:r>
      <w:proofErr w:type="gramStart"/>
      <w:r w:rsidRPr="009073EE">
        <w:rPr>
          <w:sz w:val="24"/>
          <w:szCs w:val="24"/>
          <w:lang w:eastAsia="ar-SA"/>
        </w:rPr>
        <w:t xml:space="preserve"> :</w:t>
      </w:r>
      <w:proofErr w:type="gramEnd"/>
      <w:r w:rsidRPr="009073EE">
        <w:rPr>
          <w:sz w:val="24"/>
          <w:szCs w:val="24"/>
          <w:lang w:eastAsia="ar-SA"/>
        </w:rPr>
        <w:t xml:space="preserve"> 3х+2у+2=5; </w:t>
      </w:r>
      <w:r w:rsidR="0082100A" w:rsidRPr="0082100A">
        <w:rPr>
          <w:position w:val="-10"/>
          <w:sz w:val="24"/>
          <w:szCs w:val="24"/>
          <w:lang w:eastAsia="ar-SA"/>
        </w:rPr>
        <w:pict>
          <v:shape id="_x0000_i1560" type="#_x0000_t75" style="width:15pt;height:17.25pt" filled="t">
            <v:fill color2="black" type="frame"/>
            <v:imagedata r:id="rId459" o:title=""/>
          </v:shape>
        </w:pict>
      </w:r>
      <w:r w:rsidRPr="009073EE">
        <w:rPr>
          <w:sz w:val="24"/>
          <w:szCs w:val="24"/>
          <w:lang w:eastAsia="ar-SA"/>
        </w:rPr>
        <w:t>: 2х+у+3</w:t>
      </w:r>
      <w:r w:rsidRPr="009073EE">
        <w:rPr>
          <w:sz w:val="24"/>
          <w:szCs w:val="24"/>
          <w:lang w:val="en-US" w:eastAsia="ar-SA"/>
        </w:rPr>
        <w:t>z</w:t>
      </w:r>
      <w:r w:rsidRPr="009073EE">
        <w:rPr>
          <w:sz w:val="24"/>
          <w:szCs w:val="24"/>
          <w:lang w:eastAsia="ar-SA"/>
        </w:rPr>
        <w:t>=11;</w:t>
      </w:r>
    </w:p>
    <w:p w:rsidR="009073EE" w:rsidRPr="009073EE" w:rsidRDefault="0082100A" w:rsidP="009073EE">
      <w:pPr>
        <w:suppressAutoHyphens/>
        <w:jc w:val="both"/>
        <w:rPr>
          <w:sz w:val="24"/>
          <w:szCs w:val="24"/>
          <w:lang w:eastAsia="ar-SA"/>
        </w:rPr>
      </w:pPr>
      <w:r w:rsidRPr="0082100A">
        <w:rPr>
          <w:position w:val="-12"/>
          <w:sz w:val="24"/>
          <w:szCs w:val="24"/>
          <w:lang w:eastAsia="ar-SA"/>
        </w:rPr>
        <w:pict>
          <v:shape id="_x0000_i1561" type="#_x0000_t75" style="width:15pt;height:18pt" filled="t">
            <v:fill color2="black" type="frame"/>
            <v:imagedata r:id="rId460" o:title=""/>
          </v:shape>
        </w:pict>
      </w:r>
      <w:r w:rsidR="009073EE" w:rsidRPr="009073EE">
        <w:rPr>
          <w:sz w:val="24"/>
          <w:szCs w:val="24"/>
          <w:lang w:eastAsia="ar-SA"/>
        </w:rPr>
        <w:t>: 2х+3у+</w:t>
      </w:r>
      <w:r w:rsidR="009073EE" w:rsidRPr="009073EE">
        <w:rPr>
          <w:sz w:val="24"/>
          <w:szCs w:val="24"/>
          <w:lang w:val="en-US" w:eastAsia="ar-SA"/>
        </w:rPr>
        <w:t>z</w:t>
      </w:r>
      <w:r w:rsidR="009073EE" w:rsidRPr="009073EE">
        <w:rPr>
          <w:sz w:val="24"/>
          <w:szCs w:val="24"/>
          <w:lang w:eastAsia="ar-SA"/>
        </w:rPr>
        <w:t>=1.</w:t>
      </w:r>
    </w:p>
    <w:p w:rsidR="009073EE" w:rsidRPr="009073EE" w:rsidRDefault="009073EE" w:rsidP="009073EE">
      <w:pPr>
        <w:suppressAutoHyphens/>
        <w:jc w:val="both"/>
        <w:rPr>
          <w:sz w:val="24"/>
          <w:szCs w:val="24"/>
          <w:lang w:eastAsia="ar-SA"/>
        </w:rPr>
      </w:pPr>
      <w:r w:rsidRPr="009073EE">
        <w:rPr>
          <w:sz w:val="24"/>
          <w:szCs w:val="24"/>
          <w:lang w:eastAsia="ar-SA"/>
        </w:rPr>
        <w:t xml:space="preserve">г) Составить уравнение плоскости, проходящей через точку </w:t>
      </w:r>
      <w:r w:rsidRPr="009073EE">
        <w:rPr>
          <w:i/>
          <w:sz w:val="24"/>
          <w:szCs w:val="24"/>
          <w:lang w:val="en-US" w:eastAsia="ar-SA"/>
        </w:rPr>
        <w:t>P</w:t>
      </w:r>
      <w:r w:rsidRPr="009073EE">
        <w:rPr>
          <w:i/>
          <w:sz w:val="24"/>
          <w:szCs w:val="24"/>
          <w:lang w:eastAsia="ar-SA"/>
        </w:rPr>
        <w:t>(4,-1,1</w:t>
      </w:r>
      <w:r w:rsidRPr="009073EE">
        <w:rPr>
          <w:sz w:val="24"/>
          <w:szCs w:val="24"/>
          <w:lang w:eastAsia="ar-SA"/>
        </w:rPr>
        <w:t>) и прямую</w:t>
      </w:r>
      <w:r w:rsidR="0082100A" w:rsidRPr="0082100A">
        <w:rPr>
          <w:position w:val="-34"/>
          <w:sz w:val="24"/>
          <w:szCs w:val="24"/>
          <w:lang w:eastAsia="ar-SA"/>
        </w:rPr>
        <w:pict>
          <v:shape id="_x0000_i1562" type="#_x0000_t75" style="width:137.25pt;height:41.25pt" filled="t">
            <v:fill color2="black" type="frame"/>
            <v:imagedata r:id="rId461"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4. а) Найти точку, симметричную точке </w:t>
      </w:r>
      <w:r w:rsidRPr="009073EE">
        <w:rPr>
          <w:i/>
          <w:sz w:val="24"/>
          <w:szCs w:val="24"/>
          <w:lang w:eastAsia="ar-SA"/>
        </w:rPr>
        <w:t>М(2,3,-4</w:t>
      </w:r>
      <w:r w:rsidRPr="009073EE">
        <w:rPr>
          <w:sz w:val="24"/>
          <w:szCs w:val="24"/>
          <w:lang w:eastAsia="ar-SA"/>
        </w:rPr>
        <w:t xml:space="preserve">) относительно прямой </w:t>
      </w:r>
      <w:r w:rsidR="0082100A" w:rsidRPr="0082100A">
        <w:rPr>
          <w:position w:val="-28"/>
          <w:sz w:val="24"/>
          <w:szCs w:val="24"/>
          <w:lang w:eastAsia="ar-SA"/>
        </w:rPr>
        <w:pict>
          <v:shape id="_x0000_i1563" type="#_x0000_t75" style="width:132.75pt;height:36pt" filled="t">
            <v:fill color2="black" type="frame"/>
            <v:imagedata r:id="rId462"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б) Найти проекцию точки </w:t>
      </w:r>
      <w:r w:rsidRPr="009073EE">
        <w:rPr>
          <w:i/>
          <w:sz w:val="24"/>
          <w:szCs w:val="24"/>
          <w:lang w:val="en-US" w:eastAsia="ar-SA"/>
        </w:rPr>
        <w:t>P</w:t>
      </w:r>
      <w:r w:rsidRPr="009073EE">
        <w:rPr>
          <w:i/>
          <w:sz w:val="24"/>
          <w:szCs w:val="24"/>
          <w:lang w:eastAsia="ar-SA"/>
        </w:rPr>
        <w:t>(3,1,2</w:t>
      </w:r>
      <w:r w:rsidRPr="009073EE">
        <w:rPr>
          <w:sz w:val="24"/>
          <w:szCs w:val="24"/>
          <w:lang w:eastAsia="ar-SA"/>
        </w:rPr>
        <w:t xml:space="preserve">) на плоскость </w:t>
      </w:r>
      <w:r w:rsidR="0082100A" w:rsidRPr="0082100A">
        <w:rPr>
          <w:position w:val="-12"/>
          <w:sz w:val="24"/>
          <w:szCs w:val="24"/>
          <w:lang w:eastAsia="ar-SA"/>
        </w:rPr>
        <w:pict>
          <v:shape id="_x0000_i1564" type="#_x0000_t75" style="width:114pt;height:18pt" filled="t">
            <v:fill color2="black" type="frame"/>
            <v:imagedata r:id="rId463"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в) Составить уравнение плоскости, проходящей через две параллельные прямые </w:t>
      </w:r>
      <w:r w:rsidR="0082100A" w:rsidRPr="0082100A">
        <w:rPr>
          <w:position w:val="-26"/>
          <w:sz w:val="24"/>
          <w:szCs w:val="24"/>
          <w:lang w:eastAsia="ar-SA"/>
        </w:rPr>
        <w:pict>
          <v:shape id="_x0000_i1565" type="#_x0000_t75" style="width:114pt;height:35.25pt" filled="t">
            <v:fill color2="black" type="frame"/>
            <v:imagedata r:id="rId464" o:title=""/>
          </v:shape>
        </w:pict>
      </w:r>
      <w:r w:rsidRPr="009073EE">
        <w:rPr>
          <w:sz w:val="24"/>
          <w:szCs w:val="24"/>
          <w:lang w:eastAsia="ar-SA"/>
        </w:rPr>
        <w:t xml:space="preserve"> и </w:t>
      </w:r>
      <w:r w:rsidR="0082100A" w:rsidRPr="0082100A">
        <w:rPr>
          <w:position w:val="-26"/>
          <w:sz w:val="24"/>
          <w:szCs w:val="24"/>
          <w:lang w:eastAsia="ar-SA"/>
        </w:rPr>
        <w:pict>
          <v:shape id="_x0000_i1566" type="#_x0000_t75" style="width:111.75pt;height:35.25pt" filled="t">
            <v:fill color2="black" type="frame"/>
            <v:imagedata r:id="rId465"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p>
    <w:p w:rsidR="009073EE" w:rsidRPr="009073EE" w:rsidRDefault="009073EE" w:rsidP="009073EE">
      <w:pPr>
        <w:jc w:val="both"/>
        <w:rPr>
          <w:b/>
          <w:noProof/>
          <w:sz w:val="24"/>
          <w:szCs w:val="24"/>
          <w:lang w:eastAsia="ru-RU"/>
        </w:rPr>
      </w:pPr>
      <w:r w:rsidRPr="009073EE">
        <w:rPr>
          <w:b/>
          <w:sz w:val="24"/>
          <w:szCs w:val="24"/>
          <w:lang w:eastAsia="ru-RU"/>
        </w:rPr>
        <w:t>6. Поверхности второго порядка (</w:t>
      </w:r>
      <w:r w:rsidRPr="009073EE">
        <w:rPr>
          <w:b/>
          <w:sz w:val="24"/>
          <w:lang w:eastAsia="ru-RU"/>
        </w:rPr>
        <w:t>2 ч, 1 пара</w:t>
      </w:r>
      <w:r w:rsidRPr="009073EE">
        <w:rPr>
          <w:b/>
          <w:sz w:val="24"/>
          <w:szCs w:val="24"/>
          <w:lang w:eastAsia="ru-RU"/>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1. а) Составить уравнение сферы, если известно, что точки </w:t>
      </w:r>
      <w:r w:rsidR="0082100A" w:rsidRPr="0082100A">
        <w:rPr>
          <w:position w:val="-12"/>
          <w:sz w:val="24"/>
          <w:szCs w:val="24"/>
          <w:lang w:eastAsia="ar-SA"/>
        </w:rPr>
        <w:pict>
          <v:shape id="_x0000_i1567" type="#_x0000_t75" style="width:126pt;height:18.75pt" filled="t">
            <v:fill color2="black" type="frame"/>
            <v:imagedata r:id="rId466" o:title=""/>
          </v:shape>
        </w:pict>
      </w:r>
      <w:r w:rsidRPr="009073EE">
        <w:rPr>
          <w:sz w:val="24"/>
          <w:szCs w:val="24"/>
          <w:lang w:eastAsia="ar-SA"/>
        </w:rPr>
        <w:t xml:space="preserve"> являются концами одного из диаметров сферы. Лежат ли на этой сфере точки </w:t>
      </w:r>
      <w:r w:rsidR="0082100A" w:rsidRPr="0082100A">
        <w:rPr>
          <w:position w:val="-12"/>
          <w:sz w:val="24"/>
          <w:szCs w:val="24"/>
          <w:lang w:eastAsia="ar-SA"/>
        </w:rPr>
        <w:pict>
          <v:shape id="_x0000_i1568" type="#_x0000_t75" style="width:69pt;height:18.75pt" filled="t">
            <v:fill color2="black" type="frame"/>
            <v:imagedata r:id="rId467" o:title=""/>
          </v:shape>
        </w:pict>
      </w:r>
      <w:r w:rsidRPr="009073EE">
        <w:rPr>
          <w:sz w:val="24"/>
          <w:szCs w:val="24"/>
          <w:lang w:eastAsia="ar-SA"/>
        </w:rPr>
        <w:t xml:space="preserve">, </w:t>
      </w:r>
      <w:r w:rsidR="0082100A" w:rsidRPr="0082100A">
        <w:rPr>
          <w:position w:val="-12"/>
          <w:sz w:val="24"/>
          <w:szCs w:val="24"/>
          <w:lang w:eastAsia="ar-SA"/>
        </w:rPr>
        <w:pict>
          <v:shape id="_x0000_i1569" type="#_x0000_t75" style="width:68.25pt;height:18.75pt" filled="t">
            <v:fill color2="black" type="frame"/>
            <v:imagedata r:id="rId468" o:title=""/>
          </v:shape>
        </w:pict>
      </w:r>
      <w:r w:rsidRPr="009073EE">
        <w:rPr>
          <w:sz w:val="24"/>
          <w:szCs w:val="24"/>
          <w:lang w:eastAsia="ar-SA"/>
        </w:rPr>
        <w:t xml:space="preserve">, </w:t>
      </w:r>
      <w:r w:rsidR="0082100A" w:rsidRPr="0082100A">
        <w:rPr>
          <w:position w:val="-12"/>
          <w:sz w:val="24"/>
          <w:szCs w:val="24"/>
          <w:lang w:eastAsia="ar-SA"/>
        </w:rPr>
        <w:pict>
          <v:shape id="_x0000_i1570" type="#_x0000_t75" style="width:60pt;height:18.75pt" filled="t">
            <v:fill color2="black" type="frame"/>
            <v:imagedata r:id="rId469"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б) Написать уравнение сферы, проходящей через точки </w:t>
      </w:r>
      <w:r w:rsidR="0082100A" w:rsidRPr="0082100A">
        <w:rPr>
          <w:position w:val="-12"/>
          <w:sz w:val="24"/>
          <w:szCs w:val="24"/>
          <w:lang w:eastAsia="ar-SA"/>
        </w:rPr>
        <w:pict>
          <v:shape id="_x0000_i1571" type="#_x0000_t75" style="width:129.75pt;height:18.75pt" filled="t">
            <v:fill color2="black" type="frame"/>
            <v:imagedata r:id="rId470" o:title=""/>
          </v:shape>
        </w:pict>
      </w:r>
      <w:r w:rsidRPr="009073EE">
        <w:rPr>
          <w:sz w:val="24"/>
          <w:szCs w:val="24"/>
          <w:lang w:eastAsia="ar-SA"/>
        </w:rPr>
        <w:t xml:space="preserve">, </w:t>
      </w:r>
      <w:r w:rsidR="0082100A" w:rsidRPr="0082100A">
        <w:rPr>
          <w:position w:val="-12"/>
          <w:sz w:val="24"/>
          <w:szCs w:val="24"/>
          <w:lang w:eastAsia="ar-SA"/>
        </w:rPr>
        <w:pict>
          <v:shape id="_x0000_i1572" type="#_x0000_t75" style="width:63pt;height:18.75pt" filled="t">
            <v:fill color2="black" type="frame"/>
            <v:imagedata r:id="rId471" o:title=""/>
          </v:shape>
        </w:pict>
      </w:r>
      <w:r w:rsidRPr="009073EE">
        <w:rPr>
          <w:sz w:val="24"/>
          <w:szCs w:val="24"/>
          <w:lang w:eastAsia="ar-SA"/>
        </w:rPr>
        <w:t xml:space="preserve">, </w:t>
      </w:r>
      <w:r w:rsidR="0082100A" w:rsidRPr="0082100A">
        <w:rPr>
          <w:position w:val="-12"/>
          <w:sz w:val="24"/>
          <w:szCs w:val="24"/>
          <w:lang w:eastAsia="ar-SA"/>
        </w:rPr>
        <w:pict>
          <v:shape id="_x0000_i1573" type="#_x0000_t75" style="width:81.75pt;height:18.75pt" filled="t">
            <v:fill color2="black" type="frame"/>
            <v:imagedata r:id="rId472"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в) Найти центр и радиус сферы </w:t>
      </w:r>
      <w:r w:rsidR="0082100A" w:rsidRPr="0082100A">
        <w:rPr>
          <w:position w:val="-12"/>
          <w:sz w:val="24"/>
          <w:szCs w:val="24"/>
          <w:lang w:eastAsia="ar-SA"/>
        </w:rPr>
        <w:pict>
          <v:shape id="_x0000_i1574" type="#_x0000_t75" style="width:228.75pt;height:21.75pt" filled="t">
            <v:fill color2="black" type="frame"/>
            <v:imagedata r:id="rId473"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г) Найти точки пересечения сферы </w:t>
      </w:r>
      <w:r w:rsidR="0082100A" w:rsidRPr="0082100A">
        <w:rPr>
          <w:position w:val="-12"/>
          <w:sz w:val="24"/>
          <w:szCs w:val="24"/>
          <w:lang w:eastAsia="ar-SA"/>
        </w:rPr>
        <w:pict>
          <v:shape id="_x0000_i1575" type="#_x0000_t75" style="width:189.75pt;height:21.75pt" filled="t">
            <v:fill color2="black" type="frame"/>
            <v:imagedata r:id="rId474" o:title=""/>
          </v:shape>
        </w:pict>
      </w:r>
      <w:r w:rsidRPr="009073EE">
        <w:rPr>
          <w:sz w:val="24"/>
          <w:szCs w:val="24"/>
          <w:lang w:eastAsia="ar-SA"/>
        </w:rPr>
        <w:t xml:space="preserve">и прямой </w:t>
      </w:r>
      <w:r w:rsidR="0082100A" w:rsidRPr="0082100A">
        <w:rPr>
          <w:position w:val="-56"/>
          <w:sz w:val="24"/>
          <w:szCs w:val="24"/>
          <w:lang w:eastAsia="ar-SA"/>
        </w:rPr>
        <w:pict>
          <v:shape id="_x0000_i1576" type="#_x0000_t75" style="width:1in;height:63pt" filled="t">
            <v:fill color2="black" type="frame"/>
            <v:imagedata r:id="rId475"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д) Составить уравнение сферы с центром в точке </w:t>
      </w:r>
      <w:r w:rsidR="0082100A" w:rsidRPr="0082100A">
        <w:rPr>
          <w:position w:val="-12"/>
          <w:sz w:val="24"/>
          <w:szCs w:val="24"/>
          <w:lang w:eastAsia="ar-SA"/>
        </w:rPr>
        <w:pict>
          <v:shape id="_x0000_i1577" type="#_x0000_t75" style="width:68.25pt;height:18.75pt" filled="t">
            <v:fill color2="black" type="frame"/>
            <v:imagedata r:id="rId476" o:title=""/>
          </v:shape>
        </w:pict>
      </w:r>
      <w:r w:rsidRPr="009073EE">
        <w:rPr>
          <w:sz w:val="24"/>
          <w:szCs w:val="24"/>
          <w:lang w:eastAsia="ar-SA"/>
        </w:rPr>
        <w:t xml:space="preserve">и качающейся плоскости </w:t>
      </w:r>
      <w:r w:rsidR="0082100A" w:rsidRPr="0082100A">
        <w:rPr>
          <w:position w:val="-12"/>
          <w:sz w:val="24"/>
          <w:szCs w:val="24"/>
          <w:lang w:eastAsia="ar-SA"/>
        </w:rPr>
        <w:pict>
          <v:shape id="_x0000_i1578" type="#_x0000_t75" style="width:108.75pt;height:18pt" filled="t">
            <v:fill color2="black" type="frame"/>
            <v:imagedata r:id="rId477"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lastRenderedPageBreak/>
        <w:t xml:space="preserve">е) Составить уравнение сферы, касающейся двух параллельных плоскостей </w:t>
      </w:r>
      <w:r w:rsidR="0082100A" w:rsidRPr="0082100A">
        <w:rPr>
          <w:position w:val="-12"/>
          <w:sz w:val="24"/>
          <w:szCs w:val="24"/>
          <w:lang w:eastAsia="ar-SA"/>
        </w:rPr>
        <w:pict>
          <v:shape id="_x0000_i1579" type="#_x0000_t75" style="width:120.75pt;height:18pt" filled="t">
            <v:fill color2="black" type="frame"/>
            <v:imagedata r:id="rId478" o:title=""/>
          </v:shape>
        </w:pict>
      </w:r>
      <w:r w:rsidRPr="009073EE">
        <w:rPr>
          <w:sz w:val="24"/>
          <w:szCs w:val="24"/>
          <w:lang w:eastAsia="ar-SA"/>
        </w:rPr>
        <w:t xml:space="preserve"> и </w:t>
      </w:r>
      <w:r w:rsidR="0082100A" w:rsidRPr="0082100A">
        <w:rPr>
          <w:position w:val="-12"/>
          <w:sz w:val="24"/>
          <w:szCs w:val="24"/>
          <w:lang w:eastAsia="ar-SA"/>
        </w:rPr>
        <w:pict>
          <v:shape id="_x0000_i1580" type="#_x0000_t75" style="width:120.75pt;height:18pt" filled="t">
            <v:fill color2="black" type="frame"/>
            <v:imagedata r:id="rId479" o:title=""/>
          </v:shape>
        </w:pict>
      </w:r>
      <w:r w:rsidRPr="009073EE">
        <w:rPr>
          <w:sz w:val="24"/>
          <w:szCs w:val="24"/>
          <w:lang w:eastAsia="ar-SA"/>
        </w:rPr>
        <w:t xml:space="preserve">, если ее центр расположен </w:t>
      </w:r>
      <w:proofErr w:type="gramStart"/>
      <w:r w:rsidRPr="009073EE">
        <w:rPr>
          <w:sz w:val="24"/>
          <w:szCs w:val="24"/>
          <w:lang w:eastAsia="ar-SA"/>
        </w:rPr>
        <w:t>на</w:t>
      </w:r>
      <w:proofErr w:type="gramEnd"/>
      <w:r w:rsidRPr="009073EE">
        <w:rPr>
          <w:sz w:val="24"/>
          <w:szCs w:val="24"/>
          <w:lang w:eastAsia="ar-SA"/>
        </w:rPr>
        <w:t xml:space="preserve"> прямой </w:t>
      </w:r>
      <w:r w:rsidR="0082100A" w:rsidRPr="0082100A">
        <w:rPr>
          <w:position w:val="-28"/>
          <w:sz w:val="24"/>
          <w:szCs w:val="24"/>
          <w:lang w:eastAsia="ar-SA"/>
        </w:rPr>
        <w:pict>
          <v:shape id="_x0000_i1581" type="#_x0000_t75" style="width:143.25pt;height:36pt" filled="t">
            <v:fill color2="black" type="frame"/>
            <v:imagedata r:id="rId480"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2. Какие поверхности определяет уравнение:</w:t>
      </w:r>
    </w:p>
    <w:p w:rsidR="009073EE" w:rsidRPr="009073EE" w:rsidRDefault="009073EE" w:rsidP="009073EE">
      <w:pPr>
        <w:suppressAutoHyphens/>
        <w:jc w:val="both"/>
        <w:rPr>
          <w:sz w:val="24"/>
          <w:szCs w:val="24"/>
          <w:lang w:eastAsia="ar-SA"/>
        </w:rPr>
      </w:pPr>
      <w:r w:rsidRPr="009073EE">
        <w:rPr>
          <w:sz w:val="24"/>
          <w:szCs w:val="24"/>
          <w:lang w:eastAsia="ar-SA"/>
        </w:rPr>
        <w:t>а</w:t>
      </w:r>
      <w:proofErr w:type="gramStart"/>
      <w:r w:rsidRPr="009073EE">
        <w:rPr>
          <w:sz w:val="24"/>
          <w:szCs w:val="24"/>
          <w:lang w:eastAsia="ar-SA"/>
        </w:rPr>
        <w:t>1</w:t>
      </w:r>
      <w:proofErr w:type="gramEnd"/>
      <w:r w:rsidRPr="009073EE">
        <w:rPr>
          <w:sz w:val="24"/>
          <w:szCs w:val="24"/>
          <w:lang w:eastAsia="ar-SA"/>
        </w:rPr>
        <w:t xml:space="preserve">) </w:t>
      </w:r>
      <w:r w:rsidR="0082100A" w:rsidRPr="0082100A">
        <w:rPr>
          <w:position w:val="-12"/>
          <w:sz w:val="24"/>
          <w:szCs w:val="24"/>
          <w:lang w:eastAsia="ar-SA"/>
        </w:rPr>
        <w:pict>
          <v:shape id="_x0000_i1582" type="#_x0000_t75" style="width:74.25pt;height:21.75pt" filled="t">
            <v:fill color2="black" type="frame"/>
            <v:imagedata r:id="rId481" o:title=""/>
          </v:shape>
        </w:pict>
      </w:r>
      <w:r w:rsidRPr="009073EE">
        <w:rPr>
          <w:sz w:val="24"/>
          <w:szCs w:val="24"/>
          <w:lang w:eastAsia="ar-SA"/>
        </w:rPr>
        <w:t xml:space="preserve">;  а2) </w:t>
      </w:r>
      <w:r w:rsidR="0082100A" w:rsidRPr="0082100A">
        <w:rPr>
          <w:position w:val="-12"/>
          <w:sz w:val="24"/>
          <w:szCs w:val="24"/>
          <w:lang w:eastAsia="ar-SA"/>
        </w:rPr>
        <w:pict>
          <v:shape id="_x0000_i1583" type="#_x0000_t75" style="width:1in;height:21.75pt" filled="t">
            <v:fill color2="black" type="frame"/>
            <v:imagedata r:id="rId482" o:title=""/>
          </v:shape>
        </w:pict>
      </w:r>
      <w:r w:rsidRPr="009073EE">
        <w:rPr>
          <w:sz w:val="24"/>
          <w:szCs w:val="24"/>
          <w:lang w:eastAsia="ar-SA"/>
        </w:rPr>
        <w:t xml:space="preserve">;   а3) </w:t>
      </w:r>
      <w:r w:rsidR="0082100A" w:rsidRPr="0082100A">
        <w:rPr>
          <w:position w:val="-6"/>
          <w:sz w:val="24"/>
          <w:szCs w:val="24"/>
          <w:lang w:eastAsia="ar-SA"/>
        </w:rPr>
        <w:pict>
          <v:shape id="_x0000_i1584" type="#_x0000_t75" style="width:72.75pt;height:18.75pt" filled="t">
            <v:fill color2="black" type="frame"/>
            <v:imagedata r:id="rId483" o:title=""/>
          </v:shape>
        </w:pict>
      </w:r>
      <w:r w:rsidRPr="009073EE">
        <w:rPr>
          <w:sz w:val="24"/>
          <w:szCs w:val="24"/>
          <w:lang w:eastAsia="ar-SA"/>
        </w:rPr>
        <w:t xml:space="preserve">;  б) </w:t>
      </w:r>
      <w:r w:rsidR="0082100A" w:rsidRPr="0082100A">
        <w:rPr>
          <w:position w:val="-28"/>
          <w:sz w:val="24"/>
          <w:szCs w:val="24"/>
          <w:lang w:eastAsia="ar-SA"/>
        </w:rPr>
        <w:pict>
          <v:shape id="_x0000_i1585" type="#_x0000_t75" style="width:66.75pt;height:38.25pt" filled="t">
            <v:fill color2="black" type="frame"/>
            <v:imagedata r:id="rId484" o:title=""/>
          </v:shape>
        </w:pict>
      </w:r>
      <w:r w:rsidRPr="009073EE">
        <w:rPr>
          <w:sz w:val="24"/>
          <w:szCs w:val="24"/>
          <w:lang w:eastAsia="ar-SA"/>
        </w:rPr>
        <w:t xml:space="preserve">;  в) </w:t>
      </w:r>
      <w:r w:rsidR="0082100A" w:rsidRPr="0082100A">
        <w:rPr>
          <w:position w:val="-6"/>
          <w:sz w:val="24"/>
          <w:szCs w:val="24"/>
          <w:lang w:eastAsia="ar-SA"/>
        </w:rPr>
        <w:pict>
          <v:shape id="_x0000_i1586" type="#_x0000_t75" style="width:44.25pt;height:18.75pt" filled="t">
            <v:fill color2="black" type="frame"/>
            <v:imagedata r:id="rId485"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г</w:t>
      </w:r>
      <w:proofErr w:type="gramStart"/>
      <w:r w:rsidRPr="009073EE">
        <w:rPr>
          <w:sz w:val="24"/>
          <w:szCs w:val="24"/>
          <w:lang w:eastAsia="ar-SA"/>
        </w:rPr>
        <w:t>1</w:t>
      </w:r>
      <w:proofErr w:type="gramEnd"/>
      <w:r w:rsidRPr="009073EE">
        <w:rPr>
          <w:sz w:val="24"/>
          <w:szCs w:val="24"/>
          <w:lang w:eastAsia="ar-SA"/>
        </w:rPr>
        <w:t xml:space="preserve">) </w:t>
      </w:r>
      <w:r w:rsidR="0082100A" w:rsidRPr="0082100A">
        <w:rPr>
          <w:position w:val="-28"/>
          <w:sz w:val="24"/>
          <w:szCs w:val="24"/>
          <w:lang w:eastAsia="ar-SA"/>
        </w:rPr>
        <w:pict>
          <v:shape id="_x0000_i1587" type="#_x0000_t75" style="width:78pt;height:38.25pt" filled="t">
            <v:fill color2="black" type="frame"/>
            <v:imagedata r:id="rId486" o:title=""/>
          </v:shape>
        </w:pict>
      </w:r>
      <w:r w:rsidRPr="009073EE">
        <w:rPr>
          <w:sz w:val="24"/>
          <w:szCs w:val="24"/>
          <w:lang w:eastAsia="ar-SA"/>
        </w:rPr>
        <w:t xml:space="preserve">; г2) </w:t>
      </w:r>
      <w:r w:rsidR="0082100A" w:rsidRPr="0082100A">
        <w:rPr>
          <w:position w:val="-12"/>
          <w:sz w:val="24"/>
          <w:szCs w:val="24"/>
          <w:lang w:eastAsia="ar-SA"/>
        </w:rPr>
        <w:pict>
          <v:shape id="_x0000_i1588" type="#_x0000_t75" style="width:36.75pt;height:18pt" filled="t">
            <v:fill color2="black" type="frame"/>
            <v:imagedata r:id="rId487"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p>
    <w:p w:rsidR="009073EE" w:rsidRPr="009073EE" w:rsidRDefault="009073EE" w:rsidP="009073EE">
      <w:pPr>
        <w:suppressAutoHyphens/>
        <w:jc w:val="both"/>
        <w:rPr>
          <w:sz w:val="24"/>
          <w:szCs w:val="24"/>
          <w:lang w:eastAsia="ar-SA"/>
        </w:rPr>
      </w:pPr>
    </w:p>
    <w:p w:rsidR="009073EE" w:rsidRPr="009073EE" w:rsidRDefault="009073EE" w:rsidP="009073EE">
      <w:pPr>
        <w:suppressAutoHyphens/>
        <w:jc w:val="both"/>
        <w:rPr>
          <w:sz w:val="24"/>
          <w:szCs w:val="24"/>
          <w:lang w:eastAsia="ar-SA"/>
        </w:rPr>
      </w:pPr>
      <w:r w:rsidRPr="009073EE">
        <w:rPr>
          <w:sz w:val="24"/>
          <w:szCs w:val="24"/>
          <w:lang w:eastAsia="ar-SA"/>
        </w:rPr>
        <w:t>3. Какая линия изображается системой уравнений:</w:t>
      </w:r>
    </w:p>
    <w:p w:rsidR="009073EE" w:rsidRPr="009073EE" w:rsidRDefault="009073EE" w:rsidP="009073EE">
      <w:pPr>
        <w:suppressAutoHyphens/>
        <w:jc w:val="both"/>
        <w:rPr>
          <w:sz w:val="24"/>
          <w:szCs w:val="24"/>
          <w:lang w:eastAsia="ar-SA"/>
        </w:rPr>
      </w:pPr>
      <w:r w:rsidRPr="009073EE">
        <w:rPr>
          <w:sz w:val="24"/>
          <w:szCs w:val="24"/>
          <w:lang w:eastAsia="ar-SA"/>
        </w:rPr>
        <w:t xml:space="preserve">а) </w:t>
      </w:r>
      <w:r w:rsidR="0082100A" w:rsidRPr="0082100A">
        <w:rPr>
          <w:position w:val="-38"/>
          <w:sz w:val="24"/>
          <w:szCs w:val="24"/>
          <w:lang w:eastAsia="ar-SA"/>
        </w:rPr>
        <w:pict>
          <v:shape id="_x0000_i1589" type="#_x0000_t75" style="width:138pt;height:45pt" filled="t">
            <v:fill color2="black" type="frame"/>
            <v:imagedata r:id="rId488" o:title=""/>
          </v:shape>
        </w:pict>
      </w:r>
      <w:r w:rsidRPr="009073EE">
        <w:rPr>
          <w:sz w:val="24"/>
          <w:szCs w:val="24"/>
          <w:lang w:eastAsia="ar-SA"/>
        </w:rPr>
        <w:t xml:space="preserve">; б) </w:t>
      </w:r>
      <w:r w:rsidR="0082100A" w:rsidRPr="0082100A">
        <w:rPr>
          <w:position w:val="-54"/>
          <w:sz w:val="24"/>
          <w:szCs w:val="24"/>
          <w:lang w:eastAsia="ar-SA"/>
        </w:rPr>
        <w:pict>
          <v:shape id="_x0000_i1590" type="#_x0000_t75" style="width:75.75pt;height:60.75pt" filled="t">
            <v:fill color2="black" type="frame"/>
            <v:imagedata r:id="rId489" o:title=""/>
          </v:shape>
        </w:pict>
      </w:r>
      <w:r w:rsidRPr="009073EE">
        <w:rPr>
          <w:sz w:val="24"/>
          <w:szCs w:val="24"/>
          <w:lang w:eastAsia="ar-SA"/>
        </w:rPr>
        <w:t xml:space="preserve">; в) </w:t>
      </w:r>
      <w:r w:rsidR="0082100A" w:rsidRPr="0082100A">
        <w:rPr>
          <w:position w:val="-38"/>
          <w:sz w:val="24"/>
          <w:szCs w:val="24"/>
          <w:lang w:eastAsia="ar-SA"/>
        </w:rPr>
        <w:pict>
          <v:shape id="_x0000_i1591" type="#_x0000_t75" style="width:45.75pt;height:45pt" filled="t">
            <v:fill color2="black" type="frame"/>
            <v:imagedata r:id="rId490"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4. Составить уравнение поверхности вращения:</w:t>
      </w:r>
    </w:p>
    <w:p w:rsidR="009073EE" w:rsidRPr="009073EE" w:rsidRDefault="009073EE" w:rsidP="009073EE">
      <w:pPr>
        <w:suppressAutoHyphens/>
        <w:jc w:val="both"/>
        <w:rPr>
          <w:sz w:val="24"/>
          <w:szCs w:val="24"/>
          <w:lang w:eastAsia="ar-SA"/>
        </w:rPr>
      </w:pPr>
      <w:r w:rsidRPr="009073EE">
        <w:rPr>
          <w:sz w:val="24"/>
          <w:szCs w:val="24"/>
          <w:lang w:eastAsia="ar-SA"/>
        </w:rPr>
        <w:t xml:space="preserve">а) </w:t>
      </w:r>
      <w:r w:rsidR="0082100A" w:rsidRPr="0082100A">
        <w:rPr>
          <w:position w:val="-54"/>
          <w:sz w:val="24"/>
          <w:szCs w:val="24"/>
          <w:lang w:eastAsia="ar-SA"/>
        </w:rPr>
        <w:pict>
          <v:shape id="_x0000_i1592" type="#_x0000_t75" style="width:75pt;height:60.75pt" filled="t">
            <v:fill color2="black" type="frame"/>
            <v:imagedata r:id="rId491" o:title=""/>
          </v:shape>
        </w:pict>
      </w:r>
      <w:r w:rsidRPr="009073EE">
        <w:rPr>
          <w:sz w:val="24"/>
          <w:szCs w:val="24"/>
          <w:lang w:eastAsia="ar-SA"/>
        </w:rPr>
        <w:t xml:space="preserve"> вокруг оси </w:t>
      </w:r>
      <w:r w:rsidR="0082100A" w:rsidRPr="0082100A">
        <w:rPr>
          <w:position w:val="-12"/>
          <w:sz w:val="24"/>
          <w:szCs w:val="24"/>
          <w:lang w:eastAsia="ar-SA"/>
        </w:rPr>
        <w:pict>
          <v:shape id="_x0000_i1593" type="#_x0000_t75" style="width:29.25pt;height:18pt" filled="t">
            <v:fill color2="black" type="frame"/>
            <v:imagedata r:id="rId492" o:title=""/>
          </v:shape>
        </w:pict>
      </w:r>
      <w:r w:rsidRPr="009073EE">
        <w:rPr>
          <w:sz w:val="24"/>
          <w:szCs w:val="24"/>
          <w:lang w:eastAsia="ar-SA"/>
        </w:rPr>
        <w:t xml:space="preserve">;    б) </w:t>
      </w:r>
      <w:r w:rsidR="0082100A" w:rsidRPr="0082100A">
        <w:rPr>
          <w:position w:val="-54"/>
          <w:sz w:val="24"/>
          <w:szCs w:val="24"/>
          <w:lang w:eastAsia="ar-SA"/>
        </w:rPr>
        <w:pict>
          <v:shape id="_x0000_i1594" type="#_x0000_t75" style="width:74.25pt;height:60.75pt" filled="t">
            <v:fill color2="black" type="frame"/>
            <v:imagedata r:id="rId493" o:title=""/>
          </v:shape>
        </w:pict>
      </w:r>
      <w:r w:rsidRPr="009073EE">
        <w:rPr>
          <w:sz w:val="24"/>
          <w:szCs w:val="24"/>
          <w:lang w:eastAsia="ar-SA"/>
        </w:rPr>
        <w:t xml:space="preserve"> вокруг оси </w:t>
      </w:r>
      <w:r w:rsidR="0082100A" w:rsidRPr="0082100A">
        <w:rPr>
          <w:position w:val="-12"/>
          <w:sz w:val="24"/>
          <w:szCs w:val="24"/>
          <w:lang w:eastAsia="ar-SA"/>
        </w:rPr>
        <w:pict>
          <v:shape id="_x0000_i1595" type="#_x0000_t75" style="width:29.25pt;height:18pt" filled="t">
            <v:fill color2="black" type="frame"/>
            <v:imagedata r:id="rId494"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в) </w:t>
      </w:r>
      <w:r w:rsidR="0082100A" w:rsidRPr="0082100A">
        <w:rPr>
          <w:position w:val="-38"/>
          <w:sz w:val="24"/>
          <w:szCs w:val="24"/>
          <w:lang w:eastAsia="ar-SA"/>
        </w:rPr>
        <w:pict>
          <v:shape id="_x0000_i1596" type="#_x0000_t75" style="width:51.75pt;height:45pt" filled="t">
            <v:fill color2="black" type="frame"/>
            <v:imagedata r:id="rId495" o:title=""/>
          </v:shape>
        </w:pict>
      </w:r>
      <w:proofErr w:type="gramStart"/>
      <w:r w:rsidRPr="009073EE">
        <w:rPr>
          <w:sz w:val="24"/>
          <w:szCs w:val="24"/>
          <w:lang w:eastAsia="ar-SA"/>
        </w:rPr>
        <w:t xml:space="preserve"> ;</w:t>
      </w:r>
      <w:proofErr w:type="gramEnd"/>
      <w:r w:rsidRPr="009073EE">
        <w:rPr>
          <w:sz w:val="24"/>
          <w:szCs w:val="24"/>
          <w:lang w:eastAsia="ar-SA"/>
        </w:rPr>
        <w:t xml:space="preserve"> г) </w:t>
      </w:r>
      <w:r w:rsidR="0082100A" w:rsidRPr="0082100A">
        <w:rPr>
          <w:position w:val="-12"/>
          <w:sz w:val="24"/>
          <w:szCs w:val="24"/>
          <w:lang w:eastAsia="ar-SA"/>
        </w:rPr>
        <w:pict>
          <v:shape id="_x0000_i1597" type="#_x0000_t75" style="width:1in;height:21.75pt" filled="t">
            <v:fill color2="black" type="frame"/>
            <v:imagedata r:id="rId496" o:title=""/>
          </v:shape>
        </w:pict>
      </w:r>
      <w:r w:rsidRPr="009073EE">
        <w:rPr>
          <w:sz w:val="24"/>
          <w:szCs w:val="24"/>
          <w:lang w:eastAsia="ar-SA"/>
        </w:rPr>
        <w:t xml:space="preserve"> вокруг оси </w:t>
      </w:r>
      <w:r w:rsidR="0082100A" w:rsidRPr="0082100A">
        <w:rPr>
          <w:position w:val="-12"/>
          <w:sz w:val="24"/>
          <w:szCs w:val="24"/>
          <w:lang w:eastAsia="ar-SA"/>
        </w:rPr>
        <w:pict>
          <v:shape id="_x0000_i1598" type="#_x0000_t75" style="width:29.25pt;height:18pt" filled="t">
            <v:fill color2="black" type="frame"/>
            <v:imagedata r:id="rId497" o:title=""/>
          </v:shape>
        </w:pict>
      </w:r>
      <w:r w:rsidRPr="009073EE">
        <w:rPr>
          <w:sz w:val="24"/>
          <w:szCs w:val="24"/>
          <w:lang w:eastAsia="ar-SA"/>
        </w:rPr>
        <w:t xml:space="preserve">; е) </w:t>
      </w:r>
      <w:r w:rsidR="0082100A" w:rsidRPr="0082100A">
        <w:rPr>
          <w:position w:val="-6"/>
          <w:sz w:val="24"/>
          <w:szCs w:val="24"/>
          <w:lang w:eastAsia="ar-SA"/>
        </w:rPr>
        <w:pict>
          <v:shape id="_x0000_i1599" type="#_x0000_t75" style="width:30.75pt;height:12pt" filled="t">
            <v:fill color2="black" type="frame"/>
            <v:imagedata r:id="rId498" o:title=""/>
          </v:shape>
        </w:pict>
      </w:r>
      <w:r w:rsidRPr="009073EE">
        <w:rPr>
          <w:sz w:val="24"/>
          <w:szCs w:val="24"/>
          <w:lang w:eastAsia="ar-SA"/>
        </w:rPr>
        <w:t xml:space="preserve"> вокруг оси </w:t>
      </w:r>
      <w:r w:rsidR="0082100A" w:rsidRPr="0082100A">
        <w:rPr>
          <w:position w:val="-12"/>
          <w:sz w:val="24"/>
          <w:szCs w:val="24"/>
          <w:lang w:eastAsia="ar-SA"/>
        </w:rPr>
        <w:pict>
          <v:shape id="_x0000_i1600" type="#_x0000_t75" style="width:29.25pt;height:18pt" filled="t">
            <v:fill color2="black" type="frame"/>
            <v:imagedata r:id="rId494"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5. а) Найти главные сечения эллипсоида </w:t>
      </w:r>
      <w:r w:rsidR="0082100A" w:rsidRPr="0082100A">
        <w:rPr>
          <w:position w:val="-28"/>
          <w:sz w:val="24"/>
          <w:szCs w:val="24"/>
          <w:lang w:eastAsia="ar-SA"/>
        </w:rPr>
        <w:pict>
          <v:shape id="_x0000_i1601" type="#_x0000_t75" style="width:98.25pt;height:38.25pt" filled="t">
            <v:fill color2="black" type="frame"/>
            <v:imagedata r:id="rId499" o:title=""/>
          </v:shape>
        </w:pict>
      </w:r>
      <w:r w:rsidRPr="009073EE">
        <w:rPr>
          <w:sz w:val="24"/>
          <w:szCs w:val="24"/>
          <w:lang w:eastAsia="ar-SA"/>
        </w:rPr>
        <w:t>. Определить координаты их вершин и длину осей.</w:t>
      </w:r>
    </w:p>
    <w:p w:rsidR="009073EE" w:rsidRPr="009073EE" w:rsidRDefault="009073EE" w:rsidP="009073EE">
      <w:pPr>
        <w:suppressAutoHyphens/>
        <w:jc w:val="both"/>
        <w:rPr>
          <w:sz w:val="24"/>
          <w:szCs w:val="24"/>
          <w:lang w:eastAsia="ar-SA"/>
        </w:rPr>
      </w:pPr>
      <w:r w:rsidRPr="009073EE">
        <w:rPr>
          <w:sz w:val="24"/>
          <w:szCs w:val="24"/>
          <w:lang w:eastAsia="ar-SA"/>
        </w:rPr>
        <w:t xml:space="preserve">б) Найти линии пересечения гиперболоида </w:t>
      </w:r>
      <w:r w:rsidR="0082100A" w:rsidRPr="0082100A">
        <w:rPr>
          <w:position w:val="-28"/>
          <w:sz w:val="24"/>
          <w:szCs w:val="24"/>
          <w:lang w:eastAsia="ar-SA"/>
        </w:rPr>
        <w:pict>
          <v:shape id="_x0000_i1602" type="#_x0000_t75" style="width:98.25pt;height:38.25pt" filled="t">
            <v:fill color2="black" type="frame"/>
            <v:imagedata r:id="rId500" o:title=""/>
          </v:shape>
        </w:pict>
      </w:r>
      <w:r w:rsidRPr="009073EE">
        <w:rPr>
          <w:sz w:val="24"/>
          <w:szCs w:val="24"/>
          <w:lang w:eastAsia="ar-SA"/>
        </w:rPr>
        <w:t xml:space="preserve"> с координатными плоскостями и с плоскостями </w:t>
      </w:r>
      <w:r w:rsidRPr="009073EE">
        <w:rPr>
          <w:i/>
          <w:sz w:val="24"/>
          <w:szCs w:val="24"/>
          <w:lang w:val="en-US" w:eastAsia="ar-SA"/>
        </w:rPr>
        <w:t>z</w:t>
      </w:r>
      <w:r w:rsidRPr="009073EE">
        <w:rPr>
          <w:i/>
          <w:sz w:val="24"/>
          <w:szCs w:val="24"/>
          <w:lang w:eastAsia="ar-SA"/>
        </w:rPr>
        <w:t>=2</w:t>
      </w:r>
      <w:r w:rsidRPr="009073EE">
        <w:rPr>
          <w:sz w:val="24"/>
          <w:szCs w:val="24"/>
          <w:lang w:eastAsia="ar-SA"/>
        </w:rPr>
        <w:t xml:space="preserve">  и </w:t>
      </w:r>
      <w:r w:rsidRPr="009073EE">
        <w:rPr>
          <w:i/>
          <w:sz w:val="24"/>
          <w:szCs w:val="24"/>
          <w:lang w:val="en-US" w:eastAsia="ar-SA"/>
        </w:rPr>
        <w:t>z</w:t>
      </w:r>
      <w:r w:rsidRPr="009073EE">
        <w:rPr>
          <w:i/>
          <w:sz w:val="24"/>
          <w:szCs w:val="24"/>
          <w:lang w:eastAsia="ar-SA"/>
        </w:rPr>
        <w:t>=3</w: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6. Какие геометрические образы представляются уравнениями: </w:t>
      </w:r>
    </w:p>
    <w:p w:rsidR="009073EE" w:rsidRPr="009073EE" w:rsidRDefault="009073EE" w:rsidP="009073EE">
      <w:pPr>
        <w:suppressAutoHyphens/>
        <w:jc w:val="both"/>
        <w:rPr>
          <w:sz w:val="24"/>
          <w:szCs w:val="24"/>
          <w:lang w:eastAsia="ar-SA"/>
        </w:rPr>
      </w:pPr>
      <w:r w:rsidRPr="009073EE">
        <w:rPr>
          <w:sz w:val="24"/>
          <w:szCs w:val="24"/>
          <w:lang w:eastAsia="ar-SA"/>
        </w:rPr>
        <w:t>а</w:t>
      </w:r>
      <w:proofErr w:type="gramStart"/>
      <w:r w:rsidRPr="009073EE">
        <w:rPr>
          <w:sz w:val="24"/>
          <w:szCs w:val="24"/>
          <w:lang w:eastAsia="ar-SA"/>
        </w:rPr>
        <w:t>1</w:t>
      </w:r>
      <w:proofErr w:type="gramEnd"/>
      <w:r w:rsidRPr="009073EE">
        <w:rPr>
          <w:sz w:val="24"/>
          <w:szCs w:val="24"/>
          <w:lang w:eastAsia="ar-SA"/>
        </w:rPr>
        <w:t xml:space="preserve">) </w:t>
      </w:r>
      <w:r w:rsidR="0082100A" w:rsidRPr="0082100A">
        <w:rPr>
          <w:position w:val="-28"/>
          <w:sz w:val="24"/>
          <w:szCs w:val="24"/>
          <w:lang w:eastAsia="ar-SA"/>
        </w:rPr>
        <w:pict>
          <v:shape id="_x0000_i1603" type="#_x0000_t75" style="width:101.25pt;height:38.25pt" filled="t">
            <v:fill color2="black" type="frame"/>
            <v:imagedata r:id="rId501" o:title=""/>
          </v:shape>
        </w:pict>
      </w:r>
      <w:r w:rsidRPr="009073EE">
        <w:rPr>
          <w:sz w:val="24"/>
          <w:szCs w:val="24"/>
          <w:lang w:eastAsia="ar-SA"/>
        </w:rPr>
        <w:t xml:space="preserve">; а2) </w:t>
      </w:r>
      <w:r w:rsidR="0082100A" w:rsidRPr="0082100A">
        <w:rPr>
          <w:position w:val="-28"/>
          <w:sz w:val="24"/>
          <w:szCs w:val="24"/>
          <w:lang w:eastAsia="ar-SA"/>
        </w:rPr>
        <w:pict>
          <v:shape id="_x0000_i1604" type="#_x0000_t75" style="width:89.25pt;height:38.25pt" filled="t">
            <v:fill color2="black" type="frame"/>
            <v:imagedata r:id="rId502" o:title=""/>
          </v:shape>
        </w:pict>
      </w:r>
      <w:r w:rsidRPr="009073EE">
        <w:rPr>
          <w:sz w:val="24"/>
          <w:szCs w:val="24"/>
          <w:lang w:eastAsia="ar-SA"/>
        </w:rPr>
        <w:t xml:space="preserve">;  а3) </w:t>
      </w:r>
      <w:r w:rsidR="0082100A" w:rsidRPr="0082100A">
        <w:rPr>
          <w:position w:val="-28"/>
          <w:sz w:val="24"/>
          <w:szCs w:val="24"/>
          <w:lang w:eastAsia="ar-SA"/>
        </w:rPr>
        <w:pict>
          <v:shape id="_x0000_i1605" type="#_x0000_t75" style="width:80.25pt;height:38.25pt" filled="t">
            <v:fill color2="black" type="frame"/>
            <v:imagedata r:id="rId503" o:title=""/>
          </v:shape>
        </w:pict>
      </w:r>
      <w:r w:rsidRPr="009073EE">
        <w:rPr>
          <w:sz w:val="24"/>
          <w:szCs w:val="24"/>
          <w:lang w:eastAsia="ar-SA"/>
        </w:rPr>
        <w:t xml:space="preserve">; а4) </w:t>
      </w:r>
      <w:r w:rsidR="0082100A" w:rsidRPr="0082100A">
        <w:rPr>
          <w:position w:val="-12"/>
          <w:sz w:val="24"/>
          <w:szCs w:val="24"/>
          <w:lang w:eastAsia="ar-SA"/>
        </w:rPr>
        <w:pict>
          <v:shape id="_x0000_i1606" type="#_x0000_t75" style="width:54pt;height:21.75pt" filled="t">
            <v:fill color2="black" type="frame"/>
            <v:imagedata r:id="rId504" o:title=""/>
          </v:shape>
        </w:pict>
      </w:r>
      <w:r w:rsidRPr="009073EE">
        <w:rPr>
          <w:sz w:val="24"/>
          <w:szCs w:val="24"/>
          <w:lang w:eastAsia="ar-SA"/>
        </w:rPr>
        <w:t xml:space="preserve">; а5) </w:t>
      </w:r>
      <w:r w:rsidR="0082100A" w:rsidRPr="0082100A">
        <w:rPr>
          <w:position w:val="-12"/>
          <w:sz w:val="24"/>
          <w:szCs w:val="24"/>
          <w:lang w:eastAsia="ar-SA"/>
        </w:rPr>
        <w:pict>
          <v:shape id="_x0000_i1607" type="#_x0000_t75" style="width:54pt;height:21.75pt" filled="t">
            <v:fill color2="black" type="frame"/>
            <v:imagedata r:id="rId505"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б</w:t>
      </w:r>
      <w:proofErr w:type="gramStart"/>
      <w:r w:rsidRPr="009073EE">
        <w:rPr>
          <w:sz w:val="24"/>
          <w:szCs w:val="24"/>
          <w:lang w:eastAsia="ar-SA"/>
        </w:rPr>
        <w:t>1</w:t>
      </w:r>
      <w:proofErr w:type="gramEnd"/>
      <w:r w:rsidRPr="009073EE">
        <w:rPr>
          <w:sz w:val="24"/>
          <w:szCs w:val="24"/>
          <w:lang w:eastAsia="ar-SA"/>
        </w:rPr>
        <w:t xml:space="preserve">) </w:t>
      </w:r>
      <w:r w:rsidR="0082100A" w:rsidRPr="0082100A">
        <w:rPr>
          <w:position w:val="-12"/>
          <w:sz w:val="24"/>
          <w:szCs w:val="24"/>
          <w:lang w:eastAsia="ar-SA"/>
        </w:rPr>
        <w:pict>
          <v:shape id="_x0000_i1608" type="#_x0000_t75" style="width:93.75pt;height:21.75pt" filled="t">
            <v:fill color2="black" type="frame"/>
            <v:imagedata r:id="rId506" o:title=""/>
          </v:shape>
        </w:pict>
      </w:r>
      <w:r w:rsidRPr="009073EE">
        <w:rPr>
          <w:sz w:val="24"/>
          <w:szCs w:val="24"/>
          <w:lang w:eastAsia="ar-SA"/>
        </w:rPr>
        <w:t xml:space="preserve">; б2) </w:t>
      </w:r>
      <w:r w:rsidR="0082100A" w:rsidRPr="0082100A">
        <w:rPr>
          <w:position w:val="-12"/>
          <w:sz w:val="24"/>
          <w:szCs w:val="24"/>
          <w:lang w:eastAsia="ar-SA"/>
        </w:rPr>
        <w:pict>
          <v:shape id="_x0000_i1609" type="#_x0000_t75" style="width:66.75pt;height:21.75pt" filled="t">
            <v:fill color2="black" type="frame"/>
            <v:imagedata r:id="rId507" o:title=""/>
          </v:shape>
        </w:pict>
      </w:r>
      <w:r w:rsidRPr="009073EE">
        <w:rPr>
          <w:sz w:val="24"/>
          <w:szCs w:val="24"/>
          <w:lang w:eastAsia="ar-SA"/>
        </w:rPr>
        <w:t xml:space="preserve">; б3) </w:t>
      </w:r>
      <w:r w:rsidR="0082100A" w:rsidRPr="0082100A">
        <w:rPr>
          <w:position w:val="-26"/>
          <w:sz w:val="24"/>
          <w:szCs w:val="24"/>
          <w:lang w:eastAsia="ar-SA"/>
        </w:rPr>
        <w:pict>
          <v:shape id="_x0000_i1610" type="#_x0000_t75" style="width:107.25pt;height:36.75pt" filled="t">
            <v:fill color2="black" type="frame"/>
            <v:imagedata r:id="rId508" o:title=""/>
          </v:shape>
        </w:pict>
      </w:r>
      <w:r w:rsidRPr="009073EE">
        <w:rPr>
          <w:sz w:val="24"/>
          <w:szCs w:val="24"/>
          <w:lang w:eastAsia="ar-SA"/>
        </w:rPr>
        <w:t xml:space="preserve">; б4) </w:t>
      </w:r>
      <w:r w:rsidR="0082100A" w:rsidRPr="0082100A">
        <w:rPr>
          <w:position w:val="-28"/>
          <w:sz w:val="24"/>
          <w:szCs w:val="24"/>
          <w:lang w:eastAsia="ar-SA"/>
        </w:rPr>
        <w:pict>
          <v:shape id="_x0000_i1611" type="#_x0000_t75" style="width:105pt;height:38.25pt" filled="t">
            <v:fill color2="black" type="frame"/>
            <v:imagedata r:id="rId509"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б5) </w:t>
      </w:r>
      <w:r w:rsidR="0082100A" w:rsidRPr="0082100A">
        <w:rPr>
          <w:position w:val="-28"/>
          <w:sz w:val="24"/>
          <w:szCs w:val="24"/>
          <w:lang w:eastAsia="ar-SA"/>
        </w:rPr>
        <w:pict>
          <v:shape id="_x0000_i1612" type="#_x0000_t75" style="width:117.75pt;height:38.25pt" filled="t">
            <v:fill color2="black" type="frame"/>
            <v:imagedata r:id="rId510" o:title=""/>
          </v:shape>
        </w:pict>
      </w:r>
      <w:r w:rsidRPr="009073EE">
        <w:rPr>
          <w:sz w:val="24"/>
          <w:szCs w:val="24"/>
          <w:lang w:eastAsia="ar-SA"/>
        </w:rPr>
        <w:t>; б</w:t>
      </w:r>
      <w:proofErr w:type="gramStart"/>
      <w:r w:rsidRPr="009073EE">
        <w:rPr>
          <w:sz w:val="24"/>
          <w:szCs w:val="24"/>
          <w:lang w:eastAsia="ar-SA"/>
        </w:rPr>
        <w:t>6</w:t>
      </w:r>
      <w:proofErr w:type="gramEnd"/>
      <w:r w:rsidRPr="009073EE">
        <w:rPr>
          <w:sz w:val="24"/>
          <w:szCs w:val="24"/>
          <w:lang w:eastAsia="ar-SA"/>
        </w:rPr>
        <w:t xml:space="preserve">) </w:t>
      </w:r>
      <w:r w:rsidR="0082100A" w:rsidRPr="0082100A">
        <w:rPr>
          <w:position w:val="-28"/>
          <w:sz w:val="24"/>
          <w:szCs w:val="24"/>
          <w:lang w:eastAsia="ar-SA"/>
        </w:rPr>
        <w:pict>
          <v:shape id="_x0000_i1613" type="#_x0000_t75" style="width:108.75pt;height:38.25pt" filled="t">
            <v:fill color2="black" type="frame"/>
            <v:imagedata r:id="rId511" o:title=""/>
          </v:shape>
        </w:pict>
      </w:r>
      <w:r w:rsidRPr="009073EE">
        <w:rPr>
          <w:sz w:val="24"/>
          <w:szCs w:val="24"/>
          <w:lang w:eastAsia="ar-SA"/>
        </w:rPr>
        <w:t xml:space="preserve">; б7) </w:t>
      </w:r>
      <w:r w:rsidR="0082100A" w:rsidRPr="0082100A">
        <w:rPr>
          <w:position w:val="-12"/>
          <w:sz w:val="24"/>
          <w:szCs w:val="24"/>
          <w:lang w:eastAsia="ar-SA"/>
        </w:rPr>
        <w:pict>
          <v:shape id="_x0000_i1614" type="#_x0000_t75" style="width:87pt;height:21.75pt" filled="t">
            <v:fill color2="black" type="frame"/>
            <v:imagedata r:id="rId512" o:title=""/>
          </v:shape>
        </w:pict>
      </w:r>
      <w:r w:rsidRPr="009073EE">
        <w:rPr>
          <w:sz w:val="24"/>
          <w:szCs w:val="24"/>
          <w:lang w:eastAsia="ar-SA"/>
        </w:rPr>
        <w:t xml:space="preserve">; б8) </w:t>
      </w:r>
      <w:r w:rsidR="0082100A" w:rsidRPr="0082100A">
        <w:rPr>
          <w:position w:val="-12"/>
          <w:sz w:val="24"/>
          <w:szCs w:val="24"/>
          <w:lang w:eastAsia="ar-SA"/>
        </w:rPr>
        <w:pict>
          <v:shape id="_x0000_i1615" type="#_x0000_t75" style="width:84.75pt;height:21.75pt" filled="t">
            <v:fill color2="black" type="frame"/>
            <v:imagedata r:id="rId513"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в</w:t>
      </w:r>
      <w:proofErr w:type="gramStart"/>
      <w:r w:rsidRPr="009073EE">
        <w:rPr>
          <w:sz w:val="24"/>
          <w:szCs w:val="24"/>
          <w:lang w:eastAsia="ar-SA"/>
        </w:rPr>
        <w:t>1</w:t>
      </w:r>
      <w:proofErr w:type="gramEnd"/>
      <w:r w:rsidRPr="009073EE">
        <w:rPr>
          <w:sz w:val="24"/>
          <w:szCs w:val="24"/>
          <w:lang w:eastAsia="ar-SA"/>
        </w:rPr>
        <w:t xml:space="preserve">) </w:t>
      </w:r>
      <w:r w:rsidR="0082100A" w:rsidRPr="0082100A">
        <w:rPr>
          <w:position w:val="-12"/>
          <w:sz w:val="24"/>
          <w:szCs w:val="24"/>
          <w:lang w:eastAsia="ar-SA"/>
        </w:rPr>
        <w:pict>
          <v:shape id="_x0000_i1616" type="#_x0000_t75" style="width:273pt;height:21.75pt" filled="t">
            <v:fill color2="black" type="frame"/>
            <v:imagedata r:id="rId514" o:title=""/>
          </v:shape>
        </w:pict>
      </w:r>
      <w:r w:rsidRPr="009073EE">
        <w:rPr>
          <w:sz w:val="24"/>
          <w:szCs w:val="24"/>
          <w:lang w:eastAsia="ar-SA"/>
        </w:rPr>
        <w:t xml:space="preserve">; </w:t>
      </w:r>
    </w:p>
    <w:p w:rsidR="009073EE" w:rsidRPr="009073EE" w:rsidRDefault="009073EE" w:rsidP="009073EE">
      <w:pPr>
        <w:suppressAutoHyphens/>
        <w:jc w:val="both"/>
        <w:rPr>
          <w:sz w:val="24"/>
          <w:szCs w:val="24"/>
          <w:lang w:eastAsia="ar-SA"/>
        </w:rPr>
      </w:pPr>
      <w:r w:rsidRPr="009073EE">
        <w:rPr>
          <w:sz w:val="24"/>
          <w:szCs w:val="24"/>
          <w:lang w:eastAsia="ar-SA"/>
        </w:rPr>
        <w:t>в</w:t>
      </w:r>
      <w:proofErr w:type="gramStart"/>
      <w:r w:rsidRPr="009073EE">
        <w:rPr>
          <w:sz w:val="24"/>
          <w:szCs w:val="24"/>
          <w:lang w:eastAsia="ar-SA"/>
        </w:rPr>
        <w:t>2</w:t>
      </w:r>
      <w:proofErr w:type="gramEnd"/>
      <w:r w:rsidRPr="009073EE">
        <w:rPr>
          <w:sz w:val="24"/>
          <w:szCs w:val="24"/>
          <w:lang w:eastAsia="ar-SA"/>
        </w:rPr>
        <w:t xml:space="preserve">) </w:t>
      </w:r>
      <w:r w:rsidR="0082100A" w:rsidRPr="0082100A">
        <w:rPr>
          <w:position w:val="-12"/>
          <w:sz w:val="24"/>
          <w:szCs w:val="24"/>
          <w:lang w:eastAsia="ar-SA"/>
        </w:rPr>
        <w:pict>
          <v:shape id="_x0000_i1617" type="#_x0000_t75" style="width:252.75pt;height:21.75pt" filled="t">
            <v:fill color2="black" type="frame"/>
            <v:imagedata r:id="rId515"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в3) </w:t>
      </w:r>
      <w:r w:rsidR="0082100A" w:rsidRPr="0082100A">
        <w:rPr>
          <w:position w:val="-12"/>
          <w:sz w:val="24"/>
          <w:szCs w:val="24"/>
          <w:lang w:eastAsia="ar-SA"/>
        </w:rPr>
        <w:pict>
          <v:shape id="_x0000_i1618" type="#_x0000_t75" style="width:246pt;height:21.75pt" filled="t">
            <v:fill color2="black" type="frame"/>
            <v:imagedata r:id="rId516" o:title=""/>
          </v:shape>
        </w:pict>
      </w:r>
      <w:r w:rsidRPr="009073EE">
        <w:rPr>
          <w:sz w:val="24"/>
          <w:szCs w:val="24"/>
          <w:lang w:eastAsia="ar-SA"/>
        </w:rPr>
        <w:t>;  а</w:t>
      </w:r>
      <w:proofErr w:type="gramStart"/>
      <w:r w:rsidRPr="009073EE">
        <w:rPr>
          <w:sz w:val="24"/>
          <w:szCs w:val="24"/>
          <w:lang w:eastAsia="ar-SA"/>
        </w:rPr>
        <w:t>4</w:t>
      </w:r>
      <w:proofErr w:type="gramEnd"/>
      <w:r w:rsidRPr="009073EE">
        <w:rPr>
          <w:sz w:val="24"/>
          <w:szCs w:val="24"/>
          <w:lang w:eastAsia="ar-SA"/>
        </w:rPr>
        <w:t xml:space="preserve">) </w:t>
      </w:r>
      <w:r w:rsidR="0082100A" w:rsidRPr="0082100A">
        <w:rPr>
          <w:position w:val="-12"/>
          <w:sz w:val="24"/>
          <w:szCs w:val="24"/>
          <w:lang w:eastAsia="ar-SA"/>
        </w:rPr>
        <w:pict>
          <v:shape id="_x0000_i1619" type="#_x0000_t75" style="width:210.75pt;height:21.75pt" filled="t">
            <v:fill color2="black" type="frame"/>
            <v:imagedata r:id="rId517"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в5) </w:t>
      </w:r>
      <w:r w:rsidR="0082100A" w:rsidRPr="0082100A">
        <w:rPr>
          <w:position w:val="-12"/>
          <w:sz w:val="24"/>
          <w:szCs w:val="24"/>
          <w:lang w:eastAsia="ar-SA"/>
        </w:rPr>
        <w:pict>
          <v:shape id="_x0000_i1620" type="#_x0000_t75" style="width:156.75pt;height:21.75pt" filled="t">
            <v:fill color2="black" type="frame"/>
            <v:imagedata r:id="rId518" o:title=""/>
          </v:shape>
        </w:pict>
      </w:r>
      <w:r w:rsidRPr="009073EE">
        <w:rPr>
          <w:sz w:val="24"/>
          <w:szCs w:val="24"/>
          <w:lang w:eastAsia="ar-SA"/>
        </w:rPr>
        <w:t>; в</w:t>
      </w:r>
      <w:proofErr w:type="gramStart"/>
      <w:r w:rsidRPr="009073EE">
        <w:rPr>
          <w:sz w:val="24"/>
          <w:szCs w:val="24"/>
          <w:lang w:eastAsia="ar-SA"/>
        </w:rPr>
        <w:t>6</w:t>
      </w:r>
      <w:proofErr w:type="gramEnd"/>
      <w:r w:rsidRPr="009073EE">
        <w:rPr>
          <w:sz w:val="24"/>
          <w:szCs w:val="24"/>
          <w:lang w:eastAsia="ar-SA"/>
        </w:rPr>
        <w:t xml:space="preserve">) </w:t>
      </w:r>
      <w:r w:rsidR="0082100A" w:rsidRPr="0082100A">
        <w:rPr>
          <w:position w:val="-12"/>
          <w:sz w:val="24"/>
          <w:szCs w:val="24"/>
          <w:lang w:eastAsia="ar-SA"/>
        </w:rPr>
        <w:pict>
          <v:shape id="_x0000_i1621" type="#_x0000_t75" style="width:122.25pt;height:21.75pt" filled="t">
            <v:fill color2="black" type="frame"/>
            <v:imagedata r:id="rId519"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lastRenderedPageBreak/>
        <w:t xml:space="preserve">7. а) Составить уравнения касательных плоскостей к сфере </w:t>
      </w:r>
      <w:r w:rsidR="0082100A" w:rsidRPr="0082100A">
        <w:rPr>
          <w:position w:val="-12"/>
          <w:sz w:val="24"/>
          <w:szCs w:val="24"/>
          <w:lang w:eastAsia="ar-SA"/>
        </w:rPr>
        <w:pict>
          <v:shape id="_x0000_i1622" type="#_x0000_t75" style="width:182.25pt;height:21.75pt" filled="t">
            <v:fill color2="black" type="frame"/>
            <v:imagedata r:id="rId520" o:title=""/>
          </v:shape>
        </w:pict>
      </w:r>
      <w:r w:rsidRPr="009073EE">
        <w:rPr>
          <w:sz w:val="24"/>
          <w:szCs w:val="24"/>
          <w:lang w:eastAsia="ar-SA"/>
        </w:rPr>
        <w:t xml:space="preserve"> в точках ее пересечения </w:t>
      </w:r>
      <w:proofErr w:type="gramStart"/>
      <w:r w:rsidRPr="009073EE">
        <w:rPr>
          <w:sz w:val="24"/>
          <w:szCs w:val="24"/>
          <w:lang w:eastAsia="ar-SA"/>
        </w:rPr>
        <w:t>с</w:t>
      </w:r>
      <w:proofErr w:type="gramEnd"/>
      <w:r w:rsidRPr="009073EE">
        <w:rPr>
          <w:sz w:val="24"/>
          <w:szCs w:val="24"/>
          <w:lang w:eastAsia="ar-SA"/>
        </w:rPr>
        <w:t xml:space="preserve"> прямой </w:t>
      </w:r>
      <w:r w:rsidR="0082100A" w:rsidRPr="0082100A">
        <w:rPr>
          <w:position w:val="-26"/>
          <w:sz w:val="24"/>
          <w:szCs w:val="24"/>
          <w:lang w:eastAsia="ar-SA"/>
        </w:rPr>
        <w:pict>
          <v:shape id="_x0000_i1623" type="#_x0000_t75" style="width:102pt;height:35.25pt" filled="t">
            <v:fill color2="black" type="frame"/>
            <v:imagedata r:id="rId521"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б) Установить, что плоскость </w:t>
      </w:r>
      <w:r w:rsidRPr="009073EE">
        <w:rPr>
          <w:i/>
          <w:sz w:val="24"/>
          <w:szCs w:val="24"/>
          <w:lang w:val="en-US" w:eastAsia="ar-SA"/>
        </w:rPr>
        <w:t>y</w:t>
      </w:r>
      <w:r w:rsidRPr="009073EE">
        <w:rPr>
          <w:i/>
          <w:sz w:val="24"/>
          <w:szCs w:val="24"/>
          <w:lang w:eastAsia="ar-SA"/>
        </w:rPr>
        <w:t>-2=0</w:t>
      </w:r>
      <w:r w:rsidRPr="009073EE">
        <w:rPr>
          <w:sz w:val="24"/>
          <w:szCs w:val="24"/>
          <w:lang w:eastAsia="ar-SA"/>
        </w:rPr>
        <w:t xml:space="preserve"> пересекает эллипсоид</w:t>
      </w:r>
      <w:r w:rsidR="0082100A" w:rsidRPr="0082100A">
        <w:rPr>
          <w:position w:val="-28"/>
          <w:sz w:val="24"/>
          <w:szCs w:val="24"/>
          <w:lang w:eastAsia="ar-SA"/>
        </w:rPr>
        <w:pict>
          <v:shape id="_x0000_i1624" type="#_x0000_t75" style="width:98.25pt;height:38.25pt" filled="t">
            <v:fill color2="black" type="frame"/>
            <v:imagedata r:id="rId522" o:title=""/>
          </v:shape>
        </w:pict>
      </w:r>
      <w:r w:rsidRPr="009073EE">
        <w:rPr>
          <w:sz w:val="24"/>
          <w:szCs w:val="24"/>
          <w:lang w:eastAsia="ar-SA"/>
        </w:rPr>
        <w:t xml:space="preserve"> по эллипсу. Найти его полуоси и вершины.</w:t>
      </w:r>
    </w:p>
    <w:p w:rsidR="009073EE" w:rsidRPr="009073EE" w:rsidRDefault="009073EE" w:rsidP="009073EE">
      <w:pPr>
        <w:suppressAutoHyphens/>
        <w:jc w:val="both"/>
        <w:rPr>
          <w:sz w:val="24"/>
          <w:szCs w:val="24"/>
          <w:lang w:eastAsia="ar-SA"/>
        </w:rPr>
      </w:pPr>
      <w:r w:rsidRPr="009073EE">
        <w:rPr>
          <w:sz w:val="24"/>
          <w:szCs w:val="24"/>
          <w:lang w:eastAsia="ar-SA"/>
        </w:rPr>
        <w:t xml:space="preserve">в) Определить линию пересечения поверхностей </w:t>
      </w:r>
      <w:r w:rsidR="0082100A" w:rsidRPr="0082100A">
        <w:rPr>
          <w:position w:val="-12"/>
          <w:sz w:val="24"/>
          <w:szCs w:val="24"/>
          <w:lang w:eastAsia="ar-SA"/>
        </w:rPr>
        <w:pict>
          <v:shape id="_x0000_i1625" type="#_x0000_t75" style="width:183pt;height:21.75pt" filled="t">
            <v:fill color2="black" type="frame"/>
            <v:imagedata r:id="rId523" o:title=""/>
          </v:shape>
        </w:pict>
      </w:r>
      <w:r w:rsidRPr="009073EE">
        <w:rPr>
          <w:sz w:val="24"/>
          <w:szCs w:val="24"/>
          <w:lang w:eastAsia="ar-SA"/>
        </w:rPr>
        <w:t xml:space="preserve"> и </w:t>
      </w:r>
      <w:r w:rsidR="0082100A" w:rsidRPr="0082100A">
        <w:rPr>
          <w:position w:val="-12"/>
          <w:sz w:val="24"/>
          <w:szCs w:val="24"/>
          <w:lang w:eastAsia="ar-SA"/>
        </w:rPr>
        <w:pict>
          <v:shape id="_x0000_i1626" type="#_x0000_t75" style="width:99.75pt;height:18pt" filled="t">
            <v:fill color2="black" type="frame"/>
            <v:imagedata r:id="rId524"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г) Исследовать линию пересечения гиперболоида </w:t>
      </w:r>
      <w:r w:rsidR="0082100A" w:rsidRPr="0082100A">
        <w:rPr>
          <w:position w:val="-28"/>
          <w:sz w:val="24"/>
          <w:szCs w:val="24"/>
          <w:lang w:eastAsia="ar-SA"/>
        </w:rPr>
        <w:pict>
          <v:shape id="_x0000_i1627" type="#_x0000_t75" style="width:96pt;height:38.25pt" filled="t">
            <v:fill color2="black" type="frame"/>
            <v:imagedata r:id="rId525" o:title=""/>
          </v:shape>
        </w:pict>
      </w:r>
      <w:r w:rsidRPr="009073EE">
        <w:rPr>
          <w:sz w:val="24"/>
          <w:szCs w:val="24"/>
          <w:lang w:eastAsia="ar-SA"/>
        </w:rPr>
        <w:t xml:space="preserve"> с плоскостью </w:t>
      </w:r>
      <w:r w:rsidR="0082100A" w:rsidRPr="0082100A">
        <w:rPr>
          <w:position w:val="-12"/>
          <w:sz w:val="24"/>
          <w:szCs w:val="24"/>
          <w:lang w:eastAsia="ar-SA"/>
        </w:rPr>
        <w:pict>
          <v:shape id="_x0000_i1628" type="#_x0000_t75" style="width:120pt;height:18pt" filled="t">
            <v:fill color2="black" type="frame"/>
            <v:imagedata r:id="rId526" o:title=""/>
          </v:shape>
        </w:pict>
      </w:r>
      <w:r w:rsidRPr="009073EE">
        <w:rPr>
          <w:sz w:val="24"/>
          <w:szCs w:val="24"/>
          <w:lang w:eastAsia="ar-SA"/>
        </w:rPr>
        <w:t xml:space="preserve">, пользуясь ее проекциями на координатные плоскости. </w:t>
      </w:r>
    </w:p>
    <w:p w:rsidR="009073EE" w:rsidRPr="009073EE" w:rsidRDefault="009073EE" w:rsidP="009073EE">
      <w:pPr>
        <w:suppressAutoHyphens/>
        <w:jc w:val="both"/>
        <w:rPr>
          <w:sz w:val="24"/>
          <w:szCs w:val="24"/>
          <w:lang w:eastAsia="ar-SA"/>
        </w:rPr>
      </w:pPr>
      <w:r w:rsidRPr="009073EE">
        <w:rPr>
          <w:sz w:val="24"/>
          <w:szCs w:val="24"/>
          <w:lang w:eastAsia="ar-SA"/>
        </w:rPr>
        <w:t xml:space="preserve">д) Дан гиперболический параболоид </w:t>
      </w:r>
      <w:r w:rsidR="0082100A" w:rsidRPr="0082100A">
        <w:rPr>
          <w:position w:val="-26"/>
          <w:sz w:val="24"/>
          <w:szCs w:val="24"/>
          <w:lang w:eastAsia="ar-SA"/>
        </w:rPr>
        <w:pict>
          <v:shape id="_x0000_i1629" type="#_x0000_t75" style="width:69pt;height:36.75pt" filled="t">
            <v:fill color2="black" type="frame"/>
            <v:imagedata r:id="rId527" o:title=""/>
          </v:shape>
        </w:pict>
      </w:r>
      <w:r w:rsidRPr="009073EE">
        <w:rPr>
          <w:sz w:val="24"/>
          <w:szCs w:val="24"/>
          <w:lang w:eastAsia="ar-SA"/>
        </w:rPr>
        <w:t xml:space="preserve"> и одна из его касательных плоскостей </w:t>
      </w:r>
      <w:r w:rsidR="0082100A" w:rsidRPr="0082100A">
        <w:rPr>
          <w:position w:val="-12"/>
          <w:sz w:val="24"/>
          <w:szCs w:val="24"/>
          <w:lang w:eastAsia="ar-SA"/>
        </w:rPr>
        <w:pict>
          <v:shape id="_x0000_i1630" type="#_x0000_t75" style="width:120pt;height:18pt" filled="t">
            <v:fill color2="black" type="frame"/>
            <v:imagedata r:id="rId528" o:title=""/>
          </v:shape>
        </w:pict>
      </w:r>
      <w:r w:rsidRPr="009073EE">
        <w:rPr>
          <w:sz w:val="24"/>
          <w:szCs w:val="24"/>
          <w:lang w:eastAsia="ar-SA"/>
        </w:rPr>
        <w:t>. Найти уравнения каждой из тех двух прямых, по которой плоскость касается с параболоидом.</w:t>
      </w:r>
    </w:p>
    <w:p w:rsidR="009073EE" w:rsidRPr="009073EE" w:rsidRDefault="009073EE" w:rsidP="009073EE">
      <w:pPr>
        <w:suppressAutoHyphens/>
        <w:jc w:val="both"/>
        <w:rPr>
          <w:sz w:val="24"/>
          <w:szCs w:val="24"/>
          <w:lang w:eastAsia="ar-SA"/>
        </w:rPr>
      </w:pPr>
    </w:p>
    <w:p w:rsidR="009073EE" w:rsidRPr="009073EE" w:rsidRDefault="009073EE" w:rsidP="009073EE">
      <w:pPr>
        <w:suppressAutoHyphens/>
        <w:jc w:val="both"/>
        <w:rPr>
          <w:sz w:val="24"/>
          <w:szCs w:val="24"/>
          <w:lang w:eastAsia="ar-SA"/>
        </w:rPr>
      </w:pPr>
      <w:r w:rsidRPr="009073EE">
        <w:rPr>
          <w:sz w:val="24"/>
          <w:szCs w:val="24"/>
          <w:lang w:eastAsia="ar-SA"/>
        </w:rPr>
        <w:t>8. Построить тела, ограниченные поверхностями:</w:t>
      </w:r>
    </w:p>
    <w:p w:rsidR="009073EE" w:rsidRPr="009073EE" w:rsidRDefault="009073EE" w:rsidP="009073EE">
      <w:pPr>
        <w:suppressAutoHyphens/>
        <w:jc w:val="both"/>
        <w:rPr>
          <w:sz w:val="24"/>
          <w:szCs w:val="24"/>
          <w:lang w:eastAsia="ar-SA"/>
        </w:rPr>
      </w:pPr>
      <w:r w:rsidRPr="009073EE">
        <w:rPr>
          <w:sz w:val="24"/>
          <w:szCs w:val="24"/>
          <w:lang w:eastAsia="ar-SA"/>
        </w:rPr>
        <w:t xml:space="preserve">а) </w:t>
      </w:r>
      <w:r w:rsidR="0082100A" w:rsidRPr="0082100A">
        <w:rPr>
          <w:position w:val="-12"/>
          <w:sz w:val="24"/>
          <w:szCs w:val="24"/>
          <w:lang w:eastAsia="ar-SA"/>
        </w:rPr>
        <w:pict>
          <v:shape id="_x0000_i1631" type="#_x0000_t75" style="width:141pt;height:21.75pt" filled="t">
            <v:fill color2="black" type="frame"/>
            <v:imagedata r:id="rId529" o:title=""/>
          </v:shape>
        </w:pict>
      </w:r>
      <w:r w:rsidRPr="009073EE">
        <w:rPr>
          <w:sz w:val="24"/>
          <w:szCs w:val="24"/>
          <w:lang w:eastAsia="ar-SA"/>
        </w:rPr>
        <w:t xml:space="preserve">;  б) </w:t>
      </w:r>
      <w:r w:rsidR="0082100A" w:rsidRPr="0082100A">
        <w:rPr>
          <w:position w:val="-12"/>
          <w:sz w:val="24"/>
          <w:szCs w:val="24"/>
          <w:lang w:eastAsia="ar-SA"/>
        </w:rPr>
        <w:pict>
          <v:shape id="_x0000_i1632" type="#_x0000_t75" style="width:138.75pt;height:21.75pt" filled="t">
            <v:fill color2="black" type="frame"/>
            <v:imagedata r:id="rId530"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в) </w:t>
      </w:r>
      <w:r w:rsidR="0082100A" w:rsidRPr="0082100A">
        <w:rPr>
          <w:position w:val="-12"/>
          <w:sz w:val="24"/>
          <w:szCs w:val="24"/>
          <w:lang w:eastAsia="ar-SA"/>
        </w:rPr>
        <w:pict>
          <v:shape id="_x0000_i1633" type="#_x0000_t75" style="width:183.75pt;height:21.75pt" filled="t">
            <v:fill color2="black" type="frame"/>
            <v:imagedata r:id="rId531" o:title=""/>
          </v:shape>
        </w:pict>
      </w:r>
      <w:r w:rsidRPr="009073EE">
        <w:rPr>
          <w:sz w:val="24"/>
          <w:szCs w:val="24"/>
          <w:lang w:eastAsia="ar-SA"/>
        </w:rPr>
        <w:t xml:space="preserve">; г) </w:t>
      </w:r>
      <w:r w:rsidR="0082100A" w:rsidRPr="0082100A">
        <w:rPr>
          <w:position w:val="-12"/>
          <w:sz w:val="24"/>
          <w:szCs w:val="24"/>
          <w:lang w:eastAsia="ar-SA"/>
        </w:rPr>
        <w:pict>
          <v:shape id="_x0000_i1634" type="#_x0000_t75" style="width:188.25pt;height:21.75pt" filled="t">
            <v:fill color2="black" type="frame"/>
            <v:imagedata r:id="rId532" o:title=""/>
          </v:shape>
        </w:pict>
      </w:r>
      <w:r w:rsidRPr="009073EE">
        <w:rPr>
          <w:sz w:val="24"/>
          <w:szCs w:val="24"/>
          <w:lang w:eastAsia="ar-SA"/>
        </w:rPr>
        <w:t>,</w:t>
      </w:r>
    </w:p>
    <w:p w:rsidR="009073EE" w:rsidRPr="009073EE" w:rsidRDefault="009073EE" w:rsidP="009073EE">
      <w:pPr>
        <w:suppressAutoHyphens/>
        <w:jc w:val="both"/>
        <w:rPr>
          <w:sz w:val="24"/>
          <w:szCs w:val="24"/>
          <w:lang w:eastAsia="ar-SA"/>
        </w:rPr>
      </w:pPr>
      <w:r w:rsidRPr="009073EE">
        <w:rPr>
          <w:sz w:val="24"/>
          <w:szCs w:val="24"/>
          <w:lang w:eastAsia="ar-SA"/>
        </w:rPr>
        <w:t xml:space="preserve">д) </w:t>
      </w:r>
      <w:r w:rsidR="0082100A" w:rsidRPr="0082100A">
        <w:rPr>
          <w:position w:val="-12"/>
          <w:sz w:val="24"/>
          <w:szCs w:val="24"/>
          <w:lang w:eastAsia="ar-SA"/>
        </w:rPr>
        <w:pict>
          <v:shape id="_x0000_i1635" type="#_x0000_t75" style="width:153pt;height:21.75pt" filled="t">
            <v:fill color2="black" type="frame"/>
            <v:imagedata r:id="rId533" o:title=""/>
          </v:shape>
        </w:pict>
      </w:r>
      <w:r w:rsidRPr="009073EE">
        <w:rPr>
          <w:sz w:val="24"/>
          <w:szCs w:val="24"/>
          <w:lang w:eastAsia="ar-SA"/>
        </w:rPr>
        <w:t xml:space="preserve">; е) </w:t>
      </w:r>
      <w:r w:rsidR="0082100A" w:rsidRPr="0082100A">
        <w:rPr>
          <w:position w:val="-12"/>
          <w:sz w:val="24"/>
          <w:szCs w:val="24"/>
          <w:lang w:eastAsia="ar-SA"/>
        </w:rPr>
        <w:pict>
          <v:shape id="_x0000_i1636" type="#_x0000_t75" style="width:177.75pt;height:21.75pt" filled="t">
            <v:fill color2="black" type="frame"/>
            <v:imagedata r:id="rId534" o:title=""/>
          </v:shape>
        </w:pict>
      </w:r>
      <w:r w:rsidRPr="009073EE">
        <w:rPr>
          <w:sz w:val="24"/>
          <w:szCs w:val="24"/>
          <w:lang w:eastAsia="ar-SA"/>
        </w:rPr>
        <w:t>.</w:t>
      </w:r>
    </w:p>
    <w:p w:rsidR="008669E9" w:rsidRPr="008669E9" w:rsidRDefault="008669E9" w:rsidP="008669E9">
      <w:pPr>
        <w:jc w:val="both"/>
        <w:rPr>
          <w:noProof/>
          <w:sz w:val="24"/>
          <w:szCs w:val="24"/>
          <w:lang w:eastAsia="ru-RU"/>
        </w:rPr>
      </w:pPr>
    </w:p>
    <w:p w:rsidR="008669E9" w:rsidRPr="008669E9" w:rsidRDefault="008669E9" w:rsidP="008669E9">
      <w:pPr>
        <w:ind w:firstLine="400"/>
        <w:jc w:val="center"/>
        <w:rPr>
          <w:b/>
          <w:noProof/>
          <w:sz w:val="24"/>
          <w:szCs w:val="24"/>
          <w:lang w:eastAsia="ru-RU"/>
        </w:rPr>
      </w:pPr>
    </w:p>
    <w:p w:rsidR="008669E9" w:rsidRDefault="008669E9" w:rsidP="008669E9">
      <w:pPr>
        <w:ind w:firstLine="340"/>
        <w:jc w:val="center"/>
        <w:outlineLvl w:val="0"/>
        <w:rPr>
          <w:b/>
          <w:sz w:val="28"/>
          <w:lang w:eastAsia="ru-RU"/>
        </w:rPr>
      </w:pPr>
      <w:r w:rsidRPr="008669E9">
        <w:rPr>
          <w:b/>
          <w:sz w:val="28"/>
          <w:lang w:eastAsia="ru-RU"/>
        </w:rPr>
        <w:t>3 Методические указания по самостоятельной работе</w:t>
      </w:r>
    </w:p>
    <w:p w:rsidR="009073EE" w:rsidRPr="008669E9" w:rsidRDefault="009073EE" w:rsidP="008669E9">
      <w:pPr>
        <w:ind w:firstLine="340"/>
        <w:jc w:val="center"/>
        <w:outlineLvl w:val="0"/>
        <w:rPr>
          <w:b/>
          <w:noProof/>
          <w:sz w:val="24"/>
          <w:szCs w:val="24"/>
          <w:lang w:eastAsia="ru-RU"/>
        </w:rPr>
      </w:pPr>
    </w:p>
    <w:p w:rsidR="009073EE" w:rsidRPr="009073EE" w:rsidRDefault="009073EE" w:rsidP="009073EE">
      <w:pPr>
        <w:suppressAutoHyphens/>
        <w:ind w:firstLine="400"/>
        <w:jc w:val="both"/>
        <w:rPr>
          <w:rFonts w:eastAsia="Calibri"/>
          <w:sz w:val="24"/>
          <w:szCs w:val="22"/>
        </w:rPr>
      </w:pPr>
      <w:r w:rsidRPr="009073EE">
        <w:rPr>
          <w:rFonts w:eastAsia="Calibri"/>
          <w:noProof/>
          <w:sz w:val="24"/>
          <w:szCs w:val="24"/>
        </w:rPr>
        <w:t xml:space="preserve">Самостоятельная работа студентов включает в себя: </w:t>
      </w:r>
      <w:r w:rsidRPr="009073EE">
        <w:rPr>
          <w:rFonts w:eastAsia="Calibri"/>
          <w:sz w:val="24"/>
          <w:szCs w:val="22"/>
        </w:rPr>
        <w:t>выполнение индивидуального творческого задания (ИТЗ); выполнение расчетно-графического задания (РГЗ); самоподготовку (проработка и повторение лекционного материала и материала учебников и учебных пособий;</w:t>
      </w:r>
    </w:p>
    <w:p w:rsidR="009073EE" w:rsidRPr="009073EE" w:rsidRDefault="009073EE" w:rsidP="009073EE">
      <w:pPr>
        <w:suppressAutoHyphens/>
        <w:jc w:val="both"/>
        <w:rPr>
          <w:noProof/>
          <w:sz w:val="24"/>
          <w:szCs w:val="24"/>
          <w:lang w:eastAsia="ru-RU"/>
        </w:rPr>
      </w:pPr>
      <w:r w:rsidRPr="009073EE">
        <w:rPr>
          <w:rFonts w:eastAsia="Calibri"/>
          <w:sz w:val="24"/>
          <w:szCs w:val="22"/>
        </w:rPr>
        <w:t>подготовка к практическим занятиям;</w:t>
      </w:r>
      <w:r w:rsidRPr="009073EE">
        <w:rPr>
          <w:rFonts w:eastAsia="Calibri"/>
          <w:sz w:val="22"/>
          <w:szCs w:val="22"/>
        </w:rPr>
        <w:t xml:space="preserve"> подготовка к рубежному контролю, зачету, экзамену.)</w:t>
      </w:r>
    </w:p>
    <w:p w:rsidR="009073EE" w:rsidRPr="009073EE" w:rsidRDefault="009073EE" w:rsidP="009073EE">
      <w:pPr>
        <w:ind w:firstLine="400"/>
        <w:jc w:val="both"/>
        <w:rPr>
          <w:noProof/>
          <w:sz w:val="24"/>
          <w:szCs w:val="24"/>
          <w:lang w:eastAsia="ru-RU"/>
        </w:rPr>
      </w:pPr>
      <w:r w:rsidRPr="009073EE">
        <w:rPr>
          <w:noProof/>
          <w:sz w:val="24"/>
          <w:szCs w:val="24"/>
          <w:lang w:eastAsia="ru-RU"/>
        </w:rPr>
        <w:t>Читая учебник или учебное пособие, надо обращать внимание на те положения, которые дают ответы на поставленные вопросы учебной программы, на выделенные слова, предложения, определения, которые выражают главное содержание темы. Необходимо осмыслить содержащиеся в нем факты, примеры, термины, понятия  и вытекающие из них теоретические обобщения (правила, выводы, законы). Наиболее трудные места надо продумать, прочесть еще раз, пока не усвоите их содержание, обязательно рассмотреть рисунки, схемы, таблицы, прочитайте подписи и обозначения. Не забыть просмотреть сноски, которые находятся внизу листа (подстрочечник). Усвоив содержание учебного материала, необходимо законспектировать главные положения, выписать определения, факты, цифры. Встретив наиболее трудные для самостоятельного усвоения положения, необходимо уточнить их на консультации у преподавателя.</w:t>
      </w:r>
    </w:p>
    <w:p w:rsidR="009073EE" w:rsidRPr="009073EE" w:rsidRDefault="009073EE" w:rsidP="009073EE">
      <w:pPr>
        <w:ind w:firstLine="400"/>
        <w:jc w:val="both"/>
        <w:rPr>
          <w:noProof/>
          <w:sz w:val="24"/>
          <w:szCs w:val="24"/>
          <w:lang w:eastAsia="ru-RU"/>
        </w:rPr>
      </w:pPr>
      <w:r w:rsidRPr="009073EE">
        <w:rPr>
          <w:sz w:val="24"/>
          <w:szCs w:val="24"/>
          <w:lang w:eastAsia="ru-RU"/>
        </w:rPr>
        <w:t xml:space="preserve">Главное правило при выборе вами учебника - доступность его языка для вас. </w:t>
      </w:r>
      <w:r w:rsidRPr="009073EE">
        <w:rPr>
          <w:color w:val="000000"/>
          <w:sz w:val="24"/>
          <w:szCs w:val="24"/>
          <w:lang w:eastAsia="ru-RU"/>
        </w:rPr>
        <w:t>Поэтому</w:t>
      </w:r>
      <w:r w:rsidRPr="009073EE">
        <w:rPr>
          <w:noProof/>
          <w:color w:val="000000"/>
          <w:sz w:val="24"/>
          <w:szCs w:val="24"/>
          <w:lang w:eastAsia="ru-RU"/>
        </w:rPr>
        <w:t xml:space="preserve"> у вас может быть в работе несколько учебников.</w:t>
      </w:r>
      <w:r w:rsidRPr="009073EE">
        <w:rPr>
          <w:noProof/>
          <w:color w:val="FF0000"/>
          <w:sz w:val="24"/>
          <w:szCs w:val="24"/>
          <w:lang w:eastAsia="ru-RU"/>
        </w:rPr>
        <w:t xml:space="preserve"> </w:t>
      </w:r>
      <w:r w:rsidRPr="009073EE">
        <w:rPr>
          <w:noProof/>
          <w:sz w:val="24"/>
          <w:szCs w:val="24"/>
          <w:lang w:eastAsia="ru-RU"/>
        </w:rPr>
        <w:t xml:space="preserve">Один обязательный, рекомендованный преподавателем, второй понятный лично вам. Второе главное правило, чтобы учебник отражал тематический план дисциплины, предложеный в рабочей программе дисциплины (режим доступа через личный кабинет обучающегося  </w:t>
      </w:r>
      <w:hyperlink r:id="rId535" w:history="1">
        <w:r w:rsidRPr="009073EE">
          <w:rPr>
            <w:noProof/>
            <w:color w:val="0000FF"/>
            <w:sz w:val="24"/>
            <w:szCs w:val="24"/>
            <w:u w:val="single"/>
            <w:lang w:eastAsia="ru-RU"/>
          </w:rPr>
          <w:t>https://osu.ru/iss/lks/</w:t>
        </w:r>
      </w:hyperlink>
      <w:r w:rsidRPr="009073EE">
        <w:rPr>
          <w:noProof/>
          <w:sz w:val="24"/>
          <w:szCs w:val="24"/>
          <w:lang w:eastAsia="ru-RU"/>
        </w:rPr>
        <w:t xml:space="preserve">). </w:t>
      </w:r>
    </w:p>
    <w:p w:rsidR="009073EE" w:rsidRPr="009073EE" w:rsidRDefault="009073EE" w:rsidP="009073EE">
      <w:pPr>
        <w:ind w:firstLine="400"/>
        <w:jc w:val="both"/>
        <w:rPr>
          <w:noProof/>
          <w:color w:val="000000"/>
          <w:sz w:val="24"/>
          <w:szCs w:val="24"/>
          <w:lang w:eastAsia="ru-RU"/>
        </w:rPr>
      </w:pPr>
      <w:r w:rsidRPr="009073EE">
        <w:rPr>
          <w:noProof/>
          <w:color w:val="000000"/>
          <w:sz w:val="24"/>
          <w:szCs w:val="24"/>
          <w:lang w:eastAsia="ru-RU"/>
        </w:rPr>
        <w:t xml:space="preserve">Изучение геометрии в вузе опирается на школьный курс. </w:t>
      </w:r>
      <w:proofErr w:type="gramStart"/>
      <w:r w:rsidRPr="009073EE">
        <w:rPr>
          <w:noProof/>
          <w:color w:val="000000"/>
          <w:sz w:val="24"/>
          <w:szCs w:val="24"/>
          <w:lang w:eastAsia="ru-RU"/>
        </w:rPr>
        <w:t xml:space="preserve">Поэтому целесообразно самостоятельно по школьным справочникам повторить следующую тему: геометрические векторы на плоскости и в пространстве (определение вектора, координат вектора, виды векторов, линейные </w:t>
      </w:r>
      <w:r w:rsidRPr="009073EE">
        <w:rPr>
          <w:noProof/>
          <w:color w:val="000000"/>
          <w:sz w:val="24"/>
          <w:szCs w:val="24"/>
          <w:lang w:eastAsia="ru-RU"/>
        </w:rPr>
        <w:lastRenderedPageBreak/>
        <w:t>операции над векторами в геометрической и координатной формах, коллинеарность и компланарность векторов, скалярное произведение векторов.</w:t>
      </w:r>
      <w:proofErr w:type="gramEnd"/>
    </w:p>
    <w:p w:rsidR="008669E9" w:rsidRPr="008669E9" w:rsidRDefault="008669E9" w:rsidP="008669E9">
      <w:pPr>
        <w:ind w:firstLine="400"/>
        <w:jc w:val="center"/>
        <w:rPr>
          <w:b/>
          <w:i/>
          <w:noProof/>
          <w:sz w:val="24"/>
          <w:szCs w:val="24"/>
          <w:lang w:eastAsia="ru-RU"/>
        </w:rPr>
      </w:pPr>
    </w:p>
    <w:p w:rsidR="008669E9" w:rsidRPr="008669E9" w:rsidRDefault="008669E9" w:rsidP="008669E9">
      <w:pPr>
        <w:ind w:firstLine="400"/>
        <w:jc w:val="both"/>
        <w:rPr>
          <w:noProof/>
          <w:sz w:val="24"/>
          <w:szCs w:val="24"/>
          <w:lang w:eastAsia="ru-RU"/>
        </w:rPr>
      </w:pPr>
    </w:p>
    <w:p w:rsidR="008669E9" w:rsidRPr="008669E9" w:rsidRDefault="008669E9" w:rsidP="008669E9">
      <w:pPr>
        <w:ind w:left="400"/>
        <w:jc w:val="center"/>
        <w:rPr>
          <w:noProof/>
          <w:sz w:val="24"/>
          <w:szCs w:val="24"/>
          <w:lang w:eastAsia="ru-RU"/>
        </w:rPr>
      </w:pPr>
      <w:r w:rsidRPr="008669E9">
        <w:rPr>
          <w:b/>
          <w:color w:val="000000"/>
          <w:spacing w:val="7"/>
          <w:sz w:val="28"/>
          <w:szCs w:val="28"/>
          <w:lang w:eastAsia="ru-RU"/>
        </w:rPr>
        <w:t>3.1 Методические указания по выполнению расчетно-графических заданий</w:t>
      </w:r>
    </w:p>
    <w:p w:rsidR="009073EE" w:rsidRPr="009073EE" w:rsidRDefault="009073EE" w:rsidP="009073EE">
      <w:pPr>
        <w:ind w:firstLine="400"/>
        <w:jc w:val="both"/>
        <w:rPr>
          <w:noProof/>
          <w:sz w:val="24"/>
          <w:szCs w:val="24"/>
          <w:lang w:eastAsia="ru-RU"/>
        </w:rPr>
      </w:pPr>
      <w:r w:rsidRPr="009073EE">
        <w:rPr>
          <w:noProof/>
          <w:sz w:val="24"/>
          <w:szCs w:val="24"/>
          <w:lang w:eastAsia="ru-RU"/>
        </w:rPr>
        <w:t xml:space="preserve">Задания для выполнения РГЗ выдаются преподавателем в начале семестра. </w:t>
      </w:r>
    </w:p>
    <w:p w:rsidR="009073EE" w:rsidRPr="009073EE" w:rsidRDefault="009073EE" w:rsidP="009073EE">
      <w:pPr>
        <w:ind w:firstLine="400"/>
        <w:jc w:val="both"/>
        <w:rPr>
          <w:noProof/>
          <w:sz w:val="24"/>
          <w:szCs w:val="24"/>
          <w:lang w:eastAsia="ru-RU"/>
        </w:rPr>
      </w:pPr>
      <w:r w:rsidRPr="009073EE">
        <w:rPr>
          <w:noProof/>
          <w:sz w:val="24"/>
          <w:szCs w:val="24"/>
          <w:lang w:eastAsia="ru-RU"/>
        </w:rPr>
        <w:t xml:space="preserve">Индивидуальные задания для выполнения РГЗ представлены в </w:t>
      </w:r>
      <w:r w:rsidRPr="009073EE">
        <w:rPr>
          <w:sz w:val="24"/>
          <w:szCs w:val="24"/>
          <w:lang w:eastAsia="ru-RU"/>
        </w:rPr>
        <w:t>Фонде оценочных средств для проведения промежуточной аттестации обучающихся по дисциплине</w:t>
      </w:r>
      <w:r w:rsidRPr="009073EE">
        <w:rPr>
          <w:noProof/>
          <w:sz w:val="24"/>
          <w:szCs w:val="24"/>
          <w:lang w:eastAsia="ru-RU"/>
        </w:rPr>
        <w:t xml:space="preserve"> (ФОС), который доступен через личный кабинет обучающегося на сайте университета, режим доступа </w:t>
      </w:r>
      <w:hyperlink r:id="rId536" w:history="1">
        <w:r w:rsidRPr="009073EE">
          <w:rPr>
            <w:noProof/>
            <w:color w:val="0000FF"/>
            <w:sz w:val="24"/>
            <w:szCs w:val="24"/>
            <w:u w:val="single"/>
            <w:lang w:eastAsia="ru-RU"/>
          </w:rPr>
          <w:t>https://osu.ru/iss/lks/</w:t>
        </w:r>
      </w:hyperlink>
      <w:r w:rsidRPr="009073EE">
        <w:rPr>
          <w:noProof/>
          <w:sz w:val="24"/>
          <w:szCs w:val="24"/>
          <w:lang w:eastAsia="ru-RU"/>
        </w:rPr>
        <w:t xml:space="preserve">. </w:t>
      </w:r>
    </w:p>
    <w:p w:rsidR="009073EE" w:rsidRPr="009073EE" w:rsidRDefault="009073EE" w:rsidP="009073EE">
      <w:pPr>
        <w:ind w:firstLine="400"/>
        <w:jc w:val="both"/>
        <w:rPr>
          <w:noProof/>
          <w:sz w:val="24"/>
          <w:szCs w:val="24"/>
          <w:lang w:eastAsia="ru-RU"/>
        </w:rPr>
      </w:pPr>
      <w:r w:rsidRPr="009073EE">
        <w:rPr>
          <w:noProof/>
          <w:sz w:val="24"/>
          <w:szCs w:val="24"/>
          <w:lang w:eastAsia="ru-RU"/>
        </w:rPr>
        <w:t>Примеры решения задач РГЗ можно изучить по следующему пособию:</w:t>
      </w:r>
    </w:p>
    <w:p w:rsidR="009073EE" w:rsidRPr="009073EE" w:rsidRDefault="009073EE" w:rsidP="009073EE">
      <w:pPr>
        <w:ind w:firstLine="403"/>
        <w:jc w:val="both"/>
        <w:rPr>
          <w:sz w:val="24"/>
          <w:szCs w:val="24"/>
        </w:rPr>
      </w:pPr>
      <w:r w:rsidRPr="009073EE">
        <w:rPr>
          <w:sz w:val="24"/>
          <w:szCs w:val="24"/>
        </w:rPr>
        <w:t>Практикум по аналитической геометрии [Электронный ресурс]</w:t>
      </w:r>
      <w:proofErr w:type="gramStart"/>
      <w:r w:rsidRPr="009073EE">
        <w:rPr>
          <w:sz w:val="24"/>
          <w:szCs w:val="24"/>
        </w:rPr>
        <w:t xml:space="preserve"> :</w:t>
      </w:r>
      <w:proofErr w:type="gramEnd"/>
      <w:r w:rsidRPr="009073EE">
        <w:rPr>
          <w:sz w:val="24"/>
          <w:szCs w:val="24"/>
        </w:rPr>
        <w:t xml:space="preserve"> учебное пособие для студентов, обучающихся по программам высшего образования по направлениям подготовки 02.03.02 Фундаментальная информатика и информационные технологии, 02.03.01 Математика и компьютерные науки, 03.03.02 Физика, 03.03.03 Радиофизика и специальности 10.05.01 Компьютерная безопасность / [О. Н. Казакова и др.]; М-во образования и науки Рос. Федерации, </w:t>
      </w:r>
      <w:proofErr w:type="spellStart"/>
      <w:r w:rsidRPr="009073EE">
        <w:rPr>
          <w:sz w:val="24"/>
          <w:szCs w:val="24"/>
        </w:rPr>
        <w:t>Федер</w:t>
      </w:r>
      <w:proofErr w:type="spellEnd"/>
      <w:r w:rsidRPr="009073EE">
        <w:rPr>
          <w:sz w:val="24"/>
          <w:szCs w:val="24"/>
        </w:rPr>
        <w:t>. гос. бюджет</w:t>
      </w:r>
      <w:proofErr w:type="gramStart"/>
      <w:r w:rsidRPr="009073EE">
        <w:rPr>
          <w:sz w:val="24"/>
          <w:szCs w:val="24"/>
        </w:rPr>
        <w:t>.</w:t>
      </w:r>
      <w:proofErr w:type="gramEnd"/>
      <w:r w:rsidRPr="009073EE">
        <w:rPr>
          <w:sz w:val="24"/>
          <w:szCs w:val="24"/>
        </w:rPr>
        <w:t xml:space="preserve"> </w:t>
      </w:r>
      <w:proofErr w:type="spellStart"/>
      <w:proofErr w:type="gramStart"/>
      <w:r w:rsidRPr="009073EE">
        <w:rPr>
          <w:sz w:val="24"/>
          <w:szCs w:val="24"/>
        </w:rPr>
        <w:t>о</w:t>
      </w:r>
      <w:proofErr w:type="gramEnd"/>
      <w:r w:rsidRPr="009073EE">
        <w:rPr>
          <w:sz w:val="24"/>
          <w:szCs w:val="24"/>
        </w:rPr>
        <w:t>бразоват</w:t>
      </w:r>
      <w:proofErr w:type="spellEnd"/>
      <w:r w:rsidRPr="009073EE">
        <w:rPr>
          <w:sz w:val="24"/>
          <w:szCs w:val="24"/>
        </w:rPr>
        <w:t xml:space="preserve">. учреждение </w:t>
      </w:r>
      <w:proofErr w:type="spellStart"/>
      <w:r w:rsidRPr="009073EE">
        <w:rPr>
          <w:sz w:val="24"/>
          <w:szCs w:val="24"/>
        </w:rPr>
        <w:t>высш</w:t>
      </w:r>
      <w:proofErr w:type="spellEnd"/>
      <w:r w:rsidRPr="009073EE">
        <w:rPr>
          <w:sz w:val="24"/>
          <w:szCs w:val="24"/>
        </w:rPr>
        <w:t>. образования "Оренбург. гос. ун-т". - Электрон</w:t>
      </w:r>
      <w:proofErr w:type="gramStart"/>
      <w:r w:rsidRPr="009073EE">
        <w:rPr>
          <w:sz w:val="24"/>
          <w:szCs w:val="24"/>
        </w:rPr>
        <w:t>.</w:t>
      </w:r>
      <w:proofErr w:type="gramEnd"/>
      <w:r w:rsidRPr="009073EE">
        <w:rPr>
          <w:sz w:val="24"/>
          <w:szCs w:val="24"/>
        </w:rPr>
        <w:t xml:space="preserve"> </w:t>
      </w:r>
      <w:proofErr w:type="gramStart"/>
      <w:r w:rsidRPr="009073EE">
        <w:rPr>
          <w:sz w:val="24"/>
          <w:szCs w:val="24"/>
        </w:rPr>
        <w:t>т</w:t>
      </w:r>
      <w:proofErr w:type="gramEnd"/>
      <w:r w:rsidRPr="009073EE">
        <w:rPr>
          <w:sz w:val="24"/>
          <w:szCs w:val="24"/>
        </w:rPr>
        <w:t>екстовые дан. (1 файл: 3.67 Мб). - Оренбург</w:t>
      </w:r>
      <w:proofErr w:type="gramStart"/>
      <w:r w:rsidRPr="009073EE">
        <w:rPr>
          <w:sz w:val="24"/>
          <w:szCs w:val="24"/>
        </w:rPr>
        <w:t xml:space="preserve"> :</w:t>
      </w:r>
      <w:proofErr w:type="gramEnd"/>
      <w:r w:rsidRPr="009073EE">
        <w:rPr>
          <w:sz w:val="24"/>
          <w:szCs w:val="24"/>
        </w:rPr>
        <w:t xml:space="preserve"> ОГУ, 2016. </w:t>
      </w:r>
      <w:r>
        <w:rPr>
          <w:sz w:val="24"/>
          <w:szCs w:val="24"/>
        </w:rPr>
        <w:t xml:space="preserve">Режим доступа: </w:t>
      </w:r>
      <w:hyperlink r:id="rId537" w:history="1">
        <w:r w:rsidR="006B4340" w:rsidRPr="00614DB1">
          <w:rPr>
            <w:rStyle w:val="a8"/>
            <w:sz w:val="24"/>
            <w:szCs w:val="24"/>
          </w:rPr>
          <w:t>http://artlib.osu.ru/site_new/find-book?reqid=16255881296060179139&amp;text=elres%5Bказакова%20о.н.%5D%20&amp;p=1</w:t>
        </w:r>
      </w:hyperlink>
      <w:r>
        <w:rPr>
          <w:sz w:val="24"/>
          <w:szCs w:val="24"/>
        </w:rPr>
        <w:t xml:space="preserve"> </w:t>
      </w:r>
    </w:p>
    <w:p w:rsidR="009073EE" w:rsidRPr="009073EE" w:rsidRDefault="009073EE" w:rsidP="009073EE">
      <w:pPr>
        <w:ind w:firstLine="403"/>
        <w:jc w:val="both"/>
        <w:rPr>
          <w:noProof/>
          <w:sz w:val="24"/>
          <w:szCs w:val="24"/>
          <w:lang w:eastAsia="ru-RU"/>
        </w:rPr>
      </w:pPr>
      <w:r w:rsidRPr="009073EE">
        <w:rPr>
          <w:noProof/>
          <w:sz w:val="24"/>
          <w:szCs w:val="24"/>
          <w:lang w:eastAsia="ru-RU"/>
        </w:rPr>
        <w:t xml:space="preserve">Не следует откладывать выполнение работы на конец семестра. Лучше всего выполнять задание сразу после того, как соответствующая тема была рассмотрена на лекционных и практических занятиях. </w:t>
      </w:r>
    </w:p>
    <w:p w:rsidR="009073EE" w:rsidRPr="009073EE" w:rsidRDefault="009073EE" w:rsidP="009073EE">
      <w:pPr>
        <w:ind w:firstLine="400"/>
        <w:jc w:val="both"/>
        <w:rPr>
          <w:sz w:val="24"/>
          <w:szCs w:val="24"/>
          <w:lang w:eastAsia="ru-RU"/>
        </w:rPr>
      </w:pPr>
      <w:r w:rsidRPr="009073EE">
        <w:rPr>
          <w:noProof/>
          <w:sz w:val="24"/>
          <w:szCs w:val="24"/>
          <w:lang w:eastAsia="ru-RU"/>
        </w:rPr>
        <w:t xml:space="preserve">Помните, что надо не только решить пример, но и знать соответствующие теоретические положения. </w:t>
      </w:r>
      <w:r w:rsidRPr="009073EE">
        <w:rPr>
          <w:sz w:val="24"/>
          <w:szCs w:val="24"/>
          <w:lang w:eastAsia="ru-RU"/>
        </w:rPr>
        <w:t>При подготовке к выполнению РГЗ необходимо изучить (повторить) соответствующие разделы по лекциям, пособиям и учебникам.</w:t>
      </w:r>
    </w:p>
    <w:p w:rsidR="009073EE" w:rsidRPr="009073EE" w:rsidRDefault="009073EE" w:rsidP="009073EE">
      <w:pPr>
        <w:ind w:firstLine="400"/>
        <w:jc w:val="both"/>
        <w:rPr>
          <w:sz w:val="24"/>
          <w:szCs w:val="24"/>
          <w:lang w:eastAsia="ru-RU"/>
        </w:rPr>
      </w:pPr>
      <w:r w:rsidRPr="009073EE">
        <w:rPr>
          <w:sz w:val="24"/>
          <w:szCs w:val="24"/>
          <w:lang w:eastAsia="ru-RU"/>
        </w:rPr>
        <w:t>При выполнении работы и ее оформлении необходимо придерживаться следующих правил:</w:t>
      </w:r>
    </w:p>
    <w:p w:rsidR="009073EE" w:rsidRPr="009073EE" w:rsidRDefault="009073EE" w:rsidP="009073EE">
      <w:pPr>
        <w:ind w:firstLine="400"/>
        <w:jc w:val="both"/>
        <w:rPr>
          <w:sz w:val="24"/>
          <w:szCs w:val="24"/>
          <w:lang w:eastAsia="ru-RU"/>
        </w:rPr>
      </w:pPr>
      <w:r w:rsidRPr="009073EE">
        <w:rPr>
          <w:sz w:val="24"/>
          <w:szCs w:val="24"/>
          <w:lang w:eastAsia="ru-RU"/>
        </w:rPr>
        <w:t>- работа должна быть выполнена в тетради, имеющей поля для замечаний рецензента. Чернила можно использовать любого цвета, кроме красного;</w:t>
      </w:r>
    </w:p>
    <w:p w:rsidR="009073EE" w:rsidRPr="009073EE" w:rsidRDefault="009073EE" w:rsidP="009073EE">
      <w:pPr>
        <w:ind w:firstLine="400"/>
        <w:jc w:val="both"/>
        <w:rPr>
          <w:sz w:val="24"/>
          <w:szCs w:val="24"/>
          <w:lang w:eastAsia="ru-RU"/>
        </w:rPr>
      </w:pPr>
      <w:r w:rsidRPr="009073EE">
        <w:rPr>
          <w:sz w:val="24"/>
          <w:szCs w:val="24"/>
          <w:lang w:eastAsia="ru-RU"/>
        </w:rPr>
        <w:t xml:space="preserve">- на обложке тетради должны быть ясно написаны фамилия студента, его инициалы, группа, номер варианта, название дисциплины; </w:t>
      </w:r>
      <w:r w:rsidR="0058126B">
        <w:rPr>
          <w:sz w:val="24"/>
          <w:szCs w:val="24"/>
          <w:lang w:eastAsia="ru-RU"/>
        </w:rPr>
        <w:t>т</w:t>
      </w:r>
      <w:r w:rsidR="0058126B" w:rsidRPr="008669E9">
        <w:rPr>
          <w:sz w:val="24"/>
          <w:szCs w:val="24"/>
          <w:lang w:eastAsia="ru-RU"/>
        </w:rPr>
        <w:t>итульный лист оформляется в соответствии со стандартом оформления студенческих работ СТО 02069024.101–2015 Работы студенческие (</w:t>
      </w:r>
      <w:hyperlink r:id="rId538" w:history="1">
        <w:r w:rsidR="0058126B" w:rsidRPr="008669E9">
          <w:rPr>
            <w:color w:val="6300C6"/>
            <w:sz w:val="24"/>
            <w:szCs w:val="24"/>
            <w:lang w:eastAsia="ru-RU"/>
          </w:rPr>
          <w:t>http://www.osu.ru/docs/official/standart/standart_101-2015_.pdf</w:t>
        </w:r>
      </w:hyperlink>
      <w:r w:rsidR="0058126B" w:rsidRPr="008669E9">
        <w:rPr>
          <w:sz w:val="24"/>
          <w:szCs w:val="24"/>
          <w:lang w:eastAsia="ru-RU"/>
        </w:rPr>
        <w:t>).</w:t>
      </w:r>
    </w:p>
    <w:p w:rsidR="009073EE" w:rsidRPr="009073EE" w:rsidRDefault="009073EE" w:rsidP="009073EE">
      <w:pPr>
        <w:ind w:firstLine="400"/>
        <w:jc w:val="both"/>
        <w:rPr>
          <w:sz w:val="24"/>
          <w:szCs w:val="24"/>
          <w:lang w:eastAsia="ru-RU"/>
        </w:rPr>
      </w:pPr>
      <w:r w:rsidRPr="009073EE">
        <w:rPr>
          <w:sz w:val="24"/>
          <w:szCs w:val="24"/>
          <w:lang w:eastAsia="ru-RU"/>
        </w:rPr>
        <w:t>- перед решением каждой задачи нужно привести полностью ее условие. В том случае, если несколько задач, из которых студент выбирает задачу своего варианта, имеют общую формулировку, следует, переписывая условие задачи, заменить общие данные конкретными из соответствующего номера;</w:t>
      </w:r>
    </w:p>
    <w:p w:rsidR="009073EE" w:rsidRPr="009073EE" w:rsidRDefault="009073EE" w:rsidP="009073EE">
      <w:pPr>
        <w:ind w:firstLine="400"/>
        <w:jc w:val="both"/>
        <w:rPr>
          <w:sz w:val="24"/>
          <w:szCs w:val="24"/>
          <w:lang w:eastAsia="ru-RU"/>
        </w:rPr>
      </w:pPr>
      <w:r w:rsidRPr="009073EE">
        <w:rPr>
          <w:sz w:val="24"/>
          <w:szCs w:val="24"/>
          <w:lang w:eastAsia="ru-RU"/>
        </w:rPr>
        <w:t>- следует придерживаться той последовательности при решении задач, в какой они даны в задании, строго сохраняя при этом нумерацию заданий;</w:t>
      </w:r>
    </w:p>
    <w:p w:rsidR="009073EE" w:rsidRPr="009073EE" w:rsidRDefault="009073EE" w:rsidP="009073EE">
      <w:pPr>
        <w:ind w:firstLine="400"/>
        <w:jc w:val="both"/>
        <w:rPr>
          <w:sz w:val="24"/>
          <w:szCs w:val="24"/>
          <w:lang w:eastAsia="ru-RU"/>
        </w:rPr>
      </w:pPr>
      <w:r w:rsidRPr="009073EE">
        <w:rPr>
          <w:sz w:val="24"/>
          <w:szCs w:val="24"/>
          <w:lang w:eastAsia="ru-RU"/>
        </w:rPr>
        <w:t>- в работу должны быть включены все задачи, указанные в задании по своему варианту. Работы, содержащие не все задания, а также содержащие задачи не своего варианта, не зачитываются;</w:t>
      </w:r>
    </w:p>
    <w:p w:rsidR="009073EE" w:rsidRPr="009073EE" w:rsidRDefault="009073EE" w:rsidP="009073EE">
      <w:pPr>
        <w:ind w:firstLine="400"/>
        <w:jc w:val="both"/>
        <w:rPr>
          <w:sz w:val="24"/>
          <w:szCs w:val="24"/>
          <w:lang w:eastAsia="ru-RU"/>
        </w:rPr>
      </w:pPr>
      <w:r w:rsidRPr="009073EE">
        <w:rPr>
          <w:sz w:val="24"/>
          <w:szCs w:val="24"/>
          <w:lang w:eastAsia="ru-RU"/>
        </w:rPr>
        <w:t>- решения задач должны сопровождаться развернутыми пояснениями; нужно привести в общем виде все используемые формулы с объяснением употребляемых обозначений; объяснить и мотивировать все действия по ходу решения; сделать необходимые чертежи. Чертежи должны быть выполнены в прямоугольной системе координат в полном соответствии с данными условиями задач и теми результатами, которые получены;</w:t>
      </w:r>
    </w:p>
    <w:p w:rsidR="009073EE" w:rsidRPr="009073EE" w:rsidRDefault="009073EE" w:rsidP="009073EE">
      <w:pPr>
        <w:ind w:firstLine="400"/>
        <w:jc w:val="both"/>
        <w:rPr>
          <w:sz w:val="24"/>
          <w:szCs w:val="24"/>
          <w:lang w:eastAsia="ru-RU"/>
        </w:rPr>
      </w:pPr>
      <w:r w:rsidRPr="009073EE">
        <w:rPr>
          <w:sz w:val="24"/>
          <w:szCs w:val="24"/>
          <w:lang w:eastAsia="ru-RU"/>
        </w:rPr>
        <w:t xml:space="preserve">- после получения прорецензированной работы (как не зачтенной, так и зачтенной) необходимо исправить все отмеченные преподавателем ошибки и недочеты выполнить все рекомендации преподавателя. Если работа получила в целом положительную оценку, но в ней есть отдельные недочеты (указанные в тетради), то нужно сделать соответствующие исправления и дополнения в той же тетради (после имеющихся решений и записи «Работа над ошибками») и на защите РГЗ. Если работа не зачтена, то ее необходимо в соответствии с требованиями частично или полностью переделать. Повторную работу надо выполнять в той же тетради (если есть место) или в новой </w:t>
      </w:r>
      <w:r w:rsidRPr="009073EE">
        <w:rPr>
          <w:sz w:val="24"/>
          <w:szCs w:val="24"/>
          <w:lang w:eastAsia="ru-RU"/>
        </w:rPr>
        <w:lastRenderedPageBreak/>
        <w:t>тетради с надписью на обложке «Повторная», и вместе с не зачтенной работой направить ее на новую проверку. Вносить исправления в сам текст работы после ее рецензирования запрещается.</w:t>
      </w:r>
    </w:p>
    <w:p w:rsidR="009073EE" w:rsidRPr="009073EE" w:rsidRDefault="009073EE" w:rsidP="009073EE">
      <w:pPr>
        <w:ind w:firstLine="400"/>
        <w:jc w:val="both"/>
        <w:rPr>
          <w:sz w:val="24"/>
          <w:szCs w:val="24"/>
          <w:lang w:eastAsia="ru-RU"/>
        </w:rPr>
      </w:pPr>
      <w:r w:rsidRPr="009073EE">
        <w:rPr>
          <w:sz w:val="24"/>
          <w:szCs w:val="24"/>
          <w:lang w:eastAsia="ru-RU"/>
        </w:rPr>
        <w:t>Если вы испытываете затруднения в освоении теоретического или практического материала, то можете получить консультацию преподавателя.</w:t>
      </w:r>
    </w:p>
    <w:p w:rsidR="009073EE" w:rsidRPr="009073EE" w:rsidRDefault="009073EE" w:rsidP="009073EE">
      <w:pPr>
        <w:ind w:left="79" w:firstLine="400"/>
        <w:jc w:val="both"/>
        <w:rPr>
          <w:noProof/>
          <w:sz w:val="24"/>
          <w:szCs w:val="24"/>
          <w:lang w:eastAsia="ru-RU"/>
        </w:rPr>
      </w:pPr>
      <w:r w:rsidRPr="009073EE">
        <w:rPr>
          <w:noProof/>
          <w:sz w:val="24"/>
          <w:szCs w:val="24"/>
          <w:lang w:eastAsia="ru-RU"/>
        </w:rPr>
        <w:t>Необходимо приучать себя к анализу условий задачи: после внимательного ознакомления с условиями задачи  и выясне</w:t>
      </w:r>
      <w:r w:rsidRPr="009073EE">
        <w:rPr>
          <w:noProof/>
          <w:sz w:val="24"/>
          <w:szCs w:val="24"/>
          <w:lang w:eastAsia="ru-RU"/>
        </w:rPr>
        <w:softHyphen/>
        <w:t xml:space="preserve">ния, на каких законах и положениях оно должно основываться,  необходимо представить весь ход решения,  т. е.  наметить общую последовательность действий и только после этого приступать к  её выполнению. </w:t>
      </w:r>
    </w:p>
    <w:p w:rsidR="0056511F" w:rsidRDefault="0056511F" w:rsidP="009D222A">
      <w:pPr>
        <w:ind w:left="400"/>
        <w:jc w:val="center"/>
        <w:rPr>
          <w:b/>
          <w:color w:val="000000"/>
          <w:spacing w:val="7"/>
          <w:sz w:val="28"/>
          <w:szCs w:val="28"/>
          <w:lang w:eastAsia="ru-RU"/>
        </w:rPr>
      </w:pPr>
    </w:p>
    <w:p w:rsidR="008669E9" w:rsidRPr="008669E9" w:rsidRDefault="009D222A" w:rsidP="009D222A">
      <w:pPr>
        <w:ind w:left="400"/>
        <w:jc w:val="center"/>
        <w:rPr>
          <w:b/>
          <w:color w:val="000000"/>
          <w:spacing w:val="7"/>
          <w:sz w:val="28"/>
          <w:szCs w:val="28"/>
          <w:lang w:eastAsia="ru-RU"/>
        </w:rPr>
      </w:pPr>
      <w:r>
        <w:rPr>
          <w:b/>
          <w:color w:val="000000"/>
          <w:spacing w:val="7"/>
          <w:sz w:val="28"/>
          <w:szCs w:val="28"/>
          <w:lang w:eastAsia="ru-RU"/>
        </w:rPr>
        <w:t xml:space="preserve">3.2 </w:t>
      </w:r>
      <w:r w:rsidR="008669E9" w:rsidRPr="008669E9">
        <w:rPr>
          <w:b/>
          <w:color w:val="000000"/>
          <w:spacing w:val="7"/>
          <w:sz w:val="28"/>
          <w:szCs w:val="28"/>
          <w:lang w:eastAsia="ru-RU"/>
        </w:rPr>
        <w:t>Методические указания по выполнению индивидуального творческого задания</w:t>
      </w:r>
    </w:p>
    <w:p w:rsidR="008669E9" w:rsidRPr="008669E9" w:rsidRDefault="008669E9" w:rsidP="008669E9">
      <w:pPr>
        <w:ind w:left="400"/>
        <w:jc w:val="center"/>
        <w:rPr>
          <w:b/>
          <w:noProof/>
          <w:sz w:val="24"/>
          <w:szCs w:val="24"/>
          <w:lang w:eastAsia="ru-RU"/>
        </w:rPr>
      </w:pPr>
    </w:p>
    <w:p w:rsidR="009073EE" w:rsidRDefault="009073EE" w:rsidP="009073EE">
      <w:pPr>
        <w:ind w:firstLine="400"/>
        <w:jc w:val="both"/>
        <w:rPr>
          <w:sz w:val="24"/>
          <w:szCs w:val="24"/>
        </w:rPr>
      </w:pPr>
      <w:r w:rsidRPr="009073EE">
        <w:rPr>
          <w:rFonts w:eastAsia="Calibri"/>
          <w:sz w:val="24"/>
          <w:szCs w:val="22"/>
        </w:rPr>
        <w:t>Выполнение ИТЗ направлено</w:t>
      </w:r>
      <w:r w:rsidRPr="009073EE">
        <w:rPr>
          <w:sz w:val="24"/>
          <w:szCs w:val="24"/>
        </w:rPr>
        <w:t xml:space="preserve"> на формирование умения работать с лекционным материалом, с учебниками и учебными пособиями, справочниками, различными </w:t>
      </w:r>
      <w:proofErr w:type="spellStart"/>
      <w:r w:rsidRPr="009073EE">
        <w:rPr>
          <w:sz w:val="24"/>
          <w:szCs w:val="24"/>
        </w:rPr>
        <w:t>интернет-ресурсами</w:t>
      </w:r>
      <w:proofErr w:type="spellEnd"/>
      <w:r w:rsidRPr="009073EE">
        <w:rPr>
          <w:sz w:val="24"/>
          <w:szCs w:val="24"/>
        </w:rPr>
        <w:t xml:space="preserve"> (указаны в рабочей программе дисциплины). </w:t>
      </w:r>
      <w:proofErr w:type="gramStart"/>
      <w:r w:rsidRPr="009073EE">
        <w:rPr>
          <w:sz w:val="24"/>
          <w:szCs w:val="24"/>
        </w:rPr>
        <w:t>Выполненное</w:t>
      </w:r>
      <w:proofErr w:type="gramEnd"/>
      <w:r w:rsidRPr="009073EE">
        <w:rPr>
          <w:sz w:val="24"/>
          <w:szCs w:val="24"/>
        </w:rPr>
        <w:t xml:space="preserve"> ИТЗ может представлять собой опорный план-конспект, сводную таблицу формул, обобщенную схему решения определенного типа задач и т.п.</w:t>
      </w:r>
    </w:p>
    <w:p w:rsidR="004D30D0" w:rsidRPr="009073EE" w:rsidRDefault="004D30D0" w:rsidP="009073EE">
      <w:pPr>
        <w:ind w:firstLine="400"/>
        <w:jc w:val="both"/>
        <w:rPr>
          <w:sz w:val="24"/>
          <w:szCs w:val="24"/>
        </w:rPr>
      </w:pPr>
      <w:r>
        <w:rPr>
          <w:sz w:val="24"/>
          <w:szCs w:val="24"/>
        </w:rPr>
        <w:t>Например, начало таблицы по поверхностям второго порядка:</w:t>
      </w:r>
    </w:p>
    <w:tbl>
      <w:tblPr>
        <w:tblW w:w="489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01"/>
        <w:gridCol w:w="5148"/>
      </w:tblGrid>
      <w:tr w:rsidR="004D30D0" w:rsidRPr="004D30D0" w:rsidTr="004D30D0">
        <w:tc>
          <w:tcPr>
            <w:tcW w:w="2513" w:type="pct"/>
            <w:shd w:val="clear" w:color="auto" w:fill="auto"/>
            <w:vAlign w:val="center"/>
          </w:tcPr>
          <w:p w:rsidR="004D30D0" w:rsidRPr="004D30D0" w:rsidRDefault="004D30D0" w:rsidP="004D30D0">
            <w:pPr>
              <w:rPr>
                <w:rFonts w:cs="Courier New"/>
                <w:sz w:val="24"/>
                <w:szCs w:val="24"/>
                <w:lang w:eastAsia="ru-RU"/>
              </w:rPr>
            </w:pPr>
            <w:r w:rsidRPr="004D30D0">
              <w:rPr>
                <w:rFonts w:cs="Courier New"/>
                <w:position w:val="-12"/>
                <w:sz w:val="24"/>
                <w:szCs w:val="24"/>
                <w:lang w:val="en-US" w:eastAsia="ru-RU"/>
              </w:rPr>
              <w:object w:dxaOrig="4260" w:dyaOrig="440">
                <v:shape id="_x0000_i1637" type="#_x0000_t75" style="width:213pt;height:21.75pt" o:ole="" fillcolor="window">
                  <v:imagedata r:id="rId539" o:title=""/>
                </v:shape>
                <o:OLEObject Type="Embed" ProgID="Equation.3" ShapeID="_x0000_i1637" DrawAspect="Content" ObjectID="_1710165692" r:id="rId540"/>
              </w:object>
            </w:r>
            <w:r w:rsidRPr="004D30D0">
              <w:rPr>
                <w:rFonts w:cs="Courier New"/>
                <w:sz w:val="24"/>
                <w:szCs w:val="24"/>
                <w:lang w:eastAsia="ru-RU"/>
              </w:rPr>
              <w:t xml:space="preserve"> сфера с центром в точке </w:t>
            </w:r>
            <w:r w:rsidRPr="004D30D0">
              <w:rPr>
                <w:rFonts w:cs="Courier New"/>
                <w:position w:val="-12"/>
                <w:sz w:val="24"/>
                <w:szCs w:val="24"/>
                <w:lang w:eastAsia="ru-RU"/>
              </w:rPr>
              <w:object w:dxaOrig="1300" w:dyaOrig="380">
                <v:shape id="_x0000_i1638" type="#_x0000_t75" style="width:64.5pt;height:18.75pt" o:ole="">
                  <v:imagedata r:id="rId541" o:title=""/>
                </v:shape>
                <o:OLEObject Type="Embed" ProgID="Equation.3" ShapeID="_x0000_i1638" DrawAspect="Content" ObjectID="_1710165693" r:id="rId542"/>
              </w:object>
            </w:r>
            <w:r w:rsidRPr="004D30D0">
              <w:rPr>
                <w:rFonts w:cs="Courier New"/>
                <w:sz w:val="24"/>
                <w:szCs w:val="24"/>
                <w:lang w:eastAsia="ru-RU"/>
              </w:rPr>
              <w:t xml:space="preserve"> и радиусом </w:t>
            </w:r>
            <w:r w:rsidRPr="004D30D0">
              <w:rPr>
                <w:rFonts w:cs="Courier New"/>
                <w:position w:val="-12"/>
                <w:sz w:val="24"/>
                <w:szCs w:val="24"/>
                <w:lang w:eastAsia="ru-RU"/>
              </w:rPr>
              <w:object w:dxaOrig="300" w:dyaOrig="360">
                <v:shape id="_x0000_i1639" type="#_x0000_t75" style="width:15pt;height:18pt" o:ole="">
                  <v:imagedata r:id="rId543" o:title=""/>
                </v:shape>
                <o:OLEObject Type="Embed" ProgID="Equation.3" ShapeID="_x0000_i1639" DrawAspect="Content" ObjectID="_1710165694" r:id="rId544"/>
              </w:object>
            </w:r>
            <w:r w:rsidRPr="004D30D0">
              <w:rPr>
                <w:rFonts w:cs="Courier New"/>
                <w:sz w:val="24"/>
                <w:szCs w:val="24"/>
                <w:lang w:eastAsia="ru-RU"/>
              </w:rPr>
              <w:t>.</w:t>
            </w:r>
          </w:p>
          <w:p w:rsidR="004D30D0" w:rsidRPr="004D30D0" w:rsidRDefault="004D30D0" w:rsidP="004D30D0">
            <w:pPr>
              <w:rPr>
                <w:rFonts w:cs="Courier New"/>
                <w:sz w:val="24"/>
                <w:szCs w:val="24"/>
                <w:lang w:eastAsia="ru-RU"/>
              </w:rPr>
            </w:pPr>
          </w:p>
          <w:p w:rsidR="004D30D0" w:rsidRPr="004D30D0" w:rsidRDefault="004D30D0" w:rsidP="004D30D0">
            <w:pPr>
              <w:rPr>
                <w:rFonts w:cs="Courier New"/>
                <w:sz w:val="24"/>
                <w:szCs w:val="24"/>
                <w:lang w:eastAsia="ru-RU"/>
              </w:rPr>
            </w:pPr>
          </w:p>
          <w:p w:rsidR="004D30D0" w:rsidRPr="004D30D0" w:rsidRDefault="004D30D0" w:rsidP="004D30D0">
            <w:pPr>
              <w:ind w:firstLine="540"/>
              <w:rPr>
                <w:rFonts w:cs="Courier New"/>
                <w:sz w:val="24"/>
                <w:szCs w:val="24"/>
                <w:lang w:eastAsia="ru-RU"/>
              </w:rPr>
            </w:pPr>
          </w:p>
          <w:p w:rsidR="004D30D0" w:rsidRPr="004D30D0" w:rsidRDefault="004D30D0" w:rsidP="004D30D0">
            <w:pPr>
              <w:ind w:firstLine="540"/>
              <w:rPr>
                <w:rFonts w:cs="Courier New"/>
                <w:sz w:val="24"/>
                <w:szCs w:val="24"/>
                <w:lang w:eastAsia="ru-RU"/>
              </w:rPr>
            </w:pPr>
          </w:p>
          <w:p w:rsidR="004D30D0" w:rsidRPr="004D30D0" w:rsidRDefault="004D30D0" w:rsidP="004D30D0">
            <w:pPr>
              <w:rPr>
                <w:rFonts w:cs="Courier New"/>
                <w:sz w:val="24"/>
                <w:szCs w:val="24"/>
                <w:lang w:eastAsia="ru-RU"/>
              </w:rPr>
            </w:pPr>
          </w:p>
        </w:tc>
        <w:tc>
          <w:tcPr>
            <w:tcW w:w="2487" w:type="pct"/>
            <w:shd w:val="clear" w:color="auto" w:fill="auto"/>
            <w:vAlign w:val="center"/>
          </w:tcPr>
          <w:p w:rsidR="004D30D0" w:rsidRPr="004D30D0" w:rsidRDefault="0082100A" w:rsidP="004D30D0">
            <w:pPr>
              <w:rPr>
                <w:rFonts w:cs="Courier New"/>
                <w:sz w:val="24"/>
                <w:szCs w:val="24"/>
                <w:lang w:eastAsia="ru-RU"/>
              </w:rPr>
            </w:pPr>
            <w:r>
              <w:rPr>
                <w:rFonts w:cs="Courier New"/>
                <w:noProof/>
                <w:sz w:val="24"/>
                <w:szCs w:val="24"/>
                <w:lang w:eastAsia="ru-RU"/>
              </w:rPr>
              <w:pict>
                <v:group id="Группа 28" o:spid="_x0000_s1026" style="position:absolute;margin-left:13pt;margin-top:5.65pt;width:196.1pt;height:126.15pt;z-index:251659264;mso-position-horizontal-relative:text;mso-position-vertical-relative:text" coordorigin="4047,5358" coordsize="5358,3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">
                  <v:oval id="Oval 308" o:spid="_x0000_s1027" style="position:absolute;left:4275;top:5985;width:1710;height:15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PdMMA&#10;AADbAAAADwAAAGRycy9kb3ducmV2LnhtbESPQWvCQBSE70L/w/IKvelGg6LRVaRS0EMPxvb+yD6T&#10;YPZtyL7G9N93hYLHYWa+YTa7wTWqpy7Ung1MJwko4sLbmksDX5eP8RJUEGSLjWcy8EsBdtuX0QYz&#10;6+98pj6XUkUIhwwNVCJtpnUoKnIYJr4ljt7Vdw4lyq7UtsN7hLtGz5JkoR3WHBcqbOm9ouKW/zgD&#10;h3KfL3qdyjy9Ho4yv31/ntKpMW+vw34NSmiQZ/i/fbQGZit4fIk/QG//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nPdMMAAADbAAAADwAAAAAAAAAAAAAAAACYAgAAZHJzL2Rv&#10;d25yZXYueG1sUEsFBgAAAAAEAAQA9QAAAIgDAAAAAA==&#10;"/>
                  <v:oval id="Oval 309" o:spid="_x0000_s1028" style="position:absolute;left:4788;top:5985;width:684;height:1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rwNL8A&#10;AADbAAAADwAAAGRycy9kb3ducmV2LnhtbERPTYvCMBC9C/sfwix401SLIl2jiCLoYQ9b3fvQjG2x&#10;mZRmrPXfm8PCHh/ve70dXKN66kLt2cBsmoAiLrytuTRwvRwnK1BBkC02nsnAiwJsNx+jNWbWP/mH&#10;+lxKFUM4ZGigEmkzrUNRkcMw9S1x5G6+cygRdqW2HT5juGv0PEmW2mHNsaHClvYVFff84Qwcyl2+&#10;7HUqi/R2OMni/vt9TmfGjD+H3RcooUH+xX/ukzWQxvXxS/wBevM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CvA0vwAAANsAAAAPAAAAAAAAAAAAAAAAAJgCAABkcnMvZG93bnJl&#10;di54bWxQSwUGAAAAAAQABAD1AAAAhAMAAAAA&#10;"/>
                  <v:shape id="Freeform 310" o:spid="_x0000_s1029" style="position:absolute;left:4902;top:5985;width:228;height:1596;visibility:visible;mso-wrap-style:square;v-text-anchor:top" coordsize="228,15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G0JsQA&#10;AADbAAAADwAAAGRycy9kb3ducmV2LnhtbESPQWsCMRSE74L/ITyhF9GsLUrZGqV0KUgpgmvBHh+b&#10;52Zx87Ikqa7/vhEEj8PMfMMs171txZl8aBwrmE0zEMSV0w3XCn72n5NXECEia2wdk4IrBVivhoMl&#10;5tpdeEfnMtYiQTjkqMDE2OVShsqQxTB1HXHyjs5bjEn6WmqPlwS3rXzOsoW02HBaMNjRh6HqVP5Z&#10;Baf5wYyLzJZFgfi1LY9+8fvtlXoa9e9vICL18RG+tzdawcsMbl/SD5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MhtCbEAAAA2wAAAA8AAAAAAAAAAAAAAAAAmAIAAGRycy9k&#10;b3ducmV2LnhtbFBLBQYAAAAABAAEAPUAAACJAwAAAAA=&#10;" path="m228,1596c161,1581,95,1567,57,1425,19,1283,,940,,741,,542,29,351,57,228,85,105,152,38,171,e" filled="f">
                    <v:path arrowok="t" o:connecttype="custom" o:connectlocs="228,1596;57,1425;0,741;57,228;171,0" o:connectangles="0,0,0,0,0"/>
                  </v:shape>
                  <v:shape id="Freeform 311" o:spid="_x0000_s1030" style="position:absolute;left:5130;top:5985;width:228;height:1596;rotation:180;visibility:visible;mso-wrap-style:square;v-text-anchor:top" coordsize="228,15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PFZsUA&#10;AADbAAAADwAAAGRycy9kb3ducmV2LnhtbESPQWvCQBSE7wX/w/KE3urGREWiq7QJBS8empbi8ZF9&#10;JsHs2zS71eivdwtCj8PMfMOst4NpxZl611hWMJ1EIIhLqxuuFHx9vr8sQTiPrLG1TAqu5GC7GT2t&#10;MdX2wh90LnwlAoRdigpq77tUSlfWZNBNbEccvKPtDfog+0rqHi8BbloZR9FCGmw4LNTYUVZTeSp+&#10;jYL57fsty35cksfRsNgfs8MsLw5KPY+H1xUIT4P/Dz/aO60gieHvS/gBcn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s8VmxQAAANsAAAAPAAAAAAAAAAAAAAAAAJgCAABkcnMv&#10;ZG93bnJldi54bWxQSwUGAAAAAAQABAD1AAAAigMAAAAA&#10;" path="m228,1596c161,1581,95,1567,57,1425,19,1283,,940,,741,,542,29,351,57,228,85,105,152,38,171,e" filled="f">
                    <v:stroke dashstyle="dash"/>
                    <v:path arrowok="t" o:connecttype="custom" o:connectlocs="228,1596;57,1425;0,741;57,228;171,0" o:connectangles="0,0,0,0,0"/>
                  </v:shape>
                  <v:shape id="Freeform 312" o:spid="_x0000_s1031" style="position:absolute;left:5016;top:6099;width:228;height:1710;rotation:-90;visibility:visible;mso-wrap-style:square;v-text-anchor:top" coordsize="228,15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cFsAA&#10;AADbAAAADwAAAGRycy9kb3ducmV2LnhtbESPQYvCMBSE78L+h/AWvNl0FYp0jSLCglddBb09mrdt&#10;sXkpSUzrvzfCgsdhZr5hVpvRdCKS861lBV9ZDoK4srrlWsHp92e2BOEDssbOMil4kIfN+mOywlLb&#10;gQ8Uj6EWCcK+RAVNCH0ppa8aMugz2xMn7886gyFJV0vtcEhw08l5nhfSYMtpocGedg1Vt+PdKHBF&#10;QcMlHFqMy+1wruI13l2v1PRz3H6DCDSGd/i/vdcKFgt4fUk/QK6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IcFsAAAADbAAAADwAAAAAAAAAAAAAAAACYAgAAZHJzL2Rvd25y&#10;ZXYueG1sUEsFBgAAAAAEAAQA9QAAAIUDAAAAAA==&#10;" path="m228,1596c161,1581,95,1567,57,1425,19,1283,,940,,741,,542,29,351,57,228,85,105,152,38,171,e" filled="f">
                    <v:path arrowok="t" o:connecttype="custom" o:connectlocs="228,1710;57,1527;0,794;57,244;171,0" o:connectangles="0,0,0,0,0"/>
                  </v:shape>
                  <v:shape id="Freeform 313" o:spid="_x0000_s1032" style="position:absolute;left:5016;top:5928;width:228;height:1710;rotation:90;visibility:visible;mso-wrap-style:square;v-text-anchor:top" coordsize="228,15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JgPMQA&#10;AADbAAAADwAAAGRycy9kb3ducmV2LnhtbESPQWvCQBSE70L/w/KE3nQTKzakrlJEwVNL00Kvj+wz&#10;CWbfxuxTo7++Wyj0OMzMN8xyPbhWXagPjWcD6TQBRVx623Bl4OtzN8lABUG22HomAzcKsF49jJaY&#10;W3/lD7oUUqkI4ZCjgVqky7UOZU0Ow9R3xNE7+N6hRNlX2vZ4jXDX6lmSLLTDhuNCjR1taiqPxdkZ&#10;eD+9ZcX9nj2n8i2b7dGmi+28NeZxPLy+gBIa5D/8195bA09z+P0Sf4B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iYDzEAAAA2wAAAA8AAAAAAAAAAAAAAAAAmAIAAGRycy9k&#10;b3ducmV2LnhtbFBLBQYAAAAABAAEAPUAAACJAwAAAAA=&#10;" path="m228,1596c161,1581,95,1567,57,1425,19,1283,,940,,741,,542,29,351,57,228,85,105,152,38,171,e" filled="f">
                    <v:stroke dashstyle="dash"/>
                    <v:path arrowok="t" o:connecttype="custom" o:connectlocs="228,1710;57,1527;0,794;57,244;171,0" o:connectangles="0,0,0,0,0"/>
                  </v:shape>
                  <v:line id="Line 314" o:spid="_x0000_s1033" style="position:absolute;visibility:visible" from="4161,6840" to="6213,6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P0cMYAAADbAAAADwAAAGRycy9kb3ducmV2LnhtbESPT2vCQBTE74LfYXlCb7qx0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j9HDGAAAA2wAAAA8AAAAAAAAA&#10;AAAAAAAAoQIAAGRycy9kb3ducmV2LnhtbFBLBQYAAAAABAAEAPkAAACUAwAAAAA=&#10;"/>
                  <v:line id="Line 315" o:spid="_x0000_s1034" style="position:absolute;visibility:visible" from="5130,5586" to="5130,79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FqB8UAAADbAAAADwAAAGRycy9kb3ducmV2LnhtbESPQWvCQBSE74L/YXlCb7qxQijRVUQp&#10;aA+lWkGPz+wziWbfht1tkv77bqHQ4zAz3zCLVW9q0ZLzlWUF00kCgji3uuJCwenzdfwCwgdkjbVl&#10;UvBNHlbL4WCBmbYdH6g9hkJECPsMFZQhNJmUPi/JoJ/Yhjh6N+sMhihdIbXDLsJNLZ+TJJUGK44L&#10;JTa0KSl/HL+Mgvf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FqB8UAAADbAAAADwAAAAAAAAAA&#10;AAAAAAChAgAAZHJzL2Rvd25yZXYueG1sUEsFBgAAAAAEAAQA+QAAAJMDAAAAAA==&#10;"/>
                  <v:line id="Line 316" o:spid="_x0000_s1035" style="position:absolute;flip:x;visibility:visible" from="4047,6042" to="6156,7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md8YAAADbAAAADwAAAGRycy9kb3ducmV2LnhtbESPQUvDQBSE74X+h+UVvIjd1IrWNJtS&#10;BKGHXqyS4u2ZfWZDsm/j7trGf+8KQo/DzHzDFJvR9uJEPrSOFSzmGQji2umWGwVvr883KxAhImvs&#10;HZOCHwqwKaeTAnPtzvxCp0NsRIJwyFGBiXHIpQy1IYth7gbi5H06bzEm6RupPZ4T3PbyNsvupcWW&#10;04LBgZ4M1d3h2yqQq/31l99+3HVVdzw+mqquhve9UlezcbsGEWmMl/B/e6cVLB/g70v6AbL8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f5nfGAAAA2wAAAA8AAAAAAAAA&#10;AAAAAAAAoQIAAGRycy9kb3ducmV2LnhtbFBLBQYAAAAABAAEAPkAAACUAwAAAAA=&#10;"/>
                  <v:line id="Line 317" o:spid="_x0000_s1036" style="position:absolute;visibility:visible" from="6384,5358" to="6384,83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sR9L8AAADbAAAADwAAAGRycy9kb3ducmV2LnhtbERPS2vCQBC+F/oflin0VjdRLJq6SrEV&#10;9eYLvI7ZMQlmZ0N2q/HfOwehx4/vPZl1rlZXakPl2UDaS0AR595WXBg47BcfI1AhIlusPZOBOwWY&#10;TV9fJphZf+MtXXexUBLCIUMDZYxNpnXIS3IYer4hFu7sW4dRYFto2+JNwl2t+0nyqR1WLA0lNjQv&#10;Kb/s/pz0nk8D+r2k1WaYLH+Ofp2OuaiNeX/rvr9AReriv/jpXlkDAxkrX+QH6Ok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NzsR9L8AAADbAAAADwAAAAAAAAAAAAAAAACh&#10;AgAAZHJzL2Rvd25yZXYueG1sUEsFBgAAAAAEAAQA+QAAAI0DAAAAAA==&#10;">
                    <v:stroke startarrow="open"/>
                  </v:line>
                  <v:line id="Line 318" o:spid="_x0000_s1037" style="position:absolute;visibility:visible" from="4560,7809" to="9405,78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xLj8QAAADbAAAADwAAAGRycy9kb3ducmV2LnhtbESP0WrCQBRE34X+w3ILvohuamnV6CpS&#10;EEofCqZ+wDV7TRazd2N2jdGvdwuCj8PMnGEWq85WoqXGG8cK3kYJCOLcacOFgt3fZjgF4QOyxsox&#10;KbiSh9XypbfAVLsLb6nNQiEihH2KCsoQ6lRKn5dk0Y9cTRy9g2sshiibQuoGLxFuKzlOkk9p0XBc&#10;KLGmr5LyY3a2Cj7M6TQ5nH+rdv2Ds729DcxeklL91249BxGoC8/wo/2tFbzP4P9L/AFye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bEuPxAAAANsAAAAPAAAAAAAAAAAA&#10;AAAAAKECAABkcnMvZG93bnJldi54bWxQSwUGAAAAAAQABAD5AAAAkgMAAAAA&#10;">
                    <v:stroke endarrow="open"/>
                  </v:line>
                  <v:line id="Line 319" o:spid="_x0000_s1038" style="position:absolute;flip:x;visibility:visible" from="5244,6783" to="7410,9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dVsbwAAADbAAAADwAAAGRycy9kb3ducmV2LnhtbERPzQ7BQBC+S7zDZiRubAkiZQkSiYsD&#10;6j66oy3d2aa7qt7eHiSOX77/5bo1pWiodoVlBaNhBII4tbrgTEFy2Q/mIJxH1lhaJgUfcrBedTtL&#10;jLV984mas89ECGEXo4Lc+yqW0qU5GXRDWxEH7m5rgz7AOpO6xncIN6UcR9FMGiw4NORY0S6n9Hl+&#10;GQWtvU2z62b7PD0mo+Or2SYf7SOl+r12swDhqfV/8c990AomYX34En6AXH0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kCdVsbwAAADbAAAADwAAAAAAAAAAAAAAAAChAgAA&#10;ZHJzL2Rvd25yZXYueG1sUEsFBgAAAAAEAAQA+QAAAIoDAAAAAA==&#10;">
                    <v:stroke endarrow="open"/>
                  </v:line>
                </v:group>
              </w:pict>
            </w:r>
          </w:p>
        </w:tc>
      </w:tr>
      <w:tr w:rsidR="004D30D0" w:rsidRPr="004D30D0" w:rsidTr="004D30D0">
        <w:tc>
          <w:tcPr>
            <w:tcW w:w="2513" w:type="pct"/>
            <w:shd w:val="clear" w:color="auto" w:fill="auto"/>
            <w:vAlign w:val="center"/>
          </w:tcPr>
          <w:p w:rsidR="004D30D0" w:rsidRPr="004D30D0" w:rsidRDefault="004D30D0" w:rsidP="004D30D0">
            <w:pPr>
              <w:rPr>
                <w:rFonts w:cs="Courier New"/>
                <w:sz w:val="24"/>
                <w:szCs w:val="24"/>
                <w:lang w:eastAsia="ru-RU"/>
              </w:rPr>
            </w:pPr>
            <w:r w:rsidRPr="004D30D0">
              <w:rPr>
                <w:rFonts w:cs="Courier New"/>
                <w:sz w:val="24"/>
                <w:szCs w:val="24"/>
                <w:lang w:eastAsia="ru-RU"/>
              </w:rPr>
              <w:br w:type="page"/>
            </w:r>
            <w:r w:rsidRPr="004D30D0">
              <w:rPr>
                <w:rFonts w:cs="Courier New"/>
                <w:b/>
                <w:position w:val="-28"/>
                <w:sz w:val="24"/>
                <w:szCs w:val="24"/>
                <w:lang w:val="en-US" w:eastAsia="ru-RU"/>
              </w:rPr>
              <w:object w:dxaOrig="1980" w:dyaOrig="760">
                <v:shape id="_x0000_i1640" type="#_x0000_t75" style="width:99pt;height:38.25pt" o:ole="" fillcolor="window">
                  <v:imagedata r:id="rId545" o:title=""/>
                </v:shape>
                <o:OLEObject Type="Embed" ProgID="Equation.3" ShapeID="_x0000_i1640" DrawAspect="Content" ObjectID="_1710165695" r:id="rId546"/>
              </w:object>
            </w:r>
          </w:p>
          <w:p w:rsidR="004D30D0" w:rsidRPr="004D30D0" w:rsidRDefault="004D30D0" w:rsidP="004D30D0">
            <w:pPr>
              <w:rPr>
                <w:rFonts w:cs="Courier New"/>
                <w:sz w:val="24"/>
                <w:szCs w:val="24"/>
                <w:lang w:eastAsia="ru-RU"/>
              </w:rPr>
            </w:pPr>
            <w:r w:rsidRPr="004D30D0">
              <w:rPr>
                <w:rFonts w:cs="Courier New"/>
                <w:sz w:val="24"/>
                <w:szCs w:val="24"/>
                <w:lang w:eastAsia="ru-RU"/>
              </w:rPr>
              <w:t xml:space="preserve">эллипсоид (трехосный эллипсоид). </w:t>
            </w:r>
          </w:p>
          <w:p w:rsidR="004D30D0" w:rsidRPr="004D30D0" w:rsidRDefault="004D30D0" w:rsidP="004D30D0">
            <w:pPr>
              <w:rPr>
                <w:rFonts w:cs="Courier New"/>
                <w:sz w:val="24"/>
                <w:szCs w:val="24"/>
                <w:lang w:eastAsia="ru-RU"/>
              </w:rPr>
            </w:pPr>
            <w:r w:rsidRPr="004D30D0">
              <w:rPr>
                <w:rFonts w:cs="Courier New"/>
                <w:sz w:val="24"/>
                <w:szCs w:val="24"/>
                <w:lang w:eastAsia="ru-RU"/>
              </w:rPr>
              <w:t>В сечении эллипсоида плоскостями, параллельными координатным плоскостям, получаются эллипсы с различными осями.</w:t>
            </w:r>
          </w:p>
          <w:p w:rsidR="004D30D0" w:rsidRPr="004D30D0" w:rsidRDefault="004D30D0" w:rsidP="004D30D0">
            <w:pPr>
              <w:rPr>
                <w:rFonts w:cs="Courier New"/>
                <w:sz w:val="24"/>
                <w:szCs w:val="24"/>
                <w:lang w:eastAsia="ru-RU"/>
              </w:rPr>
            </w:pPr>
          </w:p>
          <w:p w:rsidR="004D30D0" w:rsidRPr="004D30D0" w:rsidRDefault="004D30D0" w:rsidP="004D30D0">
            <w:pPr>
              <w:rPr>
                <w:rFonts w:cs="Courier New"/>
                <w:sz w:val="24"/>
                <w:szCs w:val="24"/>
                <w:lang w:eastAsia="ru-RU"/>
              </w:rPr>
            </w:pPr>
            <w:r w:rsidRPr="004D30D0">
              <w:rPr>
                <w:rFonts w:cs="Courier New"/>
                <w:sz w:val="24"/>
                <w:szCs w:val="24"/>
                <w:lang w:eastAsia="ru-RU"/>
              </w:rPr>
              <w:t xml:space="preserve">Сфера – частный случай эллипсоида при </w:t>
            </w:r>
            <w:r w:rsidRPr="004D30D0">
              <w:rPr>
                <w:rFonts w:cs="Courier New"/>
                <w:i/>
                <w:sz w:val="24"/>
                <w:szCs w:val="24"/>
                <w:lang w:val="en-US" w:eastAsia="ru-RU"/>
              </w:rPr>
              <w:t>a</w:t>
            </w:r>
            <w:r w:rsidRPr="004D30D0">
              <w:rPr>
                <w:rFonts w:cs="Courier New"/>
                <w:i/>
                <w:sz w:val="24"/>
                <w:szCs w:val="24"/>
                <w:lang w:eastAsia="ru-RU"/>
              </w:rPr>
              <w:t>=</w:t>
            </w:r>
            <w:r w:rsidRPr="004D30D0">
              <w:rPr>
                <w:rFonts w:cs="Courier New"/>
                <w:i/>
                <w:sz w:val="24"/>
                <w:szCs w:val="24"/>
                <w:lang w:val="en-US" w:eastAsia="ru-RU"/>
              </w:rPr>
              <w:t>b</w:t>
            </w:r>
            <w:r w:rsidRPr="004D30D0">
              <w:rPr>
                <w:rFonts w:cs="Courier New"/>
                <w:i/>
                <w:sz w:val="24"/>
                <w:szCs w:val="24"/>
                <w:lang w:eastAsia="ru-RU"/>
              </w:rPr>
              <w:t>=</w:t>
            </w:r>
            <w:r w:rsidRPr="004D30D0">
              <w:rPr>
                <w:rFonts w:cs="Courier New"/>
                <w:i/>
                <w:sz w:val="24"/>
                <w:szCs w:val="24"/>
                <w:lang w:val="en-US" w:eastAsia="ru-RU"/>
              </w:rPr>
              <w:t>c</w:t>
            </w:r>
            <w:r w:rsidRPr="004D30D0">
              <w:rPr>
                <w:rFonts w:cs="Courier New"/>
                <w:sz w:val="24"/>
                <w:szCs w:val="24"/>
                <w:lang w:eastAsia="ru-RU"/>
              </w:rPr>
              <w:t>.</w:t>
            </w:r>
          </w:p>
        </w:tc>
        <w:tc>
          <w:tcPr>
            <w:tcW w:w="2487" w:type="pct"/>
            <w:shd w:val="clear" w:color="auto" w:fill="auto"/>
            <w:vAlign w:val="center"/>
          </w:tcPr>
          <w:p w:rsidR="004D30D0" w:rsidRPr="004D30D0" w:rsidRDefault="0082100A" w:rsidP="004D30D0">
            <w:pPr>
              <w:rPr>
                <w:rFonts w:cs="Courier New"/>
                <w:noProof/>
                <w:sz w:val="24"/>
                <w:szCs w:val="24"/>
                <w:lang w:eastAsia="ru-RU"/>
              </w:rPr>
            </w:pPr>
            <w:r>
              <w:rPr>
                <w:rFonts w:cs="Courier New"/>
                <w:noProof/>
                <w:sz w:val="24"/>
                <w:szCs w:val="24"/>
                <w:lang w:eastAsia="ru-RU"/>
              </w:rPr>
              <w:pict>
                <v:group id="Группа 1" o:spid="_x0000_s1042" style="position:absolute;margin-left:14.1pt;margin-top:6.35pt;width:203.1pt;height:125.05pt;z-index:251660288;mso-position-horizontal-relative:text;mso-position-vertical-relative:text" coordorigin="3990,11685" coordsize="4644,2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">
                  <v:oval id="Oval 321" o:spid="_x0000_s1054" style="position:absolute;left:4416;top:12481;width:3249;height:11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0aNsIA&#10;AADaAAAADwAAAGRycy9kb3ducmV2LnhtbESPQWvCQBSE74L/YXmCN91oUErqKlIR7MGDsb0/ss8k&#10;mH0bsq8x/ffdguBxmJlvmM1ucI3qqQu1ZwOLeQKKuPC25tLA1/U4ewMVBNli45kM/FKA3XY82mBm&#10;/YMv1OdSqgjhkKGBSqTNtA5FRQ7D3LfE0bv5zqFE2ZXadviIcNfoZZKstcOa40KFLX1UVNzzH2fg&#10;UO7zda9TWaW3w0lW9+/zZ7owZjoZ9u+ghAZ5hZ/tkzWwhP8r8Qbo7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3Ro2wgAAANoAAAAPAAAAAAAAAAAAAAAAAJgCAABkcnMvZG93&#10;bnJldi54bWxQSwUGAAAAAAQABAD1AAAAhwMAAAAA&#10;"/>
                  <v:shape id="Freeform 322" o:spid="_x0000_s1053" style="position:absolute;left:6971;top:12595;width:67;height:912;visibility:visible;mso-wrap-style:square;v-text-anchor:top" coordsize="67,9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tl8EA&#10;AADaAAAADwAAAGRycy9kb3ducmV2LnhtbESPzWrDMBCE74W8g9hALyWW3UIITpQQAi09tfl7gMVa&#10;WybWyliq7L59VQjkOMzMN8xmN9lORBp861hBkeUgiCunW24UXC/vixUIH5A1do5JwS952G1nTxss&#10;tRv5RPEcGpEg7EtUYELoSyl9Zciiz1xPnLzaDRZDkkMj9YBjgttOvub5UlpsOS0Y7OlgqLqdf6yC&#10;+FKb6oaF+VqyifHDfh9zjko9z6f9GkSgKTzC9/anVvAG/1fSDZDb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1LZfBAAAA2gAAAA8AAAAAAAAAAAAAAAAAmAIAAGRycy9kb3du&#10;cmV2LnhtbFBLBQYAAAAABAAEAPUAAACGAwAAAAA=&#10;" path="m,912c23,855,47,798,57,684,67,570,67,342,57,228,47,114,23,57,,e" filled="f">
                    <v:stroke dashstyle="dash"/>
                    <v:path arrowok="t" o:connecttype="custom" o:connectlocs="0,912;57,684;57,228;0,0" o:connectangles="0,0,0,0"/>
                  </v:shape>
                  <v:shape id="Freeform 323" o:spid="_x0000_s1052" style="position:absolute;left:6810;top:12595;width:67;height:912;rotation:180;visibility:visible;mso-wrap-style:square;v-text-anchor:top" coordsize="67,9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v1K8MA&#10;AADaAAAADwAAAGRycy9kb3ducmV2LnhtbESPT2vCQBTE7wW/w/IEL0U3/sGW6CpWtHg1rfdH9jUJ&#10;Zt/G3a2Jfnq3IPQ4zMxvmOW6M7W4kvOVZQXjUQKCOLe64kLB99d++A7CB2SNtWVScCMP61XvZYmp&#10;ti0f6ZqFQkQI+xQVlCE0qZQ+L8mgH9mGOHo/1hkMUbpCaodthJtaTpJkLg1WHBdKbGhbUn7Ofo2C&#10;3fxyupP73E1fx9mlvW+OH2+3TqlBv9ssQATqwn/42T5oBTP4uxJvgF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Rv1K8MAAADaAAAADwAAAAAAAAAAAAAAAACYAgAAZHJzL2Rv&#10;d25yZXYueG1sUEsFBgAAAAAEAAQA9QAAAIgDAAAAAA==&#10;" path="m,912c23,855,47,798,57,684,67,570,67,342,57,228,47,114,23,57,,e" filled="f">
                    <v:path arrowok="t" o:connecttype="custom" o:connectlocs="0,912;57,684;57,228;0,0" o:connectangles="0,0,0,0"/>
                  </v:shape>
                  <v:shape id="Freeform 324" o:spid="_x0000_s1051" style="position:absolute;left:4986;top:12595;width:2052;height:133;visibility:visible;mso-wrap-style:square;v-text-anchor:top" coordsize="2052,1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tqGcUA&#10;AADaAAAADwAAAGRycy9kb3ducmV2LnhtbESPW2vCQBSE34X+h+UU+iJ1U6UX06xiBcE30Ubw8TR7&#10;cqnZsyG7jdFf7woFH4eZ+YZJ5r2pRUetqywreBlFIIgzqysuFKTfq+cPEM4ja6wtk4IzOZjPHgYJ&#10;xtqeeEvdzhciQNjFqKD0vomldFlJBt3INsTBy21r0AfZFlK3eApwU8txFL1JgxWHhRIbWpaUHXd/&#10;RsHlsBhPh1+/x8nPdPtO+3TTZWmu1NNjv/gE4an39/B/e60VvMLtSrgBcn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O2oZxQAAANoAAAAPAAAAAAAAAAAAAAAAAJgCAABkcnMv&#10;ZG93bnJldi54bWxQSwUGAAAAAAQABAD1AAAAigMAAAAA&#10;" path="m2052,c1923,47,1795,95,1539,114v-256,19,-770,19,-1026,c257,95,85,19,,e" filled="f">
                    <v:path arrowok="t" o:connecttype="custom" o:connectlocs="2052,0;1539,114;513,114;0,0" o:connectangles="0,0,0,0"/>
                  </v:shape>
                  <v:shape id="Freeform 325" o:spid="_x0000_s1050" style="position:absolute;left:4986;top:12538;width:2052;height:76;rotation:180;visibility:visible;mso-wrap-style:square;v-text-anchor:top" coordsize="2052,1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CnW8MA&#10;AADaAAAADwAAAGRycy9kb3ducmV2LnhtbESPzWrCQBSF94W+w3AL3dWJQUKJGUWEtEIXWlsky0vm&#10;mkQzd0JmNPHtnULB5eH8fJxsOZpWXKl3jWUF00kEgri0uuFKwe9P/vYOwnlkja1lUnAjB8vF81OG&#10;qbYDf9N17ysRRtilqKD2vkuldGVNBt3EdsTBO9reoA+yr6TucQjjppVxFCXSYMOBUGNH65rK8/5i&#10;Ajc55QWv4q44b3ezj6+Eh8PlU6nXl3E1B+Fp9I/wf3ujFSTwdyXcA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MCnW8MAAADaAAAADwAAAAAAAAAAAAAAAACYAgAAZHJzL2Rv&#10;d25yZXYueG1sUEsFBgAAAAAEAAQA9QAAAIgDAAAAAA==&#10;" path="m2052,c1923,47,1795,95,1539,114v-256,19,-770,19,-1026,c257,95,85,19,,e" filled="f">
                    <v:stroke dashstyle="dash"/>
                    <v:path arrowok="t" o:connecttype="custom" o:connectlocs="2052,0;1539,65;513,65;0,0" o:connectangles="0,0,0,0"/>
                  </v:shape>
                  <v:oval id="Oval 326" o:spid="_x0000_s1049" style="position:absolute;left:4758;top:13108;width:1767;height:34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q5rsIA&#10;AADaAAAADwAAAGRycy9kb3ducmV2LnhtbESPQWvCQBSE70L/w/KE3nSjQVuiq0ilYA8eGtv7I/tM&#10;gtm3IfuM8d+7BaHHYWa+YdbbwTWqpy7Ung3Mpgko4sLbmksDP6fPyTuoIMgWG89k4E4BtpuX0Roz&#10;62/8TX0upYoQDhkaqETaTOtQVOQwTH1LHL2z7xxKlF2pbYe3CHeNnifJUjusOS5U2NJHRcUlvzoD&#10;+3KXL3udyiI97w+yuPwev9KZMa/jYbcCJTTIf/jZPlgDb/B3Jd4AvX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qrmuwgAAANoAAAAPAAAAAAAAAAAAAAAAAJgCAABkcnMvZG93&#10;bnJldi54bWxQSwUGAAAAAAQABAD1AAAAhwMAAAAA&#10;"/>
                  <v:line id="Line 327" o:spid="_x0000_s1048" style="position:absolute;visibility:visible" from="4758,13279" to="6525,132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IdpMEAAADaAAAADwAAAGRycy9kb3ducmV2LnhtbERPz2vCMBS+C/sfwhN209SBQzpjmWNK&#10;DxvMTsTjo3ltOpuX2mTa/ffLQfD48f1eZoNtxYV63zhWMJsmIIhLpxuuFey/N5MFCB+QNbaOScEf&#10;echWD6MlptpdeUeXItQihrBPUYEJoUul9KUhi37qOuLIVa63GCLsa6l7vMZw28qnJHmWFhuODQY7&#10;ejNUnopfq+D8lXzIvT+a9WdeVT/z90NT6a1Sj+Ph9QVEoCHcxTd3rhXErfFKvAFy9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3Ih2kwQAAANoAAAAPAAAAAAAAAAAAAAAA&#10;AKECAABkcnMvZG93bnJldi54bWxQSwUGAAAAAAQABAD5AAAAjwMAAAAA&#10;" strokeweight=".25pt">
                    <v:stroke dashstyle="1 1"/>
                  </v:line>
                  <v:line id="Line 328" o:spid="_x0000_s1047" style="position:absolute;visibility:visible" from="5670,12880" to="5670,13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64P8QAAADaAAAADwAAAGRycy9kb3ducmV2LnhtbESPQWvCQBSE74L/YXmCt7qpUKnRVVpp&#10;xUMLGkU8PrIv2djs2zS7avrvu4WCx2FmvmHmy87W4kqtrxwreBwlIIhzpysuFRz27w/PIHxA1lg7&#10;JgU/5GG56PfmmGp34x1ds1CKCGGfogITQpNK6XNDFv3INcTRK1xrMUTZllK3eItwW8txkkykxYrj&#10;gsGGVobyr+xiFXxvkw958Cfz+rkpivPT27Eq9Fqp4aB7mYEI1IV7+L+90Qqm8Hcl3g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brg/xAAAANoAAAAPAAAAAAAAAAAA&#10;AAAAAKECAABkcnMvZG93bnJldi54bWxQSwUGAAAAAAQABAD5AAAAkgMAAAAA&#10;" strokeweight=".25pt">
                    <v:stroke dashstyle="1 1"/>
                  </v:line>
                  <v:line id="Line 329" o:spid="_x0000_s1046" style="position:absolute;flip:x;visibility:visible" from="6042,11685" to="6042,138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KEMsQAAADbAAAADwAAAGRycy9kb3ducmV2LnhtbESPzWoDMQyE74W+g1Ehl9J4s4cQNnFC&#10;aQjk0B7yA7mKtbp2u5YX2002b18dCr1JzGjm02ozhl5dKWUf2cBsWoEibqP13Bk4n3YvC1C5IFvs&#10;I5OBO2XYrB8fVtjYeOMDXY+lUxLCuUEDrpSh0Tq3jgLmaRyIRfuMKWCRNXXaJrxJeOh1XVVzHdCz&#10;NDgc6M1R+338CQaqr91HGi6+bntn35997eb77cGYydP4ugRVaCz/5r/rvRV8oZdfZAC9/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MoQyxAAAANsAAAAPAAAAAAAAAAAA&#10;AAAAAKECAABkcnMvZG93bnJldi54bWxQSwUGAAAAAAQABAD5AAAAkgMAAAAA&#10;">
                    <v:stroke startarrow="open"/>
                  </v:line>
                  <v:line id="Line 330" o:spid="_x0000_s1045" style="position:absolute;visibility:visible" from="4473,12595" to="7779,125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9hG7MQAAADbAAAADwAAAGRycy9kb3ducmV2LnhtbESPQWvCQBSE74L/YXmCN90YUErqKlVs&#10;8VChtSIeH9mXbGr2bcxuNf57t1DocZiZb5j5srO1uFLrK8cKJuMEBHHudMWlgsPX6+gJhA/IGmvH&#10;pOBOHpaLfm+OmXY3/qTrPpQiQthnqMCE0GRS+tyQRT92DXH0CtdaDFG2pdQt3iLc1jJNkpm0WHFc&#10;MNjQ2lB+3v9YBZeP5F0e/Mmsdtui+J5ujlWh35QaDrqXZxCBuvAf/mtvtYI0hd8v8QfIx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2EbsxAAAANsAAAAPAAAAAAAAAAAA&#10;AAAAAKECAABkcnMvZG93bnJldi54bWxQSwUGAAAAAAQABAD5AAAAkgMAAAAA&#10;" strokeweight=".25pt">
                    <v:stroke dashstyle="1 1"/>
                  </v:line>
                  <v:line id="Line 331" o:spid="_x0000_s1044" style="position:absolute;visibility:visible" from="6924,12082" to="6924,143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Tjd8UAAADbAAAADwAAAGRycy9kb3ducmV2LnhtbESPT2sCMRTE74V+h/AKvWm2iiKrUVRq&#10;8dCC/xCPj83bzdrNy3YTdfvtG0HocZiZ3zCTWWsrcaXGl44VvHUTEMSZ0yUXCg77VWcEwgdkjZVj&#10;UvBLHmbT56cJptrdeEvXXShEhLBPUYEJoU6l9Jkhi77rauLo5a6xGKJsCqkbvEW4rWQvSYbSYslx&#10;wWBNS0PZ9+5iFfxskk958Cez+Frn+Xnwfixz/aHU60s7H4MI1Ib/8KO91gp6fbh/iT9AT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JTjd8UAAADbAAAADwAAAAAAAAAA&#10;AAAAAAChAgAAZHJzL2Rvd25yZXYueG1sUEsFBgAAAAAEAAQA+QAAAJMDAAAAAA==&#10;" strokeweight=".25pt">
                    <v:stroke dashstyle="1 1"/>
                  </v:line>
                  <v:line id="Line 332" o:spid="_x0000_s1043" style="position:absolute;flip:x;visibility:visible" from="4359,12369" to="7182,140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O2Er8AAADbAAAADwAAAGRycy9kb3ducmV2LnhtbESPzQrCMBCE74LvEFbwpqmiItUoKghe&#10;PPh3X5u1rTab0sRa394IgsdhZr5h5svGFKKmyuWWFQz6EQjixOqcUwXn07Y3BeE8ssbCMil4k4Pl&#10;ot2aY6ztiw9UH30qAoRdjAoy78tYSpdkZND1bUkcvJutDPogq1TqCl8Bbgo5jKKJNJhzWMiwpE1G&#10;yeP4NAoaex2nl9X6cbiPBvtnvT6/tY+U6naa1QyEp8b/w7/2TisYjuD7JfwAufg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sO2Er8AAADbAAAADwAAAAAAAAAAAAAAAACh&#10;AgAAZHJzL2Rvd25yZXYueG1sUEsFBgAAAAAEAAQA+QAAAI0DAAAAAA==&#10;">
                    <v:stroke endarrow="open"/>
                  </v:line>
                  <v:line id="Line 333" o:spid="_x0000_s1039" style="position:absolute;flip:x;visibility:visible" from="5385,12139" to="6753,12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fPJcUAAADbAAAADwAAAGRycy9kb3ducmV2LnhtbESPQWvCQBCF74L/YRmhF6mbCFWbZiOl&#10;ULBQD0ah12F3TKLZ2ZDdxvTfdwsFj48373vz8u1oWzFQ7xvHCtJFAoJYO9NwpeB0fH/cgPAB2WDr&#10;mBT8kIdtMZ3kmBl34wMNZahEhLDPUEEdQpdJ6XVNFv3CdcTRO7veYoiyr6Tp8RbhtpXLJFlJiw3H&#10;hho7eqtJX8tvG99Yz8+fVXnZ2X0z6K/5R6qfy1Sph9n4+gIi0Bjux//pnVGwfIK/LREAsvg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zfPJcUAAADbAAAADwAAAAAAAAAA&#10;AAAAAAChAgAAZHJzL2Rvd25yZXYueG1sUEsFBgAAAAAEAAQA+QAAAJMDAAAAAA==&#10;" strokeweight=".25pt">
                    <v:stroke dashstyle="1 1"/>
                  </v:line>
                  <v:line id="Line 334" o:spid="_x0000_s1040" style="position:absolute;flip:x;visibility:visible" from="3990,13051" to="8634,13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zYMMAAADbAAAADwAAAGRycy9kb3ducmV2LnhtbESPQWsCMRSE7wX/Q3iCl6LZ7mGR1Sii&#10;CB7sQS30+tg8N9HNy5Kkuv33TaHQ4zAz3zDL9eA68aAQrWcFb7MCBHHjteVWwcdlP52DiAlZY+eZ&#10;FHxThPVq9LLEWvsnn+hxTq3IEI41KjAp9bWUsTHkMM58T5y9qw8OU5ahlTrgM8NdJ8uiqKRDy3nB&#10;YE9bQ839/OUUFLf9e+g/bdl0Rh9fbWmqw+6k1GQ8bBYgEg3pP/zXPmgFZQW/X/IPkK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7c2DDAAAA2wAAAA8AAAAAAAAAAAAA&#10;AAAAoQIAAGRycy9kb3ducmV2LnhtbFBLBQYAAAAABAAEAPkAAACRAwAAAAA=&#10;">
                    <v:stroke startarrow="open"/>
                  </v:line>
                  <v:line id="Line 335" o:spid="_x0000_s1041" style="position:absolute;flip:x;visibility:visible" from="6240,12481" to="7722,1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n0ycUAAADbAAAADwAAAGRycy9kb3ducmV2LnhtbESPwWrDMBBE74X+g9hCLqGW7UPSulFC&#10;KQQcSA91Cr0u0sZ2a62MpTjO30eFQI7D7LzZWW0m24mRBt86VpAlKQhi7UzLtYLvw/b5BYQPyAY7&#10;x6TgQh4268eHFRbGnfmLxirUIkLYF6igCaEvpPS6IYs+cT1x9I5usBiiHGppBjxHuO1knqYLabHl&#10;2NBgTx8N6b/qZOMby/lxX1e/pf1sR/0z32X6tcqUmj1N728gAk3hfnxLl0ZBvoT/LREAcn0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Kn0ycUAAADbAAAADwAAAAAAAAAA&#10;AAAAAAChAgAAZHJzL2Rvd25yZXYueG1sUEsFBgAAAAAEAAQA+QAAAJMDAAAAAA==&#10;" strokeweight=".25pt">
                    <v:stroke dashstyle="1 1"/>
                  </v:line>
                </v:group>
              </w:pict>
            </w:r>
          </w:p>
        </w:tc>
      </w:tr>
    </w:tbl>
    <w:p w:rsidR="004D30D0" w:rsidRDefault="004D30D0" w:rsidP="009073EE">
      <w:pPr>
        <w:ind w:firstLine="400"/>
        <w:jc w:val="both"/>
        <w:rPr>
          <w:sz w:val="24"/>
          <w:szCs w:val="24"/>
        </w:rPr>
      </w:pPr>
    </w:p>
    <w:p w:rsidR="009073EE" w:rsidRPr="009073EE" w:rsidRDefault="009073EE" w:rsidP="009073EE">
      <w:pPr>
        <w:ind w:firstLine="400"/>
        <w:jc w:val="both"/>
        <w:rPr>
          <w:sz w:val="24"/>
          <w:szCs w:val="24"/>
        </w:rPr>
      </w:pPr>
      <w:r w:rsidRPr="009073EE">
        <w:rPr>
          <w:sz w:val="24"/>
          <w:szCs w:val="24"/>
        </w:rPr>
        <w:t>ИТЗ содержатся в ф</w:t>
      </w:r>
      <w:r w:rsidRPr="009073EE">
        <w:rPr>
          <w:sz w:val="24"/>
          <w:szCs w:val="24"/>
          <w:lang w:eastAsia="ru-RU"/>
        </w:rPr>
        <w:t>онде оценочных средств для проведения промежуточной аттестации обучающихся по дисциплине.</w:t>
      </w:r>
    </w:p>
    <w:p w:rsidR="008669E9" w:rsidRPr="008669E9" w:rsidRDefault="008669E9" w:rsidP="008669E9">
      <w:pPr>
        <w:ind w:firstLine="709"/>
        <w:jc w:val="both"/>
        <w:rPr>
          <w:color w:val="000000"/>
          <w:spacing w:val="7"/>
          <w:sz w:val="28"/>
          <w:szCs w:val="28"/>
          <w:lang w:eastAsia="ru-RU"/>
        </w:rPr>
      </w:pPr>
    </w:p>
    <w:p w:rsidR="008669E9" w:rsidRPr="008669E9" w:rsidRDefault="008669E9" w:rsidP="008669E9">
      <w:pPr>
        <w:ind w:firstLine="709"/>
        <w:jc w:val="center"/>
        <w:rPr>
          <w:b/>
          <w:color w:val="000000"/>
          <w:spacing w:val="7"/>
          <w:sz w:val="28"/>
          <w:szCs w:val="28"/>
          <w:lang w:eastAsia="ru-RU"/>
        </w:rPr>
      </w:pPr>
      <w:r w:rsidRPr="008669E9">
        <w:rPr>
          <w:b/>
          <w:color w:val="000000"/>
          <w:spacing w:val="7"/>
          <w:sz w:val="28"/>
          <w:szCs w:val="28"/>
          <w:lang w:eastAsia="ru-RU"/>
        </w:rPr>
        <w:t>4 Методические указания по промежуточной аттестации по дисциплине</w:t>
      </w:r>
    </w:p>
    <w:p w:rsidR="008669E9" w:rsidRPr="008669E9" w:rsidRDefault="008669E9" w:rsidP="008669E9">
      <w:pPr>
        <w:ind w:firstLine="709"/>
        <w:jc w:val="both"/>
        <w:rPr>
          <w:rFonts w:eastAsia="Calibri"/>
          <w:sz w:val="24"/>
          <w:szCs w:val="22"/>
        </w:rPr>
      </w:pPr>
    </w:p>
    <w:p w:rsidR="009073EE" w:rsidRPr="009073EE" w:rsidRDefault="009073EE" w:rsidP="009073EE">
      <w:pPr>
        <w:widowControl w:val="0"/>
        <w:snapToGrid w:val="0"/>
        <w:ind w:firstLine="426"/>
        <w:jc w:val="both"/>
        <w:rPr>
          <w:noProof/>
          <w:sz w:val="24"/>
          <w:szCs w:val="24"/>
          <w:lang w:eastAsia="ru-RU"/>
        </w:rPr>
      </w:pPr>
      <w:r w:rsidRPr="009073EE">
        <w:rPr>
          <w:noProof/>
          <w:sz w:val="24"/>
          <w:szCs w:val="24"/>
          <w:lang w:eastAsia="ru-RU"/>
        </w:rPr>
        <w:t>Итоговой формой контроля по геометрии является экзамен. Особенность сдачи экзамена по геометрии является то, что простое заучивание «текста» здесь неприемлемо. Необходимо четко знать сущность рассматриваемых понятий, формул, теорем.</w:t>
      </w:r>
    </w:p>
    <w:p w:rsidR="009073EE" w:rsidRPr="009073EE" w:rsidRDefault="009073EE" w:rsidP="009073EE">
      <w:pPr>
        <w:ind w:firstLine="426"/>
        <w:jc w:val="both"/>
        <w:rPr>
          <w:noProof/>
          <w:sz w:val="24"/>
          <w:szCs w:val="24"/>
          <w:lang w:eastAsia="ru-RU"/>
        </w:rPr>
      </w:pPr>
      <w:r w:rsidRPr="009073EE">
        <w:rPr>
          <w:noProof/>
          <w:sz w:val="24"/>
          <w:szCs w:val="24"/>
          <w:lang w:eastAsia="ru-RU"/>
        </w:rPr>
        <w:t xml:space="preserve">Критерии оценивания ответа студента на зачете или экзамене преподаватель сообщает в начале семестра, их можно найти в ФОС ( режим доступа </w:t>
      </w:r>
      <w:hyperlink r:id="rId547" w:history="1">
        <w:r w:rsidRPr="009073EE">
          <w:rPr>
            <w:noProof/>
            <w:color w:val="0000FF"/>
            <w:sz w:val="24"/>
            <w:szCs w:val="24"/>
            <w:u w:val="single"/>
            <w:lang w:eastAsia="ru-RU"/>
          </w:rPr>
          <w:t>https://osu.ru/iss/lks/</w:t>
        </w:r>
      </w:hyperlink>
      <w:r w:rsidRPr="009073EE">
        <w:rPr>
          <w:noProof/>
          <w:sz w:val="24"/>
          <w:szCs w:val="24"/>
          <w:lang w:eastAsia="ru-RU"/>
        </w:rPr>
        <w:t xml:space="preserve">). </w:t>
      </w:r>
    </w:p>
    <w:p w:rsidR="009073EE" w:rsidRPr="009073EE" w:rsidRDefault="009073EE" w:rsidP="009073EE">
      <w:pPr>
        <w:widowControl w:val="0"/>
        <w:snapToGrid w:val="0"/>
        <w:ind w:firstLine="426"/>
        <w:jc w:val="both"/>
        <w:rPr>
          <w:noProof/>
          <w:sz w:val="24"/>
          <w:szCs w:val="24"/>
          <w:lang w:eastAsia="ru-RU"/>
        </w:rPr>
      </w:pPr>
      <w:r w:rsidRPr="009073EE">
        <w:rPr>
          <w:noProof/>
          <w:sz w:val="24"/>
          <w:szCs w:val="24"/>
          <w:lang w:eastAsia="ru-RU"/>
        </w:rPr>
        <w:t>Запоминание не должно подменяться заучиванием наизусть, но в ряде случаев и заучивание не может быть заменено запоминанием.</w:t>
      </w:r>
    </w:p>
    <w:p w:rsidR="009073EE" w:rsidRPr="009073EE" w:rsidRDefault="009073EE" w:rsidP="009073EE">
      <w:pPr>
        <w:widowControl w:val="0"/>
        <w:snapToGrid w:val="0"/>
        <w:ind w:firstLine="426"/>
        <w:jc w:val="both"/>
        <w:rPr>
          <w:noProof/>
          <w:sz w:val="24"/>
          <w:szCs w:val="24"/>
          <w:lang w:eastAsia="ru-RU"/>
        </w:rPr>
      </w:pPr>
      <w:r w:rsidRPr="009073EE">
        <w:rPr>
          <w:noProof/>
          <w:sz w:val="24"/>
          <w:szCs w:val="24"/>
          <w:lang w:eastAsia="ru-RU"/>
        </w:rPr>
        <w:t>Ес</w:t>
      </w:r>
      <w:r w:rsidRPr="009073EE">
        <w:rPr>
          <w:noProof/>
          <w:sz w:val="24"/>
          <w:szCs w:val="24"/>
          <w:lang w:eastAsia="ru-RU"/>
        </w:rPr>
        <w:softHyphen/>
        <w:t>ли выяснилось, что данный материал следует заучить наизусть, не надо делать этого в один прием. Только первый период заучивания продуктивен, затем внимание постепенно ослабевает, и дальнейшее время будет потеряно.</w:t>
      </w:r>
    </w:p>
    <w:p w:rsidR="009073EE" w:rsidRPr="009073EE" w:rsidRDefault="009073EE" w:rsidP="009073EE">
      <w:pPr>
        <w:ind w:firstLine="426"/>
        <w:jc w:val="both"/>
        <w:rPr>
          <w:noProof/>
          <w:sz w:val="24"/>
          <w:szCs w:val="24"/>
          <w:lang w:eastAsia="ru-RU"/>
        </w:rPr>
      </w:pPr>
      <w:r w:rsidRPr="009073EE">
        <w:rPr>
          <w:noProof/>
          <w:sz w:val="24"/>
          <w:szCs w:val="24"/>
          <w:lang w:eastAsia="ru-RU"/>
        </w:rPr>
        <w:t>Заучивание неизбежно связано с повторением. Повторение – важнейшее звено всякого учебного процес</w:t>
      </w:r>
      <w:r w:rsidRPr="009073EE">
        <w:rPr>
          <w:noProof/>
          <w:sz w:val="24"/>
          <w:szCs w:val="24"/>
          <w:lang w:eastAsia="ru-RU"/>
        </w:rPr>
        <w:softHyphen/>
        <w:t>са. При заучивании легко усваиваемого материала, первые повторения дают наибольший результат, а последую</w:t>
      </w:r>
      <w:r w:rsidRPr="009073EE">
        <w:rPr>
          <w:noProof/>
          <w:sz w:val="24"/>
          <w:szCs w:val="24"/>
          <w:lang w:eastAsia="ru-RU"/>
        </w:rPr>
        <w:softHyphen/>
        <w:t xml:space="preserve">щие повторения прибавляют к достигнутому уже результату все </w:t>
      </w:r>
      <w:r w:rsidRPr="009073EE">
        <w:rPr>
          <w:noProof/>
          <w:sz w:val="24"/>
          <w:szCs w:val="24"/>
          <w:lang w:eastAsia="ru-RU"/>
        </w:rPr>
        <w:lastRenderedPageBreak/>
        <w:t>меньше и меньше. Трудный материал, напротив, вначале запоминается медленно, а в дальнейшем усвоение его заметно ускоряется.</w:t>
      </w:r>
    </w:p>
    <w:p w:rsidR="009073EE" w:rsidRPr="009073EE" w:rsidRDefault="009073EE" w:rsidP="009073EE">
      <w:pPr>
        <w:ind w:left="120" w:firstLine="426"/>
        <w:jc w:val="both"/>
        <w:rPr>
          <w:noProof/>
          <w:sz w:val="24"/>
          <w:szCs w:val="24"/>
          <w:lang w:eastAsia="ru-RU"/>
        </w:rPr>
      </w:pPr>
      <w:r w:rsidRPr="009073EE">
        <w:rPr>
          <w:noProof/>
          <w:sz w:val="24"/>
          <w:szCs w:val="24"/>
          <w:lang w:eastAsia="ru-RU"/>
        </w:rPr>
        <w:t>Разнообразие повторений способствуют установлению новых связей учебного материала с прак</w:t>
      </w:r>
      <w:r w:rsidRPr="009073EE">
        <w:rPr>
          <w:noProof/>
          <w:sz w:val="24"/>
          <w:szCs w:val="24"/>
          <w:lang w:eastAsia="ru-RU"/>
        </w:rPr>
        <w:softHyphen/>
        <w:t>тикой, со смежными теоретическими вопросами. В резуль</w:t>
      </w:r>
      <w:r w:rsidRPr="009073EE">
        <w:rPr>
          <w:noProof/>
          <w:sz w:val="24"/>
          <w:szCs w:val="24"/>
          <w:lang w:eastAsia="ru-RU"/>
        </w:rPr>
        <w:softHyphen/>
        <w:t>тате изученный материал не только полнее и прочнее запоминается, но и воспроизведение его в памяти приобретает необходимую гибкость, материал легко при</w:t>
      </w:r>
      <w:r w:rsidRPr="009073EE">
        <w:rPr>
          <w:noProof/>
          <w:sz w:val="24"/>
          <w:szCs w:val="24"/>
          <w:lang w:eastAsia="ru-RU"/>
        </w:rPr>
        <w:softHyphen/>
        <w:t>поминается во всех случаях, когда он может быть поле</w:t>
      </w:r>
      <w:r w:rsidRPr="009073EE">
        <w:rPr>
          <w:noProof/>
          <w:sz w:val="24"/>
          <w:szCs w:val="24"/>
          <w:lang w:eastAsia="ru-RU"/>
        </w:rPr>
        <w:softHyphen/>
        <w:t xml:space="preserve">зен. </w:t>
      </w:r>
    </w:p>
    <w:p w:rsidR="009073EE" w:rsidRPr="009073EE" w:rsidRDefault="009073EE" w:rsidP="009073EE">
      <w:pPr>
        <w:ind w:firstLine="426"/>
        <w:jc w:val="both"/>
        <w:rPr>
          <w:noProof/>
          <w:sz w:val="24"/>
          <w:szCs w:val="24"/>
          <w:lang w:eastAsia="ru-RU"/>
        </w:rPr>
      </w:pPr>
      <w:r w:rsidRPr="009073EE">
        <w:rPr>
          <w:noProof/>
          <w:sz w:val="24"/>
          <w:szCs w:val="24"/>
          <w:lang w:eastAsia="ru-RU"/>
        </w:rPr>
        <w:t>Огромное значение имеет последовательность в работе. Если при изучении очередного вопроса вы столкнулись с понятием, которое вы уже рассматривали ранее, не поленитесь, вернитесь к нему еще раз. Это поможет лучше его замомнить. Например, при изучении специальных операций над матрицами (транспонирование, умножение матрицы на матрицу, построение обратной матрицы), необходимо знать что такое матрица, виды матриц, размерность матрицы, понятие определителя и т.п.</w:t>
      </w:r>
    </w:p>
    <w:p w:rsidR="009073EE" w:rsidRPr="009073EE" w:rsidRDefault="009073EE" w:rsidP="009073EE">
      <w:pPr>
        <w:ind w:firstLine="426"/>
        <w:jc w:val="both"/>
        <w:rPr>
          <w:noProof/>
          <w:sz w:val="24"/>
          <w:szCs w:val="24"/>
          <w:lang w:eastAsia="ru-RU"/>
        </w:rPr>
      </w:pPr>
      <w:r w:rsidRPr="009073EE">
        <w:rPr>
          <w:noProof/>
          <w:sz w:val="24"/>
          <w:szCs w:val="24"/>
          <w:lang w:eastAsia="ru-RU"/>
        </w:rPr>
        <w:t>Прочность запоминания зависит от рационального распределения работы во времени. Лучше запоминается не то, что заучено в один прием или в короткий срок, а то, что усваивается на протяжении не</w:t>
      </w:r>
      <w:r w:rsidRPr="009073EE">
        <w:rPr>
          <w:noProof/>
          <w:sz w:val="24"/>
          <w:szCs w:val="24"/>
          <w:lang w:eastAsia="ru-RU"/>
        </w:rPr>
        <w:softHyphen/>
        <w:t xml:space="preserve">которого периода времени. </w:t>
      </w:r>
    </w:p>
    <w:p w:rsidR="009073EE" w:rsidRPr="009073EE" w:rsidRDefault="009073EE" w:rsidP="009073EE">
      <w:pPr>
        <w:ind w:firstLine="426"/>
        <w:jc w:val="both"/>
        <w:rPr>
          <w:noProof/>
          <w:sz w:val="24"/>
          <w:szCs w:val="24"/>
          <w:lang w:eastAsia="ru-RU"/>
        </w:rPr>
      </w:pPr>
      <w:r w:rsidRPr="009073EE">
        <w:rPr>
          <w:noProof/>
          <w:sz w:val="24"/>
          <w:szCs w:val="24"/>
          <w:lang w:eastAsia="ru-RU"/>
        </w:rPr>
        <w:t>Полезно в процессе заучивания, время от времени, снова перечитывать все полностью. Следует обращать внимание на связи между смысловыми еденицами. При повторении их каждой в отдельности может образоваться прочная «круговая ассоциация»: последние слова связываются в памяти с первыми словами или началом.</w:t>
      </w:r>
    </w:p>
    <w:p w:rsidR="009073EE" w:rsidRPr="009073EE" w:rsidRDefault="009073EE" w:rsidP="009073EE">
      <w:pPr>
        <w:ind w:firstLine="426"/>
        <w:jc w:val="both"/>
        <w:rPr>
          <w:noProof/>
          <w:sz w:val="24"/>
          <w:szCs w:val="24"/>
          <w:lang w:eastAsia="ru-RU"/>
        </w:rPr>
      </w:pPr>
      <w:r w:rsidRPr="009073EE">
        <w:rPr>
          <w:noProof/>
          <w:sz w:val="24"/>
          <w:szCs w:val="24"/>
          <w:lang w:eastAsia="ru-RU"/>
        </w:rPr>
        <w:t>При дословном запоминании всегда надо иметь в виду возможность заучивания с ошибками, при котором обра</w:t>
      </w:r>
      <w:r w:rsidRPr="009073EE">
        <w:rPr>
          <w:noProof/>
          <w:sz w:val="24"/>
          <w:szCs w:val="24"/>
          <w:lang w:eastAsia="ru-RU"/>
        </w:rPr>
        <w:softHyphen/>
        <w:t>зуются неправильные связи и ассоциации. В дальнейшем при вся</w:t>
      </w:r>
      <w:r w:rsidRPr="009073EE">
        <w:rPr>
          <w:noProof/>
          <w:sz w:val="24"/>
          <w:szCs w:val="24"/>
          <w:lang w:eastAsia="ru-RU"/>
        </w:rPr>
        <w:softHyphen/>
        <w:t>ком новом воспроизведении неправильная ассоциация все более упрочивается  и даже после того как ошибка обна</w:t>
      </w:r>
      <w:r w:rsidRPr="009073EE">
        <w:rPr>
          <w:noProof/>
          <w:sz w:val="24"/>
          <w:szCs w:val="24"/>
          <w:lang w:eastAsia="ru-RU"/>
        </w:rPr>
        <w:softHyphen/>
        <w:t>ружена, разрушение образовавшейся неправильной ассо</w:t>
      </w:r>
      <w:r w:rsidRPr="009073EE">
        <w:rPr>
          <w:noProof/>
          <w:sz w:val="24"/>
          <w:szCs w:val="24"/>
          <w:lang w:eastAsia="ru-RU"/>
        </w:rPr>
        <w:softHyphen/>
        <w:t>циации оказывается затруднительной. Поэтому при зау</w:t>
      </w:r>
      <w:r w:rsidRPr="009073EE">
        <w:rPr>
          <w:noProof/>
          <w:sz w:val="24"/>
          <w:szCs w:val="24"/>
          <w:lang w:eastAsia="ru-RU"/>
        </w:rPr>
        <w:softHyphen/>
        <w:t>чивании материала, особенно при дословном запоминании, надо с самого начала внимательно проверять правильность заучивания.</w:t>
      </w:r>
    </w:p>
    <w:p w:rsidR="009073EE" w:rsidRPr="009073EE" w:rsidRDefault="009073EE" w:rsidP="009073EE">
      <w:pPr>
        <w:ind w:firstLine="426"/>
        <w:jc w:val="both"/>
        <w:rPr>
          <w:noProof/>
          <w:sz w:val="24"/>
          <w:szCs w:val="24"/>
          <w:lang w:eastAsia="ru-RU"/>
        </w:rPr>
      </w:pPr>
      <w:r w:rsidRPr="009073EE">
        <w:rPr>
          <w:noProof/>
          <w:sz w:val="24"/>
          <w:szCs w:val="24"/>
          <w:lang w:eastAsia="ru-RU"/>
        </w:rPr>
        <w:t>Заранее поинтересуйтесь у преподавателя, какими справочными материалами можно пользоваться (например, таблица поверхностей второго порядка). Но помните, что использование справочных материалов не освобождает от необходимости знания основного учебного материала.</w:t>
      </w:r>
    </w:p>
    <w:p w:rsidR="009073EE" w:rsidRPr="009073EE" w:rsidRDefault="009073EE" w:rsidP="009073EE">
      <w:pPr>
        <w:ind w:firstLine="426"/>
        <w:jc w:val="both"/>
        <w:rPr>
          <w:noProof/>
          <w:sz w:val="24"/>
          <w:szCs w:val="24"/>
          <w:lang w:eastAsia="ru-RU"/>
        </w:rPr>
      </w:pPr>
      <w:r w:rsidRPr="009073EE">
        <w:rPr>
          <w:noProof/>
          <w:sz w:val="24"/>
          <w:szCs w:val="24"/>
          <w:lang w:eastAsia="ru-RU"/>
        </w:rPr>
        <w:t>Вам легче будет готовиться к экзамену, если вы будете выполнять все требования преподавателя в течение семестра: не пропускать лекций, аккуратно вести конспект лекций, учить теорию постепенно, по мере изучения темы и проведения устных и письменных опросов на текущих занятиях, вовремя выполнять все домашие задания и РГЗ.</w:t>
      </w:r>
    </w:p>
    <w:p w:rsidR="009073EE" w:rsidRPr="009073EE" w:rsidRDefault="009073EE" w:rsidP="009073EE">
      <w:pPr>
        <w:ind w:firstLine="426"/>
        <w:jc w:val="both"/>
        <w:rPr>
          <w:noProof/>
          <w:sz w:val="24"/>
          <w:szCs w:val="24"/>
          <w:lang w:eastAsia="ru-RU"/>
        </w:rPr>
      </w:pPr>
      <w:r w:rsidRPr="009073EE">
        <w:rPr>
          <w:noProof/>
          <w:sz w:val="24"/>
          <w:szCs w:val="24"/>
          <w:lang w:eastAsia="ru-RU"/>
        </w:rPr>
        <w:t xml:space="preserve">Вопросы к зачету или экзамену содержатся в ФОС( режим доступа </w:t>
      </w:r>
      <w:hyperlink r:id="rId548" w:history="1">
        <w:r w:rsidRPr="009073EE">
          <w:rPr>
            <w:noProof/>
            <w:color w:val="0000FF"/>
            <w:sz w:val="24"/>
            <w:szCs w:val="24"/>
            <w:u w:val="single"/>
            <w:lang w:eastAsia="ru-RU"/>
          </w:rPr>
          <w:t>https://osu.ru/iss/lks/</w:t>
        </w:r>
      </w:hyperlink>
      <w:r w:rsidRPr="009073EE">
        <w:rPr>
          <w:noProof/>
          <w:sz w:val="24"/>
          <w:szCs w:val="24"/>
          <w:lang w:eastAsia="ru-RU"/>
        </w:rPr>
        <w:t xml:space="preserve">). Не поленитесь, воспользуйтесь вопросами для </w:t>
      </w:r>
      <w:r w:rsidRPr="009073EE">
        <w:rPr>
          <w:sz w:val="24"/>
          <w:szCs w:val="24"/>
          <w:lang w:eastAsia="ru-RU"/>
        </w:rPr>
        <w:t>письменных и устных опросов</w:t>
      </w:r>
      <w:r w:rsidRPr="009073EE">
        <w:rPr>
          <w:noProof/>
          <w:sz w:val="24"/>
          <w:szCs w:val="24"/>
          <w:lang w:eastAsia="ru-RU"/>
        </w:rPr>
        <w:t xml:space="preserve">, которые есть в ФОС. Это поможет обратить внимание на некоторые стороны вопроса, которые вы, может быть, посчитали не столь важными. </w:t>
      </w:r>
    </w:p>
    <w:sectPr w:rsidR="009073EE" w:rsidRPr="009073EE" w:rsidSect="008669E9">
      <w:footerReference w:type="even" r:id="rId549"/>
      <w:footerReference w:type="default" r:id="rId550"/>
      <w:pgSz w:w="11906" w:h="16838"/>
      <w:pgMar w:top="851" w:right="567" w:bottom="851" w:left="993" w:header="709" w:footer="709"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0DB9" w:rsidRDefault="00F60DB9" w:rsidP="00123720">
      <w:r>
        <w:separator/>
      </w:r>
    </w:p>
  </w:endnote>
  <w:endnote w:type="continuationSeparator" w:id="0">
    <w:p w:rsidR="00F60DB9" w:rsidRDefault="00F60DB9" w:rsidP="0012372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103" w:rsidRDefault="0082100A">
    <w:pPr>
      <w:pStyle w:val="ae"/>
      <w:framePr w:wrap="around" w:vAnchor="text" w:hAnchor="margin" w:xAlign="outside" w:y="1"/>
      <w:rPr>
        <w:rStyle w:val="af0"/>
      </w:rPr>
    </w:pPr>
    <w:r>
      <w:rPr>
        <w:rStyle w:val="af0"/>
      </w:rPr>
      <w:fldChar w:fldCharType="begin"/>
    </w:r>
    <w:r w:rsidR="00FE0103">
      <w:rPr>
        <w:rStyle w:val="af0"/>
      </w:rPr>
      <w:instrText xml:space="preserve">PAGE  </w:instrText>
    </w:r>
    <w:r>
      <w:rPr>
        <w:rStyle w:val="af0"/>
      </w:rPr>
      <w:fldChar w:fldCharType="end"/>
    </w:r>
  </w:p>
  <w:p w:rsidR="00FE0103" w:rsidRDefault="00FE0103">
    <w:pPr>
      <w:pStyle w:val="ae"/>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3007332"/>
      <w:docPartObj>
        <w:docPartGallery w:val="Page Numbers (Bottom of Page)"/>
        <w:docPartUnique/>
      </w:docPartObj>
    </w:sdtPr>
    <w:sdtContent>
      <w:p w:rsidR="008669E9" w:rsidRDefault="0082100A">
        <w:pPr>
          <w:pStyle w:val="ae"/>
          <w:jc w:val="right"/>
        </w:pPr>
        <w:r>
          <w:fldChar w:fldCharType="begin"/>
        </w:r>
        <w:r w:rsidR="008669E9">
          <w:instrText>PAGE   \* MERGEFORMAT</w:instrText>
        </w:r>
        <w:r>
          <w:fldChar w:fldCharType="separate"/>
        </w:r>
        <w:r w:rsidR="007F653A">
          <w:rPr>
            <w:noProof/>
          </w:rPr>
          <w:t>4</w:t>
        </w:r>
        <w:r>
          <w:fldChar w:fldCharType="end"/>
        </w:r>
      </w:p>
    </w:sdtContent>
  </w:sdt>
  <w:p w:rsidR="00FE0103" w:rsidRDefault="00FE0103">
    <w:pPr>
      <w:pStyle w:val="ae"/>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0DB9" w:rsidRDefault="00F60DB9" w:rsidP="00123720">
      <w:r>
        <w:separator/>
      </w:r>
    </w:p>
  </w:footnote>
  <w:footnote w:type="continuationSeparator" w:id="0">
    <w:p w:rsidR="00F60DB9" w:rsidRDefault="00F60DB9" w:rsidP="001237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4F844FE"/>
    <w:lvl w:ilvl="0">
      <w:start w:val="1"/>
      <w:numFmt w:val="bullet"/>
      <w:pStyle w:val="2"/>
      <w:lvlText w:val=""/>
      <w:lvlJc w:val="left"/>
      <w:pPr>
        <w:tabs>
          <w:tab w:val="num" w:pos="643"/>
        </w:tabs>
        <w:ind w:left="643" w:hanging="360"/>
      </w:pPr>
      <w:rPr>
        <w:rFonts w:ascii="Symbol" w:hAnsi="Symbol" w:hint="default"/>
      </w:rPr>
    </w:lvl>
  </w:abstractNum>
  <w:abstractNum w:abstractNumId="1">
    <w:nsid w:val="00000001"/>
    <w:multiLevelType w:val="singleLevel"/>
    <w:tmpl w:val="C99C05CA"/>
    <w:name w:val="WW8Num1"/>
    <w:lvl w:ilvl="0">
      <w:start w:val="1"/>
      <w:numFmt w:val="decimal"/>
      <w:lvlText w:val="%1)"/>
      <w:lvlJc w:val="left"/>
      <w:pPr>
        <w:tabs>
          <w:tab w:val="num" w:pos="360"/>
        </w:tabs>
        <w:ind w:left="360" w:hanging="360"/>
      </w:pPr>
      <w:rPr>
        <w:b w:val="0"/>
      </w:rPr>
    </w:lvl>
  </w:abstractNum>
  <w:abstractNum w:abstractNumId="2">
    <w:nsid w:val="00000007"/>
    <w:multiLevelType w:val="singleLevel"/>
    <w:tmpl w:val="00000007"/>
    <w:name w:val="WW8Num7"/>
    <w:lvl w:ilvl="0">
      <w:start w:val="1"/>
      <w:numFmt w:val="decimal"/>
      <w:lvlText w:val="%1)"/>
      <w:lvlJc w:val="left"/>
      <w:pPr>
        <w:tabs>
          <w:tab w:val="num" w:pos="360"/>
        </w:tabs>
        <w:ind w:left="360" w:hanging="360"/>
      </w:pPr>
    </w:lvl>
  </w:abstractNum>
  <w:abstractNum w:abstractNumId="3">
    <w:nsid w:val="0000000A"/>
    <w:multiLevelType w:val="singleLevel"/>
    <w:tmpl w:val="0000000A"/>
    <w:name w:val="WW8Num10"/>
    <w:lvl w:ilvl="0">
      <w:start w:val="4"/>
      <w:numFmt w:val="decimal"/>
      <w:lvlText w:val="%1."/>
      <w:lvlJc w:val="left"/>
      <w:pPr>
        <w:tabs>
          <w:tab w:val="num" w:pos="720"/>
        </w:tabs>
        <w:ind w:left="720" w:hanging="360"/>
      </w:pPr>
    </w:lvl>
  </w:abstractNum>
  <w:abstractNum w:abstractNumId="4">
    <w:nsid w:val="0000000B"/>
    <w:multiLevelType w:val="multilevel"/>
    <w:tmpl w:val="D772C758"/>
    <w:name w:val="WW8Num11"/>
    <w:lvl w:ilvl="0">
      <w:start w:val="1"/>
      <w:numFmt w:val="decimal"/>
      <w:lvlText w:val="%1."/>
      <w:lvlJc w:val="left"/>
      <w:pPr>
        <w:tabs>
          <w:tab w:val="num" w:pos="720"/>
        </w:tabs>
        <w:ind w:left="720" w:hanging="360"/>
      </w:pPr>
      <w:rPr>
        <w:sz w:val="24"/>
        <w:szCs w:val="24"/>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nsid w:val="0000000E"/>
    <w:multiLevelType w:val="multilevel"/>
    <w:tmpl w:val="24CA9AF0"/>
    <w:name w:val="WW8Num14"/>
    <w:lvl w:ilvl="0">
      <w:start w:val="1"/>
      <w:numFmt w:val="decimal"/>
      <w:lvlText w:val="%1."/>
      <w:lvlJc w:val="left"/>
      <w:pPr>
        <w:tabs>
          <w:tab w:val="num" w:pos="720"/>
        </w:tabs>
        <w:ind w:left="720" w:hanging="360"/>
      </w:pPr>
      <w:rPr>
        <w:sz w:val="24"/>
        <w:szCs w:val="24"/>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nsid w:val="0000000F"/>
    <w:multiLevelType w:val="multilevel"/>
    <w:tmpl w:val="45AE9CBC"/>
    <w:name w:val="WW8Num15"/>
    <w:lvl w:ilvl="0">
      <w:start w:val="1"/>
      <w:numFmt w:val="decimal"/>
      <w:lvlText w:val="%1."/>
      <w:lvlJc w:val="left"/>
      <w:pPr>
        <w:tabs>
          <w:tab w:val="num" w:pos="720"/>
        </w:tabs>
        <w:ind w:left="720" w:hanging="360"/>
      </w:pPr>
      <w:rPr>
        <w:sz w:val="24"/>
        <w:szCs w:val="24"/>
      </w:rPr>
    </w:lvl>
    <w:lvl w:ilvl="1">
      <w:start w:val="5"/>
      <w:numFmt w:val="decimal"/>
      <w:lvlText w:val="%1.%2"/>
      <w:lvlJc w:val="left"/>
      <w:pPr>
        <w:tabs>
          <w:tab w:val="num" w:pos="720"/>
        </w:tabs>
        <w:ind w:left="720" w:hanging="360"/>
      </w:pPr>
      <w:rPr>
        <w:b w:val="0"/>
      </w:rPr>
    </w:lvl>
    <w:lvl w:ilvl="2">
      <w:start w:val="1"/>
      <w:numFmt w:val="decimal"/>
      <w:lvlText w:val="%1.%2.%3"/>
      <w:lvlJc w:val="left"/>
      <w:pPr>
        <w:tabs>
          <w:tab w:val="num" w:pos="1080"/>
        </w:tabs>
        <w:ind w:left="1080" w:hanging="720"/>
      </w:pPr>
      <w:rPr>
        <w:b w:val="0"/>
      </w:rPr>
    </w:lvl>
    <w:lvl w:ilvl="3">
      <w:start w:val="1"/>
      <w:numFmt w:val="decimal"/>
      <w:lvlText w:val="%1.%2.%3.%4"/>
      <w:lvlJc w:val="left"/>
      <w:pPr>
        <w:tabs>
          <w:tab w:val="num" w:pos="1080"/>
        </w:tabs>
        <w:ind w:left="1080" w:hanging="720"/>
      </w:pPr>
      <w:rPr>
        <w:b w:val="0"/>
      </w:rPr>
    </w:lvl>
    <w:lvl w:ilvl="4">
      <w:start w:val="1"/>
      <w:numFmt w:val="decimal"/>
      <w:lvlText w:val="%1.%2.%3.%4.%5"/>
      <w:lvlJc w:val="left"/>
      <w:pPr>
        <w:tabs>
          <w:tab w:val="num" w:pos="1440"/>
        </w:tabs>
        <w:ind w:left="1440" w:hanging="1080"/>
      </w:pPr>
      <w:rPr>
        <w:b w:val="0"/>
      </w:rPr>
    </w:lvl>
    <w:lvl w:ilvl="5">
      <w:start w:val="1"/>
      <w:numFmt w:val="decimal"/>
      <w:lvlText w:val="%1.%2.%3.%4.%5.%6"/>
      <w:lvlJc w:val="left"/>
      <w:pPr>
        <w:tabs>
          <w:tab w:val="num" w:pos="1440"/>
        </w:tabs>
        <w:ind w:left="1440" w:hanging="1080"/>
      </w:pPr>
      <w:rPr>
        <w:b w:val="0"/>
      </w:rPr>
    </w:lvl>
    <w:lvl w:ilvl="6">
      <w:start w:val="1"/>
      <w:numFmt w:val="decimal"/>
      <w:lvlText w:val="%1.%2.%3.%4.%5.%6.%7"/>
      <w:lvlJc w:val="left"/>
      <w:pPr>
        <w:tabs>
          <w:tab w:val="num" w:pos="1800"/>
        </w:tabs>
        <w:ind w:left="1800" w:hanging="1440"/>
      </w:pPr>
      <w:rPr>
        <w:b w:val="0"/>
      </w:rPr>
    </w:lvl>
    <w:lvl w:ilvl="7">
      <w:start w:val="1"/>
      <w:numFmt w:val="decimal"/>
      <w:lvlText w:val="%1.%2.%3.%4.%5.%6.%7.%8"/>
      <w:lvlJc w:val="left"/>
      <w:pPr>
        <w:tabs>
          <w:tab w:val="num" w:pos="1800"/>
        </w:tabs>
        <w:ind w:left="1800" w:hanging="1440"/>
      </w:pPr>
      <w:rPr>
        <w:b w:val="0"/>
      </w:rPr>
    </w:lvl>
    <w:lvl w:ilvl="8">
      <w:start w:val="1"/>
      <w:numFmt w:val="decimal"/>
      <w:lvlText w:val="%1.%2.%3.%4.%5.%6.%7.%8.%9"/>
      <w:lvlJc w:val="left"/>
      <w:pPr>
        <w:tabs>
          <w:tab w:val="num" w:pos="2160"/>
        </w:tabs>
        <w:ind w:left="2160" w:hanging="1800"/>
      </w:pPr>
      <w:rPr>
        <w:b w:val="0"/>
      </w:rPr>
    </w:lvl>
  </w:abstractNum>
  <w:abstractNum w:abstractNumId="7">
    <w:nsid w:val="00000010"/>
    <w:multiLevelType w:val="multilevel"/>
    <w:tmpl w:val="00000010"/>
    <w:name w:val="WW8Num16"/>
    <w:lvl w:ilvl="0">
      <w:start w:val="3"/>
      <w:numFmt w:val="decimal"/>
      <w:lvlText w:val="%1"/>
      <w:lvlJc w:val="left"/>
      <w:pPr>
        <w:tabs>
          <w:tab w:val="num" w:pos="360"/>
        </w:tabs>
        <w:ind w:left="360" w:hanging="360"/>
      </w:pPr>
      <w:rPr>
        <w:b w:val="0"/>
      </w:rPr>
    </w:lvl>
    <w:lvl w:ilvl="1">
      <w:start w:val="7"/>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8">
    <w:nsid w:val="03CE291A"/>
    <w:multiLevelType w:val="hybridMultilevel"/>
    <w:tmpl w:val="249839C4"/>
    <w:name w:val="WW8Num8"/>
    <w:lvl w:ilvl="0" w:tplc="FFFFFFFF">
      <w:start w:val="1"/>
      <w:numFmt w:val="bullet"/>
      <w:lvlText w:val=""/>
      <w:lvlJc w:val="left"/>
      <w:pPr>
        <w:tabs>
          <w:tab w:val="num" w:pos="1843"/>
        </w:tabs>
        <w:ind w:left="709" w:firstLine="680"/>
      </w:pPr>
      <w:rPr>
        <w:rFonts w:ascii="Symbol" w:hAnsi="Symbol" w:cs="Times New Roman" w:hint="default"/>
        <w:color w:val="auto"/>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9">
    <w:nsid w:val="126263C5"/>
    <w:multiLevelType w:val="multilevel"/>
    <w:tmpl w:val="2610871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9394C75"/>
    <w:multiLevelType w:val="hybridMultilevel"/>
    <w:tmpl w:val="FEE67B88"/>
    <w:lvl w:ilvl="0" w:tplc="1C96FFF4">
      <w:start w:val="3"/>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E630434"/>
    <w:multiLevelType w:val="hybridMultilevel"/>
    <w:tmpl w:val="81F87E90"/>
    <w:lvl w:ilvl="0" w:tplc="52F2869C">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35071B8"/>
    <w:multiLevelType w:val="singleLevel"/>
    <w:tmpl w:val="0419000F"/>
    <w:lvl w:ilvl="0">
      <w:start w:val="1"/>
      <w:numFmt w:val="decimal"/>
      <w:lvlText w:val="%1."/>
      <w:lvlJc w:val="left"/>
      <w:pPr>
        <w:tabs>
          <w:tab w:val="num" w:pos="360"/>
        </w:tabs>
        <w:ind w:left="360" w:hanging="360"/>
      </w:pPr>
      <w:rPr>
        <w:rFonts w:hint="default"/>
      </w:rPr>
    </w:lvl>
  </w:abstractNum>
  <w:abstractNum w:abstractNumId="13">
    <w:nsid w:val="281A1959"/>
    <w:multiLevelType w:val="hybridMultilevel"/>
    <w:tmpl w:val="45C623DE"/>
    <w:lvl w:ilvl="0" w:tplc="1C96FFF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8F02973"/>
    <w:multiLevelType w:val="hybridMultilevel"/>
    <w:tmpl w:val="55E48B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CB27143"/>
    <w:multiLevelType w:val="singleLevel"/>
    <w:tmpl w:val="0419000F"/>
    <w:lvl w:ilvl="0">
      <w:start w:val="1"/>
      <w:numFmt w:val="decimal"/>
      <w:lvlText w:val="%1."/>
      <w:lvlJc w:val="left"/>
      <w:pPr>
        <w:tabs>
          <w:tab w:val="num" w:pos="360"/>
        </w:tabs>
        <w:ind w:left="360" w:hanging="360"/>
      </w:pPr>
      <w:rPr>
        <w:rFonts w:hint="default"/>
      </w:rPr>
    </w:lvl>
  </w:abstractNum>
  <w:abstractNum w:abstractNumId="16">
    <w:nsid w:val="2CFB5892"/>
    <w:multiLevelType w:val="hybridMultilevel"/>
    <w:tmpl w:val="F3D62054"/>
    <w:lvl w:ilvl="0" w:tplc="973C4BD6">
      <w:start w:val="1"/>
      <w:numFmt w:val="decimal"/>
      <w:lvlText w:val="%1."/>
      <w:lvlJc w:val="left"/>
      <w:pPr>
        <w:tabs>
          <w:tab w:val="num" w:pos="1300"/>
        </w:tabs>
        <w:ind w:left="1300" w:hanging="360"/>
      </w:pPr>
      <w:rPr>
        <w:rFonts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8">
    <w:nsid w:val="391B7976"/>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AA21381"/>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B056928"/>
    <w:multiLevelType w:val="multilevel"/>
    <w:tmpl w:val="0419001F"/>
    <w:styleLink w:val="WW8Num23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3B1B4517"/>
    <w:multiLevelType w:val="singleLevel"/>
    <w:tmpl w:val="80162F5C"/>
    <w:lvl w:ilvl="0">
      <w:start w:val="1"/>
      <w:numFmt w:val="decimal"/>
      <w:lvlText w:val="%1."/>
      <w:lvlJc w:val="left"/>
      <w:pPr>
        <w:tabs>
          <w:tab w:val="num" w:pos="360"/>
        </w:tabs>
        <w:ind w:left="360" w:hanging="360"/>
      </w:pPr>
      <w:rPr>
        <w:rFonts w:hint="default"/>
        <w:sz w:val="24"/>
      </w:rPr>
    </w:lvl>
  </w:abstractNum>
  <w:abstractNum w:abstractNumId="22">
    <w:nsid w:val="3E2D01CE"/>
    <w:multiLevelType w:val="singleLevel"/>
    <w:tmpl w:val="0419000F"/>
    <w:lvl w:ilvl="0">
      <w:start w:val="1"/>
      <w:numFmt w:val="decimal"/>
      <w:lvlText w:val="%1."/>
      <w:lvlJc w:val="left"/>
      <w:pPr>
        <w:tabs>
          <w:tab w:val="num" w:pos="360"/>
        </w:tabs>
        <w:ind w:left="360" w:hanging="360"/>
      </w:pPr>
      <w:rPr>
        <w:rFonts w:hint="default"/>
      </w:rPr>
    </w:lvl>
  </w:abstractNum>
  <w:abstractNum w:abstractNumId="23">
    <w:nsid w:val="3E404BB9"/>
    <w:multiLevelType w:val="multilevel"/>
    <w:tmpl w:val="1D2A2D28"/>
    <w:lvl w:ilvl="0">
      <w:start w:val="4"/>
      <w:numFmt w:val="decimal"/>
      <w:pStyle w:val="7"/>
      <w:lvlText w:val=""/>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u w:val="none"/>
      </w:rPr>
    </w:lvl>
    <w:lvl w:ilvl="2">
      <w:start w:val="1"/>
      <w:numFmt w:val="decimal"/>
      <w:isLgl/>
      <w:lvlText w:val="%1.%2.%3."/>
      <w:lvlJc w:val="left"/>
      <w:pPr>
        <w:tabs>
          <w:tab w:val="num" w:pos="720"/>
        </w:tabs>
        <w:ind w:left="720" w:hanging="720"/>
      </w:pPr>
      <w:rPr>
        <w:rFonts w:hint="default"/>
        <w:u w:val="none"/>
      </w:rPr>
    </w:lvl>
    <w:lvl w:ilvl="3">
      <w:start w:val="1"/>
      <w:numFmt w:val="decimal"/>
      <w:isLgl/>
      <w:lvlText w:val="%1.%2.%3.%4."/>
      <w:lvlJc w:val="left"/>
      <w:pPr>
        <w:tabs>
          <w:tab w:val="num" w:pos="720"/>
        </w:tabs>
        <w:ind w:left="720" w:hanging="720"/>
      </w:pPr>
      <w:rPr>
        <w:rFonts w:hint="default"/>
        <w:u w:val="none"/>
      </w:rPr>
    </w:lvl>
    <w:lvl w:ilvl="4">
      <w:start w:val="1"/>
      <w:numFmt w:val="decimal"/>
      <w:isLgl/>
      <w:lvlText w:val="%1.%2.%3.%4.%5."/>
      <w:lvlJc w:val="left"/>
      <w:pPr>
        <w:tabs>
          <w:tab w:val="num" w:pos="1080"/>
        </w:tabs>
        <w:ind w:left="1080" w:hanging="1080"/>
      </w:pPr>
      <w:rPr>
        <w:rFonts w:hint="default"/>
        <w:u w:val="none"/>
      </w:rPr>
    </w:lvl>
    <w:lvl w:ilvl="5">
      <w:start w:val="1"/>
      <w:numFmt w:val="decimal"/>
      <w:isLgl/>
      <w:lvlText w:val="%1.%2.%3.%4.%5.%6."/>
      <w:lvlJc w:val="left"/>
      <w:pPr>
        <w:tabs>
          <w:tab w:val="num" w:pos="1080"/>
        </w:tabs>
        <w:ind w:left="1080" w:hanging="1080"/>
      </w:pPr>
      <w:rPr>
        <w:rFonts w:hint="default"/>
        <w:u w:val="none"/>
      </w:rPr>
    </w:lvl>
    <w:lvl w:ilvl="6">
      <w:start w:val="1"/>
      <w:numFmt w:val="decimal"/>
      <w:isLgl/>
      <w:lvlText w:val="%1.%2.%3.%4.%5.%6.%7."/>
      <w:lvlJc w:val="left"/>
      <w:pPr>
        <w:tabs>
          <w:tab w:val="num" w:pos="1440"/>
        </w:tabs>
        <w:ind w:left="1440" w:hanging="1440"/>
      </w:pPr>
      <w:rPr>
        <w:rFonts w:hint="default"/>
        <w:u w:val="none"/>
      </w:rPr>
    </w:lvl>
    <w:lvl w:ilvl="7">
      <w:start w:val="1"/>
      <w:numFmt w:val="decimal"/>
      <w:isLgl/>
      <w:lvlText w:val="%1.%2.%3.%4.%5.%6.%7.%8."/>
      <w:lvlJc w:val="left"/>
      <w:pPr>
        <w:tabs>
          <w:tab w:val="num" w:pos="1440"/>
        </w:tabs>
        <w:ind w:left="1440" w:hanging="1440"/>
      </w:pPr>
      <w:rPr>
        <w:rFonts w:hint="default"/>
        <w:u w:val="none"/>
      </w:rPr>
    </w:lvl>
    <w:lvl w:ilvl="8">
      <w:start w:val="1"/>
      <w:numFmt w:val="decimal"/>
      <w:isLgl/>
      <w:lvlText w:val="%1.%2.%3.%4.%5.%6.%7.%8.%9."/>
      <w:lvlJc w:val="left"/>
      <w:pPr>
        <w:tabs>
          <w:tab w:val="num" w:pos="1800"/>
        </w:tabs>
        <w:ind w:left="1800" w:hanging="1800"/>
      </w:pPr>
      <w:rPr>
        <w:rFonts w:hint="default"/>
        <w:u w:val="none"/>
      </w:rPr>
    </w:lvl>
  </w:abstractNum>
  <w:abstractNum w:abstractNumId="24">
    <w:nsid w:val="424A527F"/>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3DB7205"/>
    <w:multiLevelType w:val="hybridMultilevel"/>
    <w:tmpl w:val="A1DE68FE"/>
    <w:lvl w:ilvl="0" w:tplc="309653B2">
      <w:start w:val="1"/>
      <w:numFmt w:val="decimal"/>
      <w:lvlText w:val="%1."/>
      <w:lvlJc w:val="left"/>
      <w:pPr>
        <w:tabs>
          <w:tab w:val="num" w:pos="720"/>
        </w:tabs>
        <w:ind w:left="720" w:hanging="360"/>
      </w:pPr>
      <w:rPr>
        <w:rFonts w:hint="default"/>
      </w:rPr>
    </w:lvl>
    <w:lvl w:ilvl="1" w:tplc="363E584E">
      <w:numFmt w:val="none"/>
      <w:lvlText w:val=""/>
      <w:lvlJc w:val="left"/>
      <w:pPr>
        <w:tabs>
          <w:tab w:val="num" w:pos="360"/>
        </w:tabs>
      </w:pPr>
    </w:lvl>
    <w:lvl w:ilvl="2" w:tplc="3C54ED2C">
      <w:numFmt w:val="none"/>
      <w:lvlText w:val=""/>
      <w:lvlJc w:val="left"/>
      <w:pPr>
        <w:tabs>
          <w:tab w:val="num" w:pos="360"/>
        </w:tabs>
      </w:pPr>
    </w:lvl>
    <w:lvl w:ilvl="3" w:tplc="563E0E68">
      <w:numFmt w:val="none"/>
      <w:lvlText w:val=""/>
      <w:lvlJc w:val="left"/>
      <w:pPr>
        <w:tabs>
          <w:tab w:val="num" w:pos="360"/>
        </w:tabs>
      </w:pPr>
    </w:lvl>
    <w:lvl w:ilvl="4" w:tplc="23A248A2">
      <w:numFmt w:val="none"/>
      <w:lvlText w:val=""/>
      <w:lvlJc w:val="left"/>
      <w:pPr>
        <w:tabs>
          <w:tab w:val="num" w:pos="360"/>
        </w:tabs>
      </w:pPr>
    </w:lvl>
    <w:lvl w:ilvl="5" w:tplc="E2044BB8">
      <w:numFmt w:val="none"/>
      <w:lvlText w:val=""/>
      <w:lvlJc w:val="left"/>
      <w:pPr>
        <w:tabs>
          <w:tab w:val="num" w:pos="360"/>
        </w:tabs>
      </w:pPr>
    </w:lvl>
    <w:lvl w:ilvl="6" w:tplc="26A6FABE">
      <w:numFmt w:val="none"/>
      <w:lvlText w:val=""/>
      <w:lvlJc w:val="left"/>
      <w:pPr>
        <w:tabs>
          <w:tab w:val="num" w:pos="360"/>
        </w:tabs>
      </w:pPr>
    </w:lvl>
    <w:lvl w:ilvl="7" w:tplc="16A041BA">
      <w:numFmt w:val="none"/>
      <w:lvlText w:val=""/>
      <w:lvlJc w:val="left"/>
      <w:pPr>
        <w:tabs>
          <w:tab w:val="num" w:pos="360"/>
        </w:tabs>
      </w:pPr>
    </w:lvl>
    <w:lvl w:ilvl="8" w:tplc="C80041BC">
      <w:numFmt w:val="none"/>
      <w:lvlText w:val=""/>
      <w:lvlJc w:val="left"/>
      <w:pPr>
        <w:tabs>
          <w:tab w:val="num" w:pos="360"/>
        </w:tabs>
      </w:pPr>
    </w:lvl>
  </w:abstractNum>
  <w:abstractNum w:abstractNumId="26">
    <w:nsid w:val="47107630"/>
    <w:multiLevelType w:val="hybridMultilevel"/>
    <w:tmpl w:val="D696FA24"/>
    <w:lvl w:ilvl="0" w:tplc="C65A0A92">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9557E8D"/>
    <w:multiLevelType w:val="singleLevel"/>
    <w:tmpl w:val="0419000F"/>
    <w:lvl w:ilvl="0">
      <w:start w:val="1"/>
      <w:numFmt w:val="decimal"/>
      <w:lvlText w:val="%1."/>
      <w:lvlJc w:val="left"/>
      <w:pPr>
        <w:tabs>
          <w:tab w:val="num" w:pos="360"/>
        </w:tabs>
        <w:ind w:left="360" w:hanging="360"/>
      </w:pPr>
      <w:rPr>
        <w:rFonts w:hint="default"/>
      </w:rPr>
    </w:lvl>
  </w:abstractNum>
  <w:abstractNum w:abstractNumId="28">
    <w:nsid w:val="4BA004FC"/>
    <w:multiLevelType w:val="hybridMultilevel"/>
    <w:tmpl w:val="FE3031D0"/>
    <w:lvl w:ilvl="0" w:tplc="3024591C">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F1400F8"/>
    <w:multiLevelType w:val="hybridMultilevel"/>
    <w:tmpl w:val="4B0C6C02"/>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0812E35"/>
    <w:multiLevelType w:val="hybridMultilevel"/>
    <w:tmpl w:val="427AC7D2"/>
    <w:lvl w:ilvl="0" w:tplc="1C96FFF4">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64147DC"/>
    <w:multiLevelType w:val="hybridMultilevel"/>
    <w:tmpl w:val="37BED4EA"/>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D9F6DF9"/>
    <w:multiLevelType w:val="singleLevel"/>
    <w:tmpl w:val="0419000F"/>
    <w:lvl w:ilvl="0">
      <w:start w:val="1"/>
      <w:numFmt w:val="decimal"/>
      <w:lvlText w:val="%1."/>
      <w:lvlJc w:val="left"/>
      <w:pPr>
        <w:tabs>
          <w:tab w:val="num" w:pos="360"/>
        </w:tabs>
        <w:ind w:left="360" w:hanging="360"/>
      </w:pPr>
      <w:rPr>
        <w:rFonts w:hint="default"/>
      </w:rPr>
    </w:lvl>
  </w:abstractNum>
  <w:abstractNum w:abstractNumId="33">
    <w:nsid w:val="64474EAE"/>
    <w:multiLevelType w:val="multilevel"/>
    <w:tmpl w:val="5FF4948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67EC1026"/>
    <w:multiLevelType w:val="multilevel"/>
    <w:tmpl w:val="7546714C"/>
    <w:lvl w:ilvl="0">
      <w:start w:val="1"/>
      <w:numFmt w:val="decimal"/>
      <w:lvlText w:val="%1."/>
      <w:lvlJc w:val="left"/>
      <w:pPr>
        <w:tabs>
          <w:tab w:val="num" w:pos="750"/>
        </w:tabs>
        <w:ind w:left="750" w:hanging="390"/>
      </w:pPr>
      <w:rPr>
        <w:rFonts w:hint="default"/>
      </w:rPr>
    </w:lvl>
    <w:lvl w:ilvl="1">
      <w:start w:val="1"/>
      <w:numFmt w:val="decimal"/>
      <w:isLgl/>
      <w:lvlText w:val="%1.%2"/>
      <w:lvlJc w:val="left"/>
      <w:pPr>
        <w:tabs>
          <w:tab w:val="num" w:pos="1375"/>
        </w:tabs>
        <w:ind w:left="1375" w:hanging="975"/>
      </w:pPr>
      <w:rPr>
        <w:rFonts w:hint="default"/>
        <w:b/>
        <w:color w:val="000000"/>
        <w:sz w:val="28"/>
      </w:rPr>
    </w:lvl>
    <w:lvl w:ilvl="2">
      <w:start w:val="1"/>
      <w:numFmt w:val="decimal"/>
      <w:isLgl/>
      <w:lvlText w:val="%1.%2.%3"/>
      <w:lvlJc w:val="left"/>
      <w:pPr>
        <w:tabs>
          <w:tab w:val="num" w:pos="1415"/>
        </w:tabs>
        <w:ind w:left="1415" w:hanging="975"/>
      </w:pPr>
      <w:rPr>
        <w:rFonts w:hint="default"/>
        <w:b/>
        <w:color w:val="000000"/>
        <w:sz w:val="28"/>
      </w:rPr>
    </w:lvl>
    <w:lvl w:ilvl="3">
      <w:start w:val="1"/>
      <w:numFmt w:val="decimal"/>
      <w:isLgl/>
      <w:lvlText w:val="%1.%2.%3.%4"/>
      <w:lvlJc w:val="left"/>
      <w:pPr>
        <w:tabs>
          <w:tab w:val="num" w:pos="1455"/>
        </w:tabs>
        <w:ind w:left="1455" w:hanging="975"/>
      </w:pPr>
      <w:rPr>
        <w:rFonts w:hint="default"/>
        <w:b/>
        <w:color w:val="000000"/>
        <w:sz w:val="28"/>
      </w:rPr>
    </w:lvl>
    <w:lvl w:ilvl="4">
      <w:start w:val="1"/>
      <w:numFmt w:val="decimal"/>
      <w:isLgl/>
      <w:lvlText w:val="%1.%2.%3.%4.%5"/>
      <w:lvlJc w:val="left"/>
      <w:pPr>
        <w:tabs>
          <w:tab w:val="num" w:pos="1600"/>
        </w:tabs>
        <w:ind w:left="1600" w:hanging="1080"/>
      </w:pPr>
      <w:rPr>
        <w:rFonts w:hint="default"/>
        <w:b/>
        <w:color w:val="000000"/>
        <w:sz w:val="28"/>
      </w:rPr>
    </w:lvl>
    <w:lvl w:ilvl="5">
      <w:start w:val="1"/>
      <w:numFmt w:val="decimal"/>
      <w:isLgl/>
      <w:lvlText w:val="%1.%2.%3.%4.%5.%6"/>
      <w:lvlJc w:val="left"/>
      <w:pPr>
        <w:tabs>
          <w:tab w:val="num" w:pos="1640"/>
        </w:tabs>
        <w:ind w:left="1640" w:hanging="1080"/>
      </w:pPr>
      <w:rPr>
        <w:rFonts w:hint="default"/>
        <w:b/>
        <w:color w:val="000000"/>
        <w:sz w:val="28"/>
      </w:rPr>
    </w:lvl>
    <w:lvl w:ilvl="6">
      <w:start w:val="1"/>
      <w:numFmt w:val="decimal"/>
      <w:isLgl/>
      <w:lvlText w:val="%1.%2.%3.%4.%5.%6.%7"/>
      <w:lvlJc w:val="left"/>
      <w:pPr>
        <w:tabs>
          <w:tab w:val="num" w:pos="2040"/>
        </w:tabs>
        <w:ind w:left="2040" w:hanging="1440"/>
      </w:pPr>
      <w:rPr>
        <w:rFonts w:hint="default"/>
        <w:b/>
        <w:color w:val="000000"/>
        <w:sz w:val="28"/>
      </w:rPr>
    </w:lvl>
    <w:lvl w:ilvl="7">
      <w:start w:val="1"/>
      <w:numFmt w:val="decimal"/>
      <w:isLgl/>
      <w:lvlText w:val="%1.%2.%3.%4.%5.%6.%7.%8"/>
      <w:lvlJc w:val="left"/>
      <w:pPr>
        <w:tabs>
          <w:tab w:val="num" w:pos="2080"/>
        </w:tabs>
        <w:ind w:left="2080" w:hanging="1440"/>
      </w:pPr>
      <w:rPr>
        <w:rFonts w:hint="default"/>
        <w:b/>
        <w:color w:val="000000"/>
        <w:sz w:val="28"/>
      </w:rPr>
    </w:lvl>
    <w:lvl w:ilvl="8">
      <w:start w:val="1"/>
      <w:numFmt w:val="decimal"/>
      <w:isLgl/>
      <w:lvlText w:val="%1.%2.%3.%4.%5.%6.%7.%8.%9"/>
      <w:lvlJc w:val="left"/>
      <w:pPr>
        <w:tabs>
          <w:tab w:val="num" w:pos="2480"/>
        </w:tabs>
        <w:ind w:left="2480" w:hanging="1800"/>
      </w:pPr>
      <w:rPr>
        <w:rFonts w:hint="default"/>
        <w:b/>
        <w:color w:val="000000"/>
        <w:sz w:val="28"/>
      </w:rPr>
    </w:lvl>
  </w:abstractNum>
  <w:abstractNum w:abstractNumId="35">
    <w:nsid w:val="6C746687"/>
    <w:multiLevelType w:val="hybridMultilevel"/>
    <w:tmpl w:val="6A0CB6E8"/>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1D30672"/>
    <w:multiLevelType w:val="singleLevel"/>
    <w:tmpl w:val="0419000F"/>
    <w:lvl w:ilvl="0">
      <w:start w:val="1"/>
      <w:numFmt w:val="decimal"/>
      <w:lvlText w:val="%1."/>
      <w:lvlJc w:val="left"/>
      <w:pPr>
        <w:tabs>
          <w:tab w:val="num" w:pos="360"/>
        </w:tabs>
        <w:ind w:left="360" w:hanging="360"/>
      </w:pPr>
      <w:rPr>
        <w:rFonts w:hint="default"/>
      </w:rPr>
    </w:lvl>
  </w:abstractNum>
  <w:abstractNum w:abstractNumId="37">
    <w:nsid w:val="724B6D42"/>
    <w:multiLevelType w:val="hybridMultilevel"/>
    <w:tmpl w:val="36805694"/>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9285272"/>
    <w:multiLevelType w:val="multilevel"/>
    <w:tmpl w:val="DDDCD382"/>
    <w:lvl w:ilvl="0">
      <w:start w:val="1"/>
      <w:numFmt w:val="decimal"/>
      <w:lvlText w:val="%1."/>
      <w:lvlJc w:val="left"/>
      <w:pPr>
        <w:tabs>
          <w:tab w:val="num" w:pos="720"/>
        </w:tabs>
        <w:ind w:left="720" w:hanging="360"/>
      </w:pPr>
      <w:rPr>
        <w:rFonts w:ascii="Times New Roman" w:hAnsi="Times New Roman" w:cs="Times New Roman" w:hint="default"/>
      </w:rPr>
    </w:lvl>
    <w:lvl w:ilvl="1">
      <w:start w:val="2"/>
      <w:numFmt w:val="decimal"/>
      <w:isLgl/>
      <w:lvlText w:val="%1.%2"/>
      <w:lvlJc w:val="left"/>
      <w:pPr>
        <w:tabs>
          <w:tab w:val="num" w:pos="760"/>
        </w:tabs>
        <w:ind w:left="760" w:hanging="360"/>
      </w:pPr>
      <w:rPr>
        <w:rFonts w:hint="default"/>
      </w:rPr>
    </w:lvl>
    <w:lvl w:ilvl="2">
      <w:start w:val="1"/>
      <w:numFmt w:val="decimal"/>
      <w:isLgl/>
      <w:lvlText w:val="%1.%2.%3"/>
      <w:lvlJc w:val="left"/>
      <w:pPr>
        <w:tabs>
          <w:tab w:val="num" w:pos="1160"/>
        </w:tabs>
        <w:ind w:left="1160" w:hanging="720"/>
      </w:pPr>
      <w:rPr>
        <w:rFonts w:hint="default"/>
      </w:rPr>
    </w:lvl>
    <w:lvl w:ilvl="3">
      <w:start w:val="1"/>
      <w:numFmt w:val="decimal"/>
      <w:isLgl/>
      <w:lvlText w:val="%1.%2.%3.%4"/>
      <w:lvlJc w:val="left"/>
      <w:pPr>
        <w:tabs>
          <w:tab w:val="num" w:pos="1200"/>
        </w:tabs>
        <w:ind w:left="1200" w:hanging="720"/>
      </w:pPr>
      <w:rPr>
        <w:rFonts w:hint="default"/>
      </w:rPr>
    </w:lvl>
    <w:lvl w:ilvl="4">
      <w:start w:val="1"/>
      <w:numFmt w:val="decimal"/>
      <w:isLgl/>
      <w:lvlText w:val="%1.%2.%3.%4.%5"/>
      <w:lvlJc w:val="left"/>
      <w:pPr>
        <w:tabs>
          <w:tab w:val="num" w:pos="1600"/>
        </w:tabs>
        <w:ind w:left="1600" w:hanging="1080"/>
      </w:pPr>
      <w:rPr>
        <w:rFonts w:hint="default"/>
      </w:rPr>
    </w:lvl>
    <w:lvl w:ilvl="5">
      <w:start w:val="1"/>
      <w:numFmt w:val="decimal"/>
      <w:isLgl/>
      <w:lvlText w:val="%1.%2.%3.%4.%5.%6"/>
      <w:lvlJc w:val="left"/>
      <w:pPr>
        <w:tabs>
          <w:tab w:val="num" w:pos="1640"/>
        </w:tabs>
        <w:ind w:left="1640" w:hanging="1080"/>
      </w:pPr>
      <w:rPr>
        <w:rFonts w:hint="default"/>
      </w:rPr>
    </w:lvl>
    <w:lvl w:ilvl="6">
      <w:start w:val="1"/>
      <w:numFmt w:val="decimal"/>
      <w:isLgl/>
      <w:lvlText w:val="%1.%2.%3.%4.%5.%6.%7"/>
      <w:lvlJc w:val="left"/>
      <w:pPr>
        <w:tabs>
          <w:tab w:val="num" w:pos="2040"/>
        </w:tabs>
        <w:ind w:left="2040" w:hanging="1440"/>
      </w:pPr>
      <w:rPr>
        <w:rFonts w:hint="default"/>
      </w:rPr>
    </w:lvl>
    <w:lvl w:ilvl="7">
      <w:start w:val="1"/>
      <w:numFmt w:val="decimal"/>
      <w:isLgl/>
      <w:lvlText w:val="%1.%2.%3.%4.%5.%6.%7.%8"/>
      <w:lvlJc w:val="left"/>
      <w:pPr>
        <w:tabs>
          <w:tab w:val="num" w:pos="2080"/>
        </w:tabs>
        <w:ind w:left="2080" w:hanging="1440"/>
      </w:pPr>
      <w:rPr>
        <w:rFonts w:hint="default"/>
      </w:rPr>
    </w:lvl>
    <w:lvl w:ilvl="8">
      <w:start w:val="1"/>
      <w:numFmt w:val="decimal"/>
      <w:isLgl/>
      <w:lvlText w:val="%1.%2.%3.%4.%5.%6.%7.%8.%9"/>
      <w:lvlJc w:val="left"/>
      <w:pPr>
        <w:tabs>
          <w:tab w:val="num" w:pos="2480"/>
        </w:tabs>
        <w:ind w:left="2480" w:hanging="1800"/>
      </w:pPr>
      <w:rPr>
        <w:rFonts w:hint="default"/>
      </w:rPr>
    </w:lvl>
  </w:abstractNum>
  <w:num w:numId="1">
    <w:abstractNumId w:val="17"/>
  </w:num>
  <w:num w:numId="2">
    <w:abstractNumId w:val="0"/>
  </w:num>
  <w:num w:numId="3">
    <w:abstractNumId w:val="20"/>
  </w:num>
  <w:num w:numId="4">
    <w:abstractNumId w:val="23"/>
  </w:num>
  <w:num w:numId="5">
    <w:abstractNumId w:val="38"/>
  </w:num>
  <w:num w:numId="6">
    <w:abstractNumId w:val="1"/>
  </w:num>
  <w:num w:numId="7">
    <w:abstractNumId w:val="6"/>
  </w:num>
  <w:num w:numId="8">
    <w:abstractNumId w:val="9"/>
  </w:num>
  <w:num w:numId="9">
    <w:abstractNumId w:val="25"/>
  </w:num>
  <w:num w:numId="10">
    <w:abstractNumId w:val="22"/>
  </w:num>
  <w:num w:numId="11">
    <w:abstractNumId w:val="12"/>
  </w:num>
  <w:num w:numId="12">
    <w:abstractNumId w:val="36"/>
  </w:num>
  <w:num w:numId="13">
    <w:abstractNumId w:val="33"/>
  </w:num>
  <w:num w:numId="14">
    <w:abstractNumId w:val="32"/>
  </w:num>
  <w:num w:numId="15">
    <w:abstractNumId w:val="21"/>
  </w:num>
  <w:num w:numId="16">
    <w:abstractNumId w:val="27"/>
  </w:num>
  <w:num w:numId="17">
    <w:abstractNumId w:val="15"/>
  </w:num>
  <w:num w:numId="18">
    <w:abstractNumId w:val="37"/>
  </w:num>
  <w:num w:numId="19">
    <w:abstractNumId w:val="13"/>
  </w:num>
  <w:num w:numId="20">
    <w:abstractNumId w:val="30"/>
  </w:num>
  <w:num w:numId="21">
    <w:abstractNumId w:val="10"/>
  </w:num>
  <w:num w:numId="22">
    <w:abstractNumId w:val="35"/>
  </w:num>
  <w:num w:numId="23">
    <w:abstractNumId w:val="31"/>
  </w:num>
  <w:num w:numId="24">
    <w:abstractNumId w:val="34"/>
  </w:num>
  <w:num w:numId="25">
    <w:abstractNumId w:val="29"/>
  </w:num>
  <w:num w:numId="26">
    <w:abstractNumId w:val="11"/>
  </w:num>
  <w:num w:numId="27">
    <w:abstractNumId w:val="28"/>
  </w:num>
  <w:num w:numId="28">
    <w:abstractNumId w:val="18"/>
  </w:num>
  <w:num w:numId="29">
    <w:abstractNumId w:val="24"/>
  </w:num>
  <w:num w:numId="30">
    <w:abstractNumId w:val="16"/>
  </w:num>
  <w:num w:numId="31">
    <w:abstractNumId w:val="2"/>
  </w:num>
  <w:num w:numId="32">
    <w:abstractNumId w:val="26"/>
  </w:num>
  <w:num w:numId="33">
    <w:abstractNumId w:val="19"/>
  </w:num>
  <w:num w:numId="34">
    <w:abstractNumId w:val="14"/>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rsids>
    <w:rsidRoot w:val="00223683"/>
    <w:rsid w:val="00013511"/>
    <w:rsid w:val="0002121B"/>
    <w:rsid w:val="00042483"/>
    <w:rsid w:val="00043E54"/>
    <w:rsid w:val="00046F4D"/>
    <w:rsid w:val="00070A19"/>
    <w:rsid w:val="0007118E"/>
    <w:rsid w:val="00092711"/>
    <w:rsid w:val="00093F60"/>
    <w:rsid w:val="000A0BEB"/>
    <w:rsid w:val="000A51F3"/>
    <w:rsid w:val="000B5BCE"/>
    <w:rsid w:val="000B7FD5"/>
    <w:rsid w:val="000C4F59"/>
    <w:rsid w:val="000D2A5B"/>
    <w:rsid w:val="000D511E"/>
    <w:rsid w:val="000D7184"/>
    <w:rsid w:val="000F0937"/>
    <w:rsid w:val="000F46DB"/>
    <w:rsid w:val="00105E6E"/>
    <w:rsid w:val="00106512"/>
    <w:rsid w:val="00123720"/>
    <w:rsid w:val="00141C2D"/>
    <w:rsid w:val="00153F78"/>
    <w:rsid w:val="001704B9"/>
    <w:rsid w:val="001732C1"/>
    <w:rsid w:val="00181B80"/>
    <w:rsid w:val="00187295"/>
    <w:rsid w:val="0019626A"/>
    <w:rsid w:val="001E2D71"/>
    <w:rsid w:val="00223683"/>
    <w:rsid w:val="002470DD"/>
    <w:rsid w:val="00261598"/>
    <w:rsid w:val="00270E6B"/>
    <w:rsid w:val="00275F0A"/>
    <w:rsid w:val="00280A27"/>
    <w:rsid w:val="00282D36"/>
    <w:rsid w:val="002955EB"/>
    <w:rsid w:val="00297DF2"/>
    <w:rsid w:val="002A6481"/>
    <w:rsid w:val="002B3ECE"/>
    <w:rsid w:val="002C6DD8"/>
    <w:rsid w:val="002E466A"/>
    <w:rsid w:val="002F5345"/>
    <w:rsid w:val="00303E3D"/>
    <w:rsid w:val="0030507C"/>
    <w:rsid w:val="00316C67"/>
    <w:rsid w:val="00333808"/>
    <w:rsid w:val="00336EDC"/>
    <w:rsid w:val="00342AAE"/>
    <w:rsid w:val="00345644"/>
    <w:rsid w:val="00373CA4"/>
    <w:rsid w:val="00380890"/>
    <w:rsid w:val="00384B46"/>
    <w:rsid w:val="00395B1B"/>
    <w:rsid w:val="00396473"/>
    <w:rsid w:val="003A32B8"/>
    <w:rsid w:val="003C5526"/>
    <w:rsid w:val="003C6C6B"/>
    <w:rsid w:val="003F796C"/>
    <w:rsid w:val="004157A3"/>
    <w:rsid w:val="0043499A"/>
    <w:rsid w:val="004516AA"/>
    <w:rsid w:val="004731E2"/>
    <w:rsid w:val="00473938"/>
    <w:rsid w:val="00481A60"/>
    <w:rsid w:val="00485231"/>
    <w:rsid w:val="00490475"/>
    <w:rsid w:val="0049387D"/>
    <w:rsid w:val="004B4D47"/>
    <w:rsid w:val="004B7B0E"/>
    <w:rsid w:val="004D2CC1"/>
    <w:rsid w:val="004D30D0"/>
    <w:rsid w:val="004D31A6"/>
    <w:rsid w:val="004D4198"/>
    <w:rsid w:val="00503545"/>
    <w:rsid w:val="005073F8"/>
    <w:rsid w:val="00512398"/>
    <w:rsid w:val="00514015"/>
    <w:rsid w:val="00520778"/>
    <w:rsid w:val="00521223"/>
    <w:rsid w:val="00525079"/>
    <w:rsid w:val="00561619"/>
    <w:rsid w:val="005623FE"/>
    <w:rsid w:val="0056511F"/>
    <w:rsid w:val="00574205"/>
    <w:rsid w:val="0058126B"/>
    <w:rsid w:val="00583208"/>
    <w:rsid w:val="005947D8"/>
    <w:rsid w:val="00595F55"/>
    <w:rsid w:val="005A5AC6"/>
    <w:rsid w:val="005E0693"/>
    <w:rsid w:val="0060377C"/>
    <w:rsid w:val="006037DC"/>
    <w:rsid w:val="006223A5"/>
    <w:rsid w:val="006277BD"/>
    <w:rsid w:val="00641B48"/>
    <w:rsid w:val="00657E73"/>
    <w:rsid w:val="00674522"/>
    <w:rsid w:val="00695860"/>
    <w:rsid w:val="006A0F8A"/>
    <w:rsid w:val="006B4340"/>
    <w:rsid w:val="006C3AB8"/>
    <w:rsid w:val="006D51C1"/>
    <w:rsid w:val="006E6D02"/>
    <w:rsid w:val="00704B5C"/>
    <w:rsid w:val="00704E96"/>
    <w:rsid w:val="00715B22"/>
    <w:rsid w:val="007257C0"/>
    <w:rsid w:val="007263B3"/>
    <w:rsid w:val="0074035F"/>
    <w:rsid w:val="0075293E"/>
    <w:rsid w:val="00755397"/>
    <w:rsid w:val="00756DC1"/>
    <w:rsid w:val="00771454"/>
    <w:rsid w:val="0078063D"/>
    <w:rsid w:val="00783AD9"/>
    <w:rsid w:val="007846D0"/>
    <w:rsid w:val="007A39B2"/>
    <w:rsid w:val="007D4D7B"/>
    <w:rsid w:val="007E05D0"/>
    <w:rsid w:val="007F19BB"/>
    <w:rsid w:val="007F2047"/>
    <w:rsid w:val="007F653A"/>
    <w:rsid w:val="008156AB"/>
    <w:rsid w:val="0082100A"/>
    <w:rsid w:val="00822A8F"/>
    <w:rsid w:val="00825C59"/>
    <w:rsid w:val="0085723B"/>
    <w:rsid w:val="008669E9"/>
    <w:rsid w:val="00890EE8"/>
    <w:rsid w:val="008A7B13"/>
    <w:rsid w:val="008B2472"/>
    <w:rsid w:val="008C466F"/>
    <w:rsid w:val="008C77DD"/>
    <w:rsid w:val="008F0B13"/>
    <w:rsid w:val="0090370D"/>
    <w:rsid w:val="009073EE"/>
    <w:rsid w:val="00910D94"/>
    <w:rsid w:val="00915360"/>
    <w:rsid w:val="009166AE"/>
    <w:rsid w:val="00923A56"/>
    <w:rsid w:val="009256A7"/>
    <w:rsid w:val="0092781F"/>
    <w:rsid w:val="00931B48"/>
    <w:rsid w:val="0093270A"/>
    <w:rsid w:val="00935727"/>
    <w:rsid w:val="0094135A"/>
    <w:rsid w:val="0094489A"/>
    <w:rsid w:val="00952611"/>
    <w:rsid w:val="00961CD6"/>
    <w:rsid w:val="00975602"/>
    <w:rsid w:val="00991DDF"/>
    <w:rsid w:val="009A1743"/>
    <w:rsid w:val="009B5817"/>
    <w:rsid w:val="009B629B"/>
    <w:rsid w:val="009B7B0D"/>
    <w:rsid w:val="009C2770"/>
    <w:rsid w:val="009D222A"/>
    <w:rsid w:val="009E37FC"/>
    <w:rsid w:val="00A063A5"/>
    <w:rsid w:val="00A40AEF"/>
    <w:rsid w:val="00A46D5B"/>
    <w:rsid w:val="00A763B1"/>
    <w:rsid w:val="00A819FE"/>
    <w:rsid w:val="00A836C5"/>
    <w:rsid w:val="00A900DD"/>
    <w:rsid w:val="00AA2BED"/>
    <w:rsid w:val="00AA532A"/>
    <w:rsid w:val="00AB1E8A"/>
    <w:rsid w:val="00AB4864"/>
    <w:rsid w:val="00AB7BAD"/>
    <w:rsid w:val="00AC0B24"/>
    <w:rsid w:val="00AC0C03"/>
    <w:rsid w:val="00AC3599"/>
    <w:rsid w:val="00AF0D90"/>
    <w:rsid w:val="00AF34C7"/>
    <w:rsid w:val="00B00A62"/>
    <w:rsid w:val="00B01668"/>
    <w:rsid w:val="00B17F5E"/>
    <w:rsid w:val="00B375C8"/>
    <w:rsid w:val="00B50612"/>
    <w:rsid w:val="00B61087"/>
    <w:rsid w:val="00B76483"/>
    <w:rsid w:val="00B86C19"/>
    <w:rsid w:val="00B90E67"/>
    <w:rsid w:val="00BB35D3"/>
    <w:rsid w:val="00BB69FA"/>
    <w:rsid w:val="00BC0891"/>
    <w:rsid w:val="00BC3E35"/>
    <w:rsid w:val="00BD5FC0"/>
    <w:rsid w:val="00BE0029"/>
    <w:rsid w:val="00BE0383"/>
    <w:rsid w:val="00C016F3"/>
    <w:rsid w:val="00C02FCA"/>
    <w:rsid w:val="00C04B19"/>
    <w:rsid w:val="00C33117"/>
    <w:rsid w:val="00C42BA1"/>
    <w:rsid w:val="00C52F25"/>
    <w:rsid w:val="00C563B6"/>
    <w:rsid w:val="00C618B2"/>
    <w:rsid w:val="00C62CB0"/>
    <w:rsid w:val="00C67BE6"/>
    <w:rsid w:val="00C75556"/>
    <w:rsid w:val="00C76A5D"/>
    <w:rsid w:val="00C8584B"/>
    <w:rsid w:val="00C86B72"/>
    <w:rsid w:val="00CA2E26"/>
    <w:rsid w:val="00CA700F"/>
    <w:rsid w:val="00CB1FE5"/>
    <w:rsid w:val="00CC118E"/>
    <w:rsid w:val="00CE0A2E"/>
    <w:rsid w:val="00CE640B"/>
    <w:rsid w:val="00D0279E"/>
    <w:rsid w:val="00D1077A"/>
    <w:rsid w:val="00D12513"/>
    <w:rsid w:val="00D248EF"/>
    <w:rsid w:val="00D31931"/>
    <w:rsid w:val="00D31DA7"/>
    <w:rsid w:val="00D37E2A"/>
    <w:rsid w:val="00D4625E"/>
    <w:rsid w:val="00D502BB"/>
    <w:rsid w:val="00D57E89"/>
    <w:rsid w:val="00D64CF9"/>
    <w:rsid w:val="00DB5A6C"/>
    <w:rsid w:val="00DF0C3C"/>
    <w:rsid w:val="00DF5271"/>
    <w:rsid w:val="00DF6A4F"/>
    <w:rsid w:val="00DF7A33"/>
    <w:rsid w:val="00E0688C"/>
    <w:rsid w:val="00E20A53"/>
    <w:rsid w:val="00E34605"/>
    <w:rsid w:val="00E45130"/>
    <w:rsid w:val="00E520EA"/>
    <w:rsid w:val="00E64069"/>
    <w:rsid w:val="00E716FC"/>
    <w:rsid w:val="00E93E4B"/>
    <w:rsid w:val="00E949DA"/>
    <w:rsid w:val="00E95EB7"/>
    <w:rsid w:val="00ED13FA"/>
    <w:rsid w:val="00ED19C5"/>
    <w:rsid w:val="00ED27E3"/>
    <w:rsid w:val="00EE76AF"/>
    <w:rsid w:val="00EF243C"/>
    <w:rsid w:val="00F057C7"/>
    <w:rsid w:val="00F14069"/>
    <w:rsid w:val="00F23AE0"/>
    <w:rsid w:val="00F277C9"/>
    <w:rsid w:val="00F3687A"/>
    <w:rsid w:val="00F513FE"/>
    <w:rsid w:val="00F5192B"/>
    <w:rsid w:val="00F57C5A"/>
    <w:rsid w:val="00F60DB9"/>
    <w:rsid w:val="00F63D41"/>
    <w:rsid w:val="00F76E28"/>
    <w:rsid w:val="00F83266"/>
    <w:rsid w:val="00FA5111"/>
    <w:rsid w:val="00FC3985"/>
    <w:rsid w:val="00FC6405"/>
    <w:rsid w:val="00FC6DA1"/>
    <w:rsid w:val="00FD46AA"/>
    <w:rsid w:val="00FE0103"/>
    <w:rsid w:val="00FF62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uiPriority="99"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Body Text Indent 2" w:uiPriority="99"/>
    <w:lsdException w:name="Strong" w:qFormat="1"/>
    <w:lsdException w:name="Emphasis" w:qFormat="1"/>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223683"/>
    <w:rPr>
      <w:lang w:eastAsia="en-US"/>
    </w:rPr>
  </w:style>
  <w:style w:type="paragraph" w:styleId="1">
    <w:name w:val="heading 1"/>
    <w:basedOn w:val="a0"/>
    <w:next w:val="a0"/>
    <w:link w:val="10"/>
    <w:qFormat/>
    <w:rsid w:val="00123720"/>
    <w:pPr>
      <w:keepNext/>
      <w:spacing w:before="240" w:after="60"/>
      <w:outlineLvl w:val="0"/>
    </w:pPr>
    <w:rPr>
      <w:rFonts w:ascii="Arial" w:hAnsi="Arial"/>
      <w:b/>
      <w:bCs/>
      <w:kern w:val="32"/>
      <w:sz w:val="32"/>
      <w:szCs w:val="32"/>
    </w:rPr>
  </w:style>
  <w:style w:type="paragraph" w:styleId="20">
    <w:name w:val="heading 2"/>
    <w:basedOn w:val="a0"/>
    <w:next w:val="a0"/>
    <w:link w:val="21"/>
    <w:uiPriority w:val="99"/>
    <w:qFormat/>
    <w:rsid w:val="00123720"/>
    <w:pPr>
      <w:keepNext/>
      <w:spacing w:before="240" w:after="60"/>
      <w:outlineLvl w:val="1"/>
    </w:pPr>
    <w:rPr>
      <w:rFonts w:ascii="Arial" w:hAnsi="Arial"/>
      <w:b/>
      <w:bCs/>
      <w:i/>
      <w:iCs/>
      <w:sz w:val="28"/>
      <w:szCs w:val="28"/>
    </w:rPr>
  </w:style>
  <w:style w:type="paragraph" w:styleId="3">
    <w:name w:val="heading 3"/>
    <w:basedOn w:val="a0"/>
    <w:next w:val="a0"/>
    <w:link w:val="30"/>
    <w:qFormat/>
    <w:rsid w:val="00123720"/>
    <w:pPr>
      <w:keepNext/>
      <w:spacing w:before="240" w:after="60"/>
      <w:outlineLvl w:val="2"/>
    </w:pPr>
    <w:rPr>
      <w:rFonts w:ascii="Arial" w:hAnsi="Arial"/>
      <w:b/>
      <w:bCs/>
      <w:sz w:val="26"/>
      <w:szCs w:val="26"/>
    </w:rPr>
  </w:style>
  <w:style w:type="paragraph" w:styleId="4">
    <w:name w:val="heading 4"/>
    <w:basedOn w:val="a0"/>
    <w:next w:val="a0"/>
    <w:link w:val="40"/>
    <w:uiPriority w:val="99"/>
    <w:qFormat/>
    <w:rsid w:val="00123720"/>
    <w:pPr>
      <w:keepNext/>
      <w:spacing w:before="240" w:after="60"/>
      <w:outlineLvl w:val="3"/>
    </w:pPr>
    <w:rPr>
      <w:b/>
      <w:bCs/>
      <w:sz w:val="28"/>
      <w:szCs w:val="28"/>
    </w:rPr>
  </w:style>
  <w:style w:type="paragraph" w:styleId="5">
    <w:name w:val="heading 5"/>
    <w:basedOn w:val="a0"/>
    <w:next w:val="a0"/>
    <w:link w:val="50"/>
    <w:qFormat/>
    <w:rsid w:val="00123720"/>
    <w:pPr>
      <w:spacing w:before="240" w:after="60"/>
      <w:outlineLvl w:val="4"/>
    </w:pPr>
    <w:rPr>
      <w:b/>
      <w:bCs/>
      <w:i/>
      <w:iCs/>
      <w:sz w:val="26"/>
      <w:szCs w:val="26"/>
    </w:rPr>
  </w:style>
  <w:style w:type="paragraph" w:styleId="6">
    <w:name w:val="heading 6"/>
    <w:basedOn w:val="a0"/>
    <w:next w:val="a0"/>
    <w:link w:val="60"/>
    <w:qFormat/>
    <w:rsid w:val="00123720"/>
    <w:pPr>
      <w:spacing w:before="240" w:after="60"/>
      <w:outlineLvl w:val="5"/>
    </w:pPr>
    <w:rPr>
      <w:b/>
      <w:bCs/>
      <w:sz w:val="22"/>
      <w:szCs w:val="22"/>
    </w:rPr>
  </w:style>
  <w:style w:type="paragraph" w:styleId="7">
    <w:name w:val="heading 7"/>
    <w:basedOn w:val="a0"/>
    <w:next w:val="a0"/>
    <w:qFormat/>
    <w:rsid w:val="00D0279E"/>
    <w:pPr>
      <w:keepNext/>
      <w:numPr>
        <w:numId w:val="4"/>
      </w:numPr>
      <w:outlineLvl w:val="6"/>
    </w:pPr>
    <w:rPr>
      <w:sz w:val="24"/>
      <w:lang w:eastAsia="ru-RU"/>
    </w:rPr>
  </w:style>
  <w:style w:type="paragraph" w:styleId="8">
    <w:name w:val="heading 8"/>
    <w:basedOn w:val="a0"/>
    <w:next w:val="a0"/>
    <w:qFormat/>
    <w:rsid w:val="00D0279E"/>
    <w:pPr>
      <w:keepNext/>
      <w:ind w:right="-82"/>
      <w:jc w:val="center"/>
      <w:outlineLvl w:val="7"/>
    </w:pPr>
    <w:rPr>
      <w:sz w:val="40"/>
      <w:lang w:eastAsia="ru-RU"/>
    </w:rPr>
  </w:style>
  <w:style w:type="paragraph" w:styleId="9">
    <w:name w:val="heading 9"/>
    <w:basedOn w:val="a0"/>
    <w:next w:val="a0"/>
    <w:link w:val="90"/>
    <w:qFormat/>
    <w:rsid w:val="00D0279E"/>
    <w:pPr>
      <w:keepNext/>
      <w:ind w:right="142" w:firstLine="709"/>
      <w:jc w:val="both"/>
      <w:outlineLvl w:val="8"/>
    </w:pPr>
    <w:rPr>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223683"/>
    <w:pPr>
      <w:ind w:firstLine="567"/>
      <w:jc w:val="both"/>
    </w:pPr>
    <w:rPr>
      <w:sz w:val="28"/>
      <w:lang w:eastAsia="ko-KR"/>
    </w:rPr>
  </w:style>
  <w:style w:type="paragraph" w:customStyle="1" w:styleId="12">
    <w:name w:val="Абзац списка1"/>
    <w:basedOn w:val="a0"/>
    <w:rsid w:val="005A5AC6"/>
    <w:pPr>
      <w:ind w:left="720"/>
    </w:pPr>
    <w:rPr>
      <w:rFonts w:eastAsia="Calibri"/>
    </w:rPr>
  </w:style>
  <w:style w:type="paragraph" w:styleId="a4">
    <w:name w:val="Balloon Text"/>
    <w:basedOn w:val="a0"/>
    <w:link w:val="a5"/>
    <w:uiPriority w:val="99"/>
    <w:rsid w:val="00595F55"/>
    <w:rPr>
      <w:rFonts w:ascii="Tahoma" w:hAnsi="Tahoma"/>
      <w:sz w:val="16"/>
      <w:szCs w:val="16"/>
    </w:rPr>
  </w:style>
  <w:style w:type="paragraph" w:styleId="a6">
    <w:name w:val="Body Text"/>
    <w:basedOn w:val="a0"/>
    <w:link w:val="a7"/>
    <w:rsid w:val="002C6DD8"/>
    <w:pPr>
      <w:framePr w:w="4202" w:h="3768" w:hRule="exact" w:hSpace="180" w:wrap="auto" w:vAnchor="text" w:hAnchor="page" w:x="1013" w:y="155"/>
      <w:jc w:val="center"/>
    </w:pPr>
    <w:rPr>
      <w:sz w:val="24"/>
    </w:rPr>
  </w:style>
  <w:style w:type="character" w:styleId="a8">
    <w:name w:val="Hyperlink"/>
    <w:rsid w:val="002C6DD8"/>
    <w:rPr>
      <w:color w:val="0000FF"/>
      <w:u w:val="single"/>
    </w:rPr>
  </w:style>
  <w:style w:type="paragraph" w:customStyle="1" w:styleId="Default">
    <w:name w:val="Default"/>
    <w:uiPriority w:val="99"/>
    <w:rsid w:val="002C6DD8"/>
    <w:pPr>
      <w:autoSpaceDE w:val="0"/>
      <w:autoSpaceDN w:val="0"/>
      <w:adjustRightInd w:val="0"/>
    </w:pPr>
    <w:rPr>
      <w:rFonts w:eastAsia="Calibri"/>
      <w:color w:val="000000"/>
      <w:sz w:val="24"/>
      <w:szCs w:val="24"/>
      <w:lang w:eastAsia="en-US"/>
    </w:rPr>
  </w:style>
  <w:style w:type="paragraph" w:styleId="a9">
    <w:name w:val="Title"/>
    <w:basedOn w:val="a0"/>
    <w:next w:val="a0"/>
    <w:link w:val="aa"/>
    <w:qFormat/>
    <w:rsid w:val="00AB4864"/>
    <w:pPr>
      <w:spacing w:before="120" w:after="120"/>
    </w:pPr>
    <w:rPr>
      <w:b/>
    </w:rPr>
  </w:style>
  <w:style w:type="character" w:customStyle="1" w:styleId="aa">
    <w:name w:val="Название Знак"/>
    <w:link w:val="a9"/>
    <w:rsid w:val="00AB4864"/>
    <w:rPr>
      <w:b/>
      <w:lang w:eastAsia="en-US"/>
    </w:rPr>
  </w:style>
  <w:style w:type="paragraph" w:styleId="ab">
    <w:name w:val="Body Text Indent"/>
    <w:aliases w:val="текст,Основной текст 1,Нумерованный список !!,Надин стиль"/>
    <w:basedOn w:val="a0"/>
    <w:link w:val="ac"/>
    <w:uiPriority w:val="99"/>
    <w:rsid w:val="00AB4864"/>
    <w:pPr>
      <w:spacing w:after="120"/>
      <w:ind w:left="283"/>
    </w:pPr>
  </w:style>
  <w:style w:type="character" w:customStyle="1" w:styleId="ac">
    <w:name w:val="Основной текст с отступом Знак"/>
    <w:aliases w:val="текст Знак,Основной текст 1 Знак,Нумерованный список !! Знак,Надин стиль Знак"/>
    <w:link w:val="ab"/>
    <w:uiPriority w:val="99"/>
    <w:rsid w:val="00AB4864"/>
    <w:rPr>
      <w:lang w:eastAsia="en-US"/>
    </w:rPr>
  </w:style>
  <w:style w:type="paragraph" w:styleId="22">
    <w:name w:val="Body Text Indent 2"/>
    <w:basedOn w:val="a0"/>
    <w:link w:val="23"/>
    <w:uiPriority w:val="99"/>
    <w:rsid w:val="00123720"/>
    <w:pPr>
      <w:spacing w:after="120" w:line="480" w:lineRule="auto"/>
      <w:ind w:left="283"/>
    </w:pPr>
  </w:style>
  <w:style w:type="character" w:customStyle="1" w:styleId="23">
    <w:name w:val="Основной текст с отступом 2 Знак"/>
    <w:link w:val="22"/>
    <w:uiPriority w:val="99"/>
    <w:rsid w:val="00123720"/>
    <w:rPr>
      <w:lang w:eastAsia="en-US"/>
    </w:rPr>
  </w:style>
  <w:style w:type="character" w:customStyle="1" w:styleId="10">
    <w:name w:val="Заголовок 1 Знак"/>
    <w:link w:val="1"/>
    <w:rsid w:val="00123720"/>
    <w:rPr>
      <w:rFonts w:ascii="Arial" w:hAnsi="Arial" w:cs="Arial"/>
      <w:b/>
      <w:bCs/>
      <w:kern w:val="32"/>
      <w:sz w:val="32"/>
      <w:szCs w:val="32"/>
      <w:lang w:eastAsia="en-US"/>
    </w:rPr>
  </w:style>
  <w:style w:type="character" w:customStyle="1" w:styleId="21">
    <w:name w:val="Заголовок 2 Знак"/>
    <w:link w:val="20"/>
    <w:uiPriority w:val="99"/>
    <w:rsid w:val="00123720"/>
    <w:rPr>
      <w:rFonts w:ascii="Arial" w:hAnsi="Arial" w:cs="Arial"/>
      <w:b/>
      <w:bCs/>
      <w:i/>
      <w:iCs/>
      <w:sz w:val="28"/>
      <w:szCs w:val="28"/>
      <w:lang w:eastAsia="en-US"/>
    </w:rPr>
  </w:style>
  <w:style w:type="character" w:customStyle="1" w:styleId="30">
    <w:name w:val="Заголовок 3 Знак"/>
    <w:link w:val="3"/>
    <w:rsid w:val="00123720"/>
    <w:rPr>
      <w:rFonts w:ascii="Arial" w:hAnsi="Arial" w:cs="Arial"/>
      <w:b/>
      <w:bCs/>
      <w:sz w:val="26"/>
      <w:szCs w:val="26"/>
      <w:lang w:eastAsia="en-US"/>
    </w:rPr>
  </w:style>
  <w:style w:type="character" w:customStyle="1" w:styleId="40">
    <w:name w:val="Заголовок 4 Знак"/>
    <w:link w:val="4"/>
    <w:uiPriority w:val="99"/>
    <w:rsid w:val="00123720"/>
    <w:rPr>
      <w:b/>
      <w:bCs/>
      <w:sz w:val="28"/>
      <w:szCs w:val="28"/>
    </w:rPr>
  </w:style>
  <w:style w:type="character" w:customStyle="1" w:styleId="50">
    <w:name w:val="Заголовок 5 Знак"/>
    <w:link w:val="5"/>
    <w:rsid w:val="00123720"/>
    <w:rPr>
      <w:b/>
      <w:bCs/>
      <w:i/>
      <w:iCs/>
      <w:sz w:val="26"/>
      <w:szCs w:val="26"/>
    </w:rPr>
  </w:style>
  <w:style w:type="character" w:customStyle="1" w:styleId="60">
    <w:name w:val="Заголовок 6 Знак"/>
    <w:link w:val="6"/>
    <w:rsid w:val="00123720"/>
    <w:rPr>
      <w:b/>
      <w:bCs/>
      <w:sz w:val="22"/>
      <w:szCs w:val="22"/>
    </w:rPr>
  </w:style>
  <w:style w:type="table" w:styleId="ad">
    <w:name w:val="Table Grid"/>
    <w:basedOn w:val="a2"/>
    <w:uiPriority w:val="99"/>
    <w:rsid w:val="001237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er"/>
    <w:basedOn w:val="a0"/>
    <w:link w:val="af"/>
    <w:rsid w:val="00123720"/>
    <w:pPr>
      <w:tabs>
        <w:tab w:val="center" w:pos="4677"/>
        <w:tab w:val="right" w:pos="9355"/>
      </w:tabs>
    </w:pPr>
  </w:style>
  <w:style w:type="character" w:customStyle="1" w:styleId="af">
    <w:name w:val="Нижний колонтитул Знак"/>
    <w:link w:val="ae"/>
    <w:rsid w:val="00123720"/>
    <w:rPr>
      <w:lang w:eastAsia="en-US"/>
    </w:rPr>
  </w:style>
  <w:style w:type="character" w:styleId="af0">
    <w:name w:val="page number"/>
    <w:basedOn w:val="a1"/>
    <w:rsid w:val="00123720"/>
  </w:style>
  <w:style w:type="character" w:styleId="af1">
    <w:name w:val="annotation reference"/>
    <w:rsid w:val="00123720"/>
    <w:rPr>
      <w:sz w:val="16"/>
      <w:szCs w:val="16"/>
    </w:rPr>
  </w:style>
  <w:style w:type="paragraph" w:styleId="af2">
    <w:name w:val="annotation text"/>
    <w:basedOn w:val="a0"/>
    <w:link w:val="af3"/>
    <w:rsid w:val="00123720"/>
  </w:style>
  <w:style w:type="character" w:customStyle="1" w:styleId="af3">
    <w:name w:val="Текст примечания Знак"/>
    <w:link w:val="af2"/>
    <w:rsid w:val="00123720"/>
    <w:rPr>
      <w:lang w:eastAsia="en-US"/>
    </w:rPr>
  </w:style>
  <w:style w:type="paragraph" w:styleId="af4">
    <w:name w:val="annotation subject"/>
    <w:basedOn w:val="af2"/>
    <w:next w:val="af2"/>
    <w:link w:val="af5"/>
    <w:rsid w:val="00123720"/>
    <w:rPr>
      <w:b/>
      <w:bCs/>
    </w:rPr>
  </w:style>
  <w:style w:type="character" w:customStyle="1" w:styleId="af5">
    <w:name w:val="Тема примечания Знак"/>
    <w:link w:val="af4"/>
    <w:rsid w:val="00123720"/>
    <w:rPr>
      <w:b/>
      <w:bCs/>
      <w:lang w:eastAsia="en-US"/>
    </w:rPr>
  </w:style>
  <w:style w:type="paragraph" w:styleId="af6">
    <w:name w:val="footnote text"/>
    <w:basedOn w:val="a0"/>
    <w:link w:val="af7"/>
    <w:uiPriority w:val="99"/>
    <w:rsid w:val="00123720"/>
  </w:style>
  <w:style w:type="character" w:customStyle="1" w:styleId="af7">
    <w:name w:val="Текст сноски Знак"/>
    <w:link w:val="af6"/>
    <w:uiPriority w:val="99"/>
    <w:rsid w:val="00123720"/>
    <w:rPr>
      <w:lang w:eastAsia="en-US"/>
    </w:rPr>
  </w:style>
  <w:style w:type="character" w:styleId="af8">
    <w:name w:val="footnote reference"/>
    <w:uiPriority w:val="99"/>
    <w:rsid w:val="00123720"/>
    <w:rPr>
      <w:vertAlign w:val="superscript"/>
    </w:rPr>
  </w:style>
  <w:style w:type="paragraph" w:styleId="af9">
    <w:name w:val="Normal (Web)"/>
    <w:basedOn w:val="a0"/>
    <w:rsid w:val="00123720"/>
    <w:pPr>
      <w:spacing w:before="100" w:beforeAutospacing="1" w:after="100" w:afterAutospacing="1"/>
    </w:pPr>
    <w:rPr>
      <w:color w:val="1428C7"/>
      <w:sz w:val="24"/>
      <w:szCs w:val="24"/>
      <w:lang w:eastAsia="ru-RU"/>
    </w:rPr>
  </w:style>
  <w:style w:type="paragraph" w:customStyle="1" w:styleId="CM1">
    <w:name w:val="CM1"/>
    <w:basedOn w:val="a0"/>
    <w:next w:val="a0"/>
    <w:rsid w:val="00123720"/>
    <w:pPr>
      <w:widowControl w:val="0"/>
      <w:autoSpaceDE w:val="0"/>
      <w:autoSpaceDN w:val="0"/>
      <w:adjustRightInd w:val="0"/>
      <w:spacing w:line="323" w:lineRule="atLeast"/>
    </w:pPr>
    <w:rPr>
      <w:sz w:val="24"/>
      <w:szCs w:val="24"/>
      <w:lang w:eastAsia="ru-RU"/>
    </w:rPr>
  </w:style>
  <w:style w:type="character" w:styleId="afa">
    <w:name w:val="Emphasis"/>
    <w:qFormat/>
    <w:rsid w:val="00123720"/>
    <w:rPr>
      <w:i/>
      <w:iCs/>
    </w:rPr>
  </w:style>
  <w:style w:type="paragraph" w:customStyle="1" w:styleId="13">
    <w:name w:val="Знак1 Знак Знак Знак"/>
    <w:basedOn w:val="a0"/>
    <w:rsid w:val="00123720"/>
    <w:pPr>
      <w:tabs>
        <w:tab w:val="num" w:pos="643"/>
      </w:tabs>
      <w:spacing w:after="160" w:line="240" w:lineRule="exact"/>
    </w:pPr>
    <w:rPr>
      <w:rFonts w:ascii="Verdana" w:hAnsi="Verdana" w:cs="Verdana"/>
      <w:lang w:val="en-US"/>
    </w:rPr>
  </w:style>
  <w:style w:type="paragraph" w:customStyle="1" w:styleId="a">
    <w:name w:val="список с точками"/>
    <w:basedOn w:val="a0"/>
    <w:rsid w:val="00123720"/>
    <w:pPr>
      <w:numPr>
        <w:numId w:val="1"/>
      </w:numPr>
      <w:spacing w:line="312" w:lineRule="auto"/>
      <w:jc w:val="both"/>
    </w:pPr>
    <w:rPr>
      <w:sz w:val="24"/>
      <w:szCs w:val="24"/>
      <w:lang w:eastAsia="ru-RU"/>
    </w:rPr>
  </w:style>
  <w:style w:type="paragraph" w:styleId="24">
    <w:name w:val="Body Text 2"/>
    <w:basedOn w:val="a0"/>
    <w:link w:val="25"/>
    <w:rsid w:val="00123720"/>
    <w:pPr>
      <w:spacing w:after="120" w:line="480" w:lineRule="auto"/>
    </w:pPr>
  </w:style>
  <w:style w:type="character" w:customStyle="1" w:styleId="25">
    <w:name w:val="Основной текст 2 Знак"/>
    <w:link w:val="24"/>
    <w:rsid w:val="00123720"/>
    <w:rPr>
      <w:lang w:eastAsia="en-US"/>
    </w:rPr>
  </w:style>
  <w:style w:type="paragraph" w:customStyle="1" w:styleId="BodyText21">
    <w:name w:val="Body Text 21"/>
    <w:basedOn w:val="a0"/>
    <w:rsid w:val="00123720"/>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lang w:eastAsia="ru-RU"/>
    </w:rPr>
  </w:style>
  <w:style w:type="paragraph" w:styleId="2">
    <w:name w:val="List Bullet 2"/>
    <w:basedOn w:val="a0"/>
    <w:rsid w:val="00123720"/>
    <w:pPr>
      <w:widowControl w:val="0"/>
      <w:numPr>
        <w:numId w:val="2"/>
      </w:numPr>
      <w:jc w:val="both"/>
    </w:pPr>
    <w:rPr>
      <w:sz w:val="24"/>
      <w:szCs w:val="24"/>
      <w:lang w:eastAsia="ru-RU"/>
    </w:rPr>
  </w:style>
  <w:style w:type="paragraph" w:customStyle="1" w:styleId="14">
    <w:name w:val="Знак1"/>
    <w:basedOn w:val="a0"/>
    <w:rsid w:val="00123720"/>
    <w:pPr>
      <w:tabs>
        <w:tab w:val="num" w:pos="643"/>
      </w:tabs>
      <w:spacing w:after="160" w:line="240" w:lineRule="exact"/>
    </w:pPr>
    <w:rPr>
      <w:rFonts w:ascii="Verdana" w:hAnsi="Verdana" w:cs="Verdana"/>
      <w:lang w:val="en-US"/>
    </w:rPr>
  </w:style>
  <w:style w:type="paragraph" w:styleId="afb">
    <w:name w:val="header"/>
    <w:basedOn w:val="a0"/>
    <w:link w:val="afc"/>
    <w:rsid w:val="00123720"/>
    <w:pPr>
      <w:tabs>
        <w:tab w:val="center" w:pos="4677"/>
        <w:tab w:val="right" w:pos="9355"/>
      </w:tabs>
    </w:pPr>
    <w:rPr>
      <w:sz w:val="24"/>
      <w:szCs w:val="24"/>
    </w:rPr>
  </w:style>
  <w:style w:type="character" w:customStyle="1" w:styleId="afc">
    <w:name w:val="Верхний колонтитул Знак"/>
    <w:link w:val="afb"/>
    <w:rsid w:val="00123720"/>
    <w:rPr>
      <w:sz w:val="24"/>
      <w:szCs w:val="24"/>
    </w:rPr>
  </w:style>
  <w:style w:type="paragraph" w:customStyle="1" w:styleId="afd">
    <w:name w:val="Для таблиц"/>
    <w:basedOn w:val="a0"/>
    <w:rsid w:val="00123720"/>
    <w:rPr>
      <w:sz w:val="24"/>
      <w:szCs w:val="24"/>
      <w:lang w:eastAsia="ru-RU"/>
    </w:rPr>
  </w:style>
  <w:style w:type="paragraph" w:customStyle="1" w:styleId="26">
    <w:name w:val="заголовок 2"/>
    <w:basedOn w:val="a0"/>
    <w:next w:val="a0"/>
    <w:rsid w:val="00123720"/>
    <w:pPr>
      <w:keepNext/>
      <w:outlineLvl w:val="1"/>
    </w:pPr>
    <w:rPr>
      <w:rFonts w:cs="Arial"/>
      <w:sz w:val="24"/>
      <w:szCs w:val="28"/>
      <w:lang w:eastAsia="ru-RU"/>
    </w:rPr>
  </w:style>
  <w:style w:type="paragraph" w:styleId="31">
    <w:name w:val="List Bullet 3"/>
    <w:basedOn w:val="a0"/>
    <w:rsid w:val="00123720"/>
    <w:pPr>
      <w:tabs>
        <w:tab w:val="num" w:pos="928"/>
      </w:tabs>
      <w:ind w:left="928" w:hanging="360"/>
    </w:pPr>
    <w:rPr>
      <w:rFonts w:ascii="Arial" w:hAnsi="Arial" w:cs="Arial"/>
      <w:sz w:val="24"/>
      <w:szCs w:val="28"/>
      <w:lang w:eastAsia="ru-RU"/>
    </w:rPr>
  </w:style>
  <w:style w:type="paragraph" w:customStyle="1" w:styleId="fortables12">
    <w:name w:val="for_tables_12"/>
    <w:basedOn w:val="a0"/>
    <w:rsid w:val="00123720"/>
    <w:pPr>
      <w:spacing w:line="320" w:lineRule="exact"/>
    </w:pPr>
    <w:rPr>
      <w:sz w:val="24"/>
      <w:szCs w:val="24"/>
      <w:lang w:eastAsia="ru-RU"/>
    </w:rPr>
  </w:style>
  <w:style w:type="paragraph" w:customStyle="1" w:styleId="rvps3">
    <w:name w:val="rvps3"/>
    <w:basedOn w:val="a0"/>
    <w:rsid w:val="00123720"/>
    <w:pPr>
      <w:spacing w:before="100" w:beforeAutospacing="1" w:after="100" w:afterAutospacing="1"/>
    </w:pPr>
    <w:rPr>
      <w:color w:val="000000"/>
      <w:sz w:val="24"/>
      <w:szCs w:val="24"/>
      <w:lang w:eastAsia="ru-RU"/>
    </w:rPr>
  </w:style>
  <w:style w:type="character" w:customStyle="1" w:styleId="rvts7">
    <w:name w:val="rvts7"/>
    <w:basedOn w:val="a1"/>
    <w:rsid w:val="00123720"/>
  </w:style>
  <w:style w:type="paragraph" w:styleId="afe">
    <w:name w:val="Plain Text"/>
    <w:aliases w:val=" Знак"/>
    <w:basedOn w:val="a0"/>
    <w:link w:val="aff"/>
    <w:rsid w:val="00123720"/>
    <w:rPr>
      <w:rFonts w:ascii="Courier New" w:hAnsi="Courier New"/>
    </w:rPr>
  </w:style>
  <w:style w:type="character" w:customStyle="1" w:styleId="aff">
    <w:name w:val="Текст Знак"/>
    <w:aliases w:val=" Знак Знак"/>
    <w:link w:val="afe"/>
    <w:rsid w:val="00123720"/>
    <w:rPr>
      <w:rFonts w:ascii="Courier New" w:hAnsi="Courier New"/>
    </w:rPr>
  </w:style>
  <w:style w:type="paragraph" w:customStyle="1" w:styleId="ReportHead">
    <w:name w:val="Report_Head"/>
    <w:basedOn w:val="a0"/>
    <w:link w:val="ReportHead0"/>
    <w:rsid w:val="00123720"/>
    <w:pPr>
      <w:jc w:val="center"/>
    </w:pPr>
    <w:rPr>
      <w:sz w:val="28"/>
      <w:szCs w:val="24"/>
      <w:lang w:eastAsia="ru-RU"/>
    </w:rPr>
  </w:style>
  <w:style w:type="paragraph" w:styleId="aff0">
    <w:name w:val="Subtitle"/>
    <w:basedOn w:val="a0"/>
    <w:link w:val="aff1"/>
    <w:qFormat/>
    <w:rsid w:val="00123720"/>
    <w:pPr>
      <w:jc w:val="center"/>
    </w:pPr>
    <w:rPr>
      <w:sz w:val="28"/>
      <w:szCs w:val="24"/>
    </w:rPr>
  </w:style>
  <w:style w:type="character" w:customStyle="1" w:styleId="aff1">
    <w:name w:val="Подзаголовок Знак"/>
    <w:link w:val="aff0"/>
    <w:rsid w:val="00123720"/>
    <w:rPr>
      <w:sz w:val="28"/>
      <w:szCs w:val="24"/>
    </w:rPr>
  </w:style>
  <w:style w:type="paragraph" w:customStyle="1" w:styleId="aff2">
    <w:name w:val="Знак Знак Знак"/>
    <w:basedOn w:val="a0"/>
    <w:rsid w:val="00123720"/>
    <w:pPr>
      <w:spacing w:after="160" w:line="240" w:lineRule="exact"/>
    </w:pPr>
    <w:rPr>
      <w:rFonts w:ascii="Verdana" w:hAnsi="Verdana"/>
      <w:sz w:val="24"/>
      <w:szCs w:val="24"/>
      <w:lang w:val="en-US"/>
    </w:rPr>
  </w:style>
  <w:style w:type="paragraph" w:customStyle="1" w:styleId="ConsPlusNormal">
    <w:name w:val="ConsPlusNormal"/>
    <w:uiPriority w:val="99"/>
    <w:rsid w:val="00123720"/>
    <w:pPr>
      <w:widowControl w:val="0"/>
      <w:autoSpaceDE w:val="0"/>
      <w:autoSpaceDN w:val="0"/>
      <w:adjustRightInd w:val="0"/>
    </w:pPr>
    <w:rPr>
      <w:rFonts w:ascii="Arial" w:hAnsi="Arial" w:cs="Arial"/>
    </w:rPr>
  </w:style>
  <w:style w:type="character" w:styleId="aff3">
    <w:name w:val="Strong"/>
    <w:qFormat/>
    <w:rsid w:val="00123720"/>
    <w:rPr>
      <w:b/>
      <w:bCs/>
    </w:rPr>
  </w:style>
  <w:style w:type="paragraph" w:customStyle="1" w:styleId="aff4">
    <w:name w:val="Обычный без отступа"/>
    <w:basedOn w:val="a0"/>
    <w:rsid w:val="00123720"/>
    <w:pPr>
      <w:spacing w:line="360" w:lineRule="auto"/>
      <w:jc w:val="both"/>
    </w:pPr>
    <w:rPr>
      <w:sz w:val="28"/>
      <w:szCs w:val="24"/>
    </w:rPr>
  </w:style>
  <w:style w:type="numbering" w:customStyle="1" w:styleId="WW8Num231">
    <w:name w:val="WW8Num231"/>
    <w:rsid w:val="00123720"/>
    <w:pPr>
      <w:numPr>
        <w:numId w:val="3"/>
      </w:numPr>
    </w:pPr>
  </w:style>
  <w:style w:type="paragraph" w:styleId="aff5">
    <w:name w:val="List Paragraph"/>
    <w:basedOn w:val="a0"/>
    <w:uiPriority w:val="99"/>
    <w:qFormat/>
    <w:rsid w:val="002A6481"/>
    <w:pPr>
      <w:spacing w:after="200" w:line="276" w:lineRule="auto"/>
      <w:ind w:left="720"/>
      <w:contextualSpacing/>
    </w:pPr>
    <w:rPr>
      <w:rFonts w:ascii="Calibri" w:eastAsia="Calibri" w:hAnsi="Calibri"/>
      <w:sz w:val="22"/>
      <w:szCs w:val="22"/>
    </w:rPr>
  </w:style>
  <w:style w:type="character" w:customStyle="1" w:styleId="a7">
    <w:name w:val="Основной текст Знак"/>
    <w:link w:val="a6"/>
    <w:locked/>
    <w:rsid w:val="00CE0A2E"/>
    <w:rPr>
      <w:sz w:val="24"/>
    </w:rPr>
  </w:style>
  <w:style w:type="character" w:styleId="aff6">
    <w:name w:val="Placeholder Text"/>
    <w:uiPriority w:val="99"/>
    <w:semiHidden/>
    <w:rsid w:val="00CE0A2E"/>
    <w:rPr>
      <w:rFonts w:cs="Times New Roman"/>
      <w:color w:val="808080"/>
    </w:rPr>
  </w:style>
  <w:style w:type="character" w:customStyle="1" w:styleId="a5">
    <w:name w:val="Текст выноски Знак"/>
    <w:link w:val="a4"/>
    <w:uiPriority w:val="99"/>
    <w:locked/>
    <w:rsid w:val="00CE0A2E"/>
    <w:rPr>
      <w:rFonts w:ascii="Tahoma" w:hAnsi="Tahoma" w:cs="Tahoma"/>
      <w:sz w:val="16"/>
      <w:szCs w:val="16"/>
      <w:lang w:eastAsia="en-US"/>
    </w:rPr>
  </w:style>
  <w:style w:type="paragraph" w:customStyle="1" w:styleId="15">
    <w:name w:val="Обычный1"/>
    <w:uiPriority w:val="99"/>
    <w:rsid w:val="00CE0A2E"/>
    <w:pPr>
      <w:ind w:firstLine="567"/>
      <w:jc w:val="both"/>
    </w:pPr>
    <w:rPr>
      <w:sz w:val="28"/>
      <w:lang w:eastAsia="ko-KR"/>
    </w:rPr>
  </w:style>
  <w:style w:type="paragraph" w:customStyle="1" w:styleId="ReportMain">
    <w:name w:val="Report_Main"/>
    <w:basedOn w:val="a0"/>
    <w:link w:val="ReportMain0"/>
    <w:rsid w:val="00CE0A2E"/>
    <w:rPr>
      <w:sz w:val="24"/>
      <w:szCs w:val="24"/>
      <w:lang w:eastAsia="ru-RU"/>
    </w:rPr>
  </w:style>
  <w:style w:type="paragraph" w:styleId="aff7">
    <w:name w:val="No Spacing"/>
    <w:uiPriority w:val="99"/>
    <w:qFormat/>
    <w:rsid w:val="00CE0A2E"/>
    <w:rPr>
      <w:lang w:eastAsia="en-US"/>
    </w:rPr>
  </w:style>
  <w:style w:type="character" w:customStyle="1" w:styleId="ReportMain0">
    <w:name w:val="Report_Main Знак"/>
    <w:link w:val="ReportMain"/>
    <w:locked/>
    <w:rsid w:val="00EF243C"/>
    <w:rPr>
      <w:sz w:val="24"/>
      <w:szCs w:val="24"/>
      <w:lang w:val="ru-RU" w:eastAsia="ru-RU" w:bidi="ar-SA"/>
    </w:rPr>
  </w:style>
  <w:style w:type="paragraph" w:customStyle="1" w:styleId="aff8">
    <w:name w:val="Знак"/>
    <w:basedOn w:val="a0"/>
    <w:rsid w:val="00D0279E"/>
    <w:pPr>
      <w:spacing w:after="160" w:line="240" w:lineRule="exact"/>
    </w:pPr>
    <w:rPr>
      <w:rFonts w:ascii="Verdana" w:hAnsi="Verdana" w:cs="Verdana"/>
      <w:lang w:val="en-US"/>
    </w:rPr>
  </w:style>
  <w:style w:type="paragraph" w:styleId="32">
    <w:name w:val="Body Text Indent 3"/>
    <w:basedOn w:val="a0"/>
    <w:link w:val="33"/>
    <w:rsid w:val="00D0279E"/>
    <w:pPr>
      <w:ind w:firstLine="720"/>
      <w:jc w:val="both"/>
    </w:pPr>
    <w:rPr>
      <w:sz w:val="24"/>
      <w:lang w:eastAsia="ru-RU"/>
    </w:rPr>
  </w:style>
  <w:style w:type="paragraph" w:styleId="34">
    <w:name w:val="Body Text 3"/>
    <w:basedOn w:val="a0"/>
    <w:link w:val="35"/>
    <w:rsid w:val="00D0279E"/>
    <w:rPr>
      <w:sz w:val="28"/>
      <w:lang w:eastAsia="ru-RU"/>
    </w:rPr>
  </w:style>
  <w:style w:type="paragraph" w:styleId="aff9">
    <w:name w:val="Block Text"/>
    <w:basedOn w:val="a0"/>
    <w:rsid w:val="00D0279E"/>
    <w:pPr>
      <w:ind w:left="567" w:right="142"/>
      <w:jc w:val="both"/>
    </w:pPr>
    <w:rPr>
      <w:sz w:val="28"/>
      <w:lang w:eastAsia="ru-RU"/>
    </w:rPr>
  </w:style>
  <w:style w:type="paragraph" w:styleId="affa">
    <w:name w:val="Signature"/>
    <w:basedOn w:val="a0"/>
    <w:rsid w:val="00D0279E"/>
    <w:pPr>
      <w:overflowPunct w:val="0"/>
      <w:autoSpaceDE w:val="0"/>
      <w:autoSpaceDN w:val="0"/>
      <w:adjustRightInd w:val="0"/>
      <w:ind w:left="4252"/>
    </w:pPr>
    <w:rPr>
      <w:lang w:eastAsia="ru-RU"/>
    </w:rPr>
  </w:style>
  <w:style w:type="paragraph" w:styleId="16">
    <w:name w:val="toc 1"/>
    <w:basedOn w:val="a0"/>
    <w:next w:val="a0"/>
    <w:autoRedefine/>
    <w:semiHidden/>
    <w:rsid w:val="00D0279E"/>
    <w:rPr>
      <w:sz w:val="28"/>
      <w:szCs w:val="24"/>
      <w:lang w:eastAsia="ru-RU"/>
    </w:rPr>
  </w:style>
  <w:style w:type="paragraph" w:customStyle="1" w:styleId="FR1">
    <w:name w:val="FR1"/>
    <w:rsid w:val="00D0279E"/>
    <w:pPr>
      <w:widowControl w:val="0"/>
      <w:autoSpaceDE w:val="0"/>
      <w:autoSpaceDN w:val="0"/>
      <w:adjustRightInd w:val="0"/>
    </w:pPr>
    <w:rPr>
      <w:b/>
      <w:bCs/>
      <w:sz w:val="28"/>
      <w:szCs w:val="28"/>
    </w:rPr>
  </w:style>
  <w:style w:type="paragraph" w:customStyle="1" w:styleId="affb">
    <w:name w:val="Цитаты"/>
    <w:basedOn w:val="a0"/>
    <w:rsid w:val="00D0279E"/>
    <w:pPr>
      <w:spacing w:before="100" w:after="100"/>
      <w:ind w:left="360" w:right="360"/>
    </w:pPr>
    <w:rPr>
      <w:snapToGrid w:val="0"/>
      <w:sz w:val="24"/>
      <w:lang w:eastAsia="ru-RU"/>
    </w:rPr>
  </w:style>
  <w:style w:type="table" w:customStyle="1" w:styleId="17">
    <w:name w:val="Современная таблица1"/>
    <w:basedOn w:val="a2"/>
    <w:next w:val="affc"/>
    <w:rsid w:val="00D0279E"/>
    <w:pPr>
      <w:widowControl w:val="0"/>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c">
    <w:name w:val="Table Contemporary"/>
    <w:basedOn w:val="36"/>
    <w:rsid w:val="00D0279E"/>
    <w:pPr>
      <w:jc w:val="center"/>
    </w:pPr>
    <w:rPr>
      <w:b/>
    </w:rPr>
    <w:tblPr>
      <w:tblStyleRowBandSize w:val="1"/>
      <w:tblInd w:w="0"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CellMar>
        <w:top w:w="0" w:type="dxa"/>
        <w:left w:w="108" w:type="dxa"/>
        <w:bottom w:w="0" w:type="dxa"/>
        <w:right w:w="108" w:type="dxa"/>
      </w:tblCellMar>
    </w:tblPr>
    <w:tcPr>
      <w:shd w:val="clear" w:color="auto" w:fill="E6E6E6"/>
    </w:tcPr>
    <w:tblStylePr w:type="firstRow">
      <w:rPr>
        <w:b/>
        <w:bCs/>
        <w:i/>
        <w:iCs/>
        <w:color w:val="auto"/>
      </w:rPr>
      <w:tblPr/>
      <w:tcPr>
        <w:tcBorders>
          <w:bottom w:val="single" w:sz="6" w:space="0" w:color="000000"/>
          <w:tl2br w:val="none" w:sz="0" w:space="0" w:color="auto"/>
          <w:tr2bl w:val="none" w:sz="0" w:space="0" w:color="auto"/>
        </w:tcBorders>
        <w:shd w:val="pct20" w:color="00000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6">
    <w:name w:val="Table Classic 3"/>
    <w:basedOn w:val="a2"/>
    <w:rsid w:val="00D0279E"/>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27">
    <w:name w:val="Table Simple 2"/>
    <w:basedOn w:val="a2"/>
    <w:rsid w:val="00D0279E"/>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FR2">
    <w:name w:val="FR2"/>
    <w:rsid w:val="00D0279E"/>
    <w:pPr>
      <w:widowControl w:val="0"/>
      <w:autoSpaceDE w:val="0"/>
      <w:autoSpaceDN w:val="0"/>
      <w:adjustRightInd w:val="0"/>
      <w:ind w:left="2320"/>
    </w:pPr>
    <w:rPr>
      <w:rFonts w:ascii="Arial" w:hAnsi="Arial" w:cs="Arial"/>
      <w:noProof/>
      <w:sz w:val="28"/>
      <w:szCs w:val="28"/>
    </w:rPr>
  </w:style>
  <w:style w:type="paragraph" w:customStyle="1" w:styleId="FR3">
    <w:name w:val="FR3"/>
    <w:rsid w:val="00D0279E"/>
    <w:pPr>
      <w:widowControl w:val="0"/>
      <w:autoSpaceDE w:val="0"/>
      <w:autoSpaceDN w:val="0"/>
      <w:adjustRightInd w:val="0"/>
      <w:ind w:left="2320"/>
    </w:pPr>
    <w:rPr>
      <w:rFonts w:ascii="Arial" w:hAnsi="Arial" w:cs="Arial"/>
      <w:i/>
      <w:iCs/>
      <w:noProof/>
      <w:sz w:val="24"/>
      <w:szCs w:val="24"/>
    </w:rPr>
  </w:style>
  <w:style w:type="paragraph" w:customStyle="1" w:styleId="FR4">
    <w:name w:val="FR4"/>
    <w:rsid w:val="00D0279E"/>
    <w:pPr>
      <w:widowControl w:val="0"/>
      <w:autoSpaceDE w:val="0"/>
      <w:autoSpaceDN w:val="0"/>
      <w:adjustRightInd w:val="0"/>
      <w:spacing w:before="40"/>
      <w:jc w:val="right"/>
    </w:pPr>
    <w:rPr>
      <w:rFonts w:ascii="Arial" w:hAnsi="Arial" w:cs="Arial"/>
      <w:b/>
      <w:bCs/>
      <w:sz w:val="16"/>
      <w:szCs w:val="16"/>
    </w:rPr>
  </w:style>
  <w:style w:type="character" w:styleId="affd">
    <w:name w:val="FollowedHyperlink"/>
    <w:rsid w:val="00D0279E"/>
    <w:rPr>
      <w:color w:val="800080"/>
      <w:u w:val="single"/>
    </w:rPr>
  </w:style>
  <w:style w:type="paragraph" w:customStyle="1" w:styleId="140">
    <w:name w:val="14 полуторный"/>
    <w:basedOn w:val="a0"/>
    <w:rsid w:val="00D0279E"/>
    <w:pPr>
      <w:spacing w:line="360" w:lineRule="auto"/>
      <w:ind w:firstLine="709"/>
      <w:jc w:val="both"/>
    </w:pPr>
    <w:rPr>
      <w:sz w:val="28"/>
      <w:szCs w:val="24"/>
      <w:lang w:eastAsia="ru-RU"/>
    </w:rPr>
  </w:style>
  <w:style w:type="paragraph" w:styleId="28">
    <w:name w:val="toc 2"/>
    <w:basedOn w:val="a0"/>
    <w:next w:val="a0"/>
    <w:autoRedefine/>
    <w:rsid w:val="00D0279E"/>
    <w:pPr>
      <w:ind w:left="320"/>
    </w:pPr>
    <w:rPr>
      <w:sz w:val="32"/>
      <w:szCs w:val="24"/>
      <w:lang w:eastAsia="ru-RU"/>
    </w:rPr>
  </w:style>
  <w:style w:type="character" w:customStyle="1" w:styleId="WW8Num3z1">
    <w:name w:val="WW8Num3z1"/>
    <w:rsid w:val="00D0279E"/>
    <w:rPr>
      <w:b w:val="0"/>
    </w:rPr>
  </w:style>
  <w:style w:type="character" w:customStyle="1" w:styleId="WW8Num6z0">
    <w:name w:val="WW8Num6z0"/>
    <w:rsid w:val="00D0279E"/>
    <w:rPr>
      <w:sz w:val="28"/>
    </w:rPr>
  </w:style>
  <w:style w:type="character" w:customStyle="1" w:styleId="WW8Num8z1">
    <w:name w:val="WW8Num8z1"/>
    <w:rsid w:val="00D0279E"/>
    <w:rPr>
      <w:b w:val="0"/>
    </w:rPr>
  </w:style>
  <w:style w:type="character" w:customStyle="1" w:styleId="WW8Num9z1">
    <w:name w:val="WW8Num9z1"/>
    <w:rsid w:val="00D0279E"/>
    <w:rPr>
      <w:b w:val="0"/>
    </w:rPr>
  </w:style>
  <w:style w:type="character" w:customStyle="1" w:styleId="WW8Num11z0">
    <w:name w:val="WW8Num11z0"/>
    <w:rsid w:val="00D0279E"/>
    <w:rPr>
      <w:sz w:val="28"/>
    </w:rPr>
  </w:style>
  <w:style w:type="character" w:customStyle="1" w:styleId="WW8Num14z0">
    <w:name w:val="WW8Num14z0"/>
    <w:rsid w:val="00D0279E"/>
    <w:rPr>
      <w:sz w:val="28"/>
    </w:rPr>
  </w:style>
  <w:style w:type="character" w:customStyle="1" w:styleId="WW8Num15z0">
    <w:name w:val="WW8Num15z0"/>
    <w:rsid w:val="00D0279E"/>
    <w:rPr>
      <w:sz w:val="28"/>
      <w:szCs w:val="28"/>
    </w:rPr>
  </w:style>
  <w:style w:type="character" w:customStyle="1" w:styleId="WW8Num15z1">
    <w:name w:val="WW8Num15z1"/>
    <w:rsid w:val="00D0279E"/>
    <w:rPr>
      <w:b w:val="0"/>
    </w:rPr>
  </w:style>
  <w:style w:type="character" w:customStyle="1" w:styleId="WW8Num16z0">
    <w:name w:val="WW8Num16z0"/>
    <w:rsid w:val="00D0279E"/>
    <w:rPr>
      <w:b w:val="0"/>
    </w:rPr>
  </w:style>
  <w:style w:type="character" w:customStyle="1" w:styleId="WW-Absatz-Standardschriftart">
    <w:name w:val="WW-Absatz-Standardschriftart"/>
    <w:rsid w:val="00D0279E"/>
  </w:style>
  <w:style w:type="character" w:customStyle="1" w:styleId="WW8Num5z1">
    <w:name w:val="WW8Num5z1"/>
    <w:rsid w:val="00D0279E"/>
    <w:rPr>
      <w:b w:val="0"/>
    </w:rPr>
  </w:style>
  <w:style w:type="character" w:customStyle="1" w:styleId="WW8Num9z0">
    <w:name w:val="WW8Num9z0"/>
    <w:rsid w:val="00D0279E"/>
    <w:rPr>
      <w:sz w:val="28"/>
    </w:rPr>
  </w:style>
  <w:style w:type="character" w:customStyle="1" w:styleId="WW8Num11z1">
    <w:name w:val="WW8Num11z1"/>
    <w:rsid w:val="00D0279E"/>
    <w:rPr>
      <w:b w:val="0"/>
    </w:rPr>
  </w:style>
  <w:style w:type="character" w:customStyle="1" w:styleId="WW8Num13z1">
    <w:name w:val="WW8Num13z1"/>
    <w:rsid w:val="00D0279E"/>
    <w:rPr>
      <w:b w:val="0"/>
    </w:rPr>
  </w:style>
  <w:style w:type="character" w:customStyle="1" w:styleId="WW8Num17z0">
    <w:name w:val="WW8Num17z0"/>
    <w:rsid w:val="00D0279E"/>
    <w:rPr>
      <w:sz w:val="28"/>
    </w:rPr>
  </w:style>
  <w:style w:type="character" w:customStyle="1" w:styleId="WW8Num19z1">
    <w:name w:val="WW8Num19z1"/>
    <w:rsid w:val="00D0279E"/>
    <w:rPr>
      <w:b w:val="0"/>
    </w:rPr>
  </w:style>
  <w:style w:type="character" w:customStyle="1" w:styleId="WW8Num22z0">
    <w:name w:val="WW8Num22z0"/>
    <w:rsid w:val="00D0279E"/>
    <w:rPr>
      <w:sz w:val="28"/>
    </w:rPr>
  </w:style>
  <w:style w:type="character" w:customStyle="1" w:styleId="WW8Num23z0">
    <w:name w:val="WW8Num23z0"/>
    <w:rsid w:val="00D0279E"/>
    <w:rPr>
      <w:sz w:val="28"/>
      <w:szCs w:val="28"/>
    </w:rPr>
  </w:style>
  <w:style w:type="character" w:customStyle="1" w:styleId="WW8Num23z1">
    <w:name w:val="WW8Num23z1"/>
    <w:rsid w:val="00D0279E"/>
    <w:rPr>
      <w:b w:val="0"/>
    </w:rPr>
  </w:style>
  <w:style w:type="character" w:customStyle="1" w:styleId="WW8Num26z0">
    <w:name w:val="WW8Num26z0"/>
    <w:rsid w:val="00D0279E"/>
    <w:rPr>
      <w:b w:val="0"/>
    </w:rPr>
  </w:style>
  <w:style w:type="character" w:customStyle="1" w:styleId="WW8Num28z0">
    <w:name w:val="WW8Num28z0"/>
    <w:rsid w:val="00D0279E"/>
    <w:rPr>
      <w:b w:val="0"/>
    </w:rPr>
  </w:style>
  <w:style w:type="character" w:customStyle="1" w:styleId="WW8Num35z0">
    <w:name w:val="WW8Num35z0"/>
    <w:rsid w:val="00D0279E"/>
    <w:rPr>
      <w:rFonts w:ascii="Times New Roman" w:eastAsia="Times New Roman" w:hAnsi="Times New Roman" w:cs="Times New Roman"/>
    </w:rPr>
  </w:style>
  <w:style w:type="character" w:customStyle="1" w:styleId="WW-">
    <w:name w:val="WW-Основной шрифт абзаца"/>
    <w:rsid w:val="00D0279E"/>
  </w:style>
  <w:style w:type="paragraph" w:customStyle="1" w:styleId="affe">
    <w:name w:val="Заголовок"/>
    <w:basedOn w:val="a0"/>
    <w:next w:val="a6"/>
    <w:rsid w:val="00D0279E"/>
    <w:pPr>
      <w:keepNext/>
      <w:suppressAutoHyphens/>
      <w:spacing w:before="240" w:after="120"/>
    </w:pPr>
    <w:rPr>
      <w:rFonts w:ascii="Arial" w:eastAsia="Tahoma" w:hAnsi="Arial" w:cs="Tahoma"/>
      <w:sz w:val="28"/>
      <w:szCs w:val="28"/>
      <w:lang w:eastAsia="ar-SA"/>
    </w:rPr>
  </w:style>
  <w:style w:type="paragraph" w:customStyle="1" w:styleId="WW-0">
    <w:name w:val="WW-Заголовок"/>
    <w:basedOn w:val="a0"/>
    <w:next w:val="a6"/>
    <w:rsid w:val="00D0279E"/>
    <w:pPr>
      <w:keepNext/>
      <w:suppressAutoHyphens/>
      <w:spacing w:before="240" w:after="120"/>
    </w:pPr>
    <w:rPr>
      <w:rFonts w:ascii="Tahoma" w:eastAsia="Tahoma" w:hAnsi="Tahoma" w:cs="Tahoma"/>
      <w:sz w:val="28"/>
      <w:szCs w:val="28"/>
      <w:lang w:eastAsia="ar-SA"/>
    </w:rPr>
  </w:style>
  <w:style w:type="paragraph" w:customStyle="1" w:styleId="afff">
    <w:name w:val="Содержимое врезки"/>
    <w:basedOn w:val="a6"/>
    <w:rsid w:val="00D0279E"/>
    <w:pPr>
      <w:framePr w:w="0" w:hRule="auto" w:hSpace="0" w:wrap="auto" w:vAnchor="margin" w:hAnchor="text" w:xAlign="left" w:yAlign="inline"/>
      <w:suppressAutoHyphens/>
      <w:spacing w:after="120"/>
      <w:jc w:val="left"/>
    </w:pPr>
    <w:rPr>
      <w:szCs w:val="24"/>
      <w:lang w:eastAsia="ar-SA"/>
    </w:rPr>
  </w:style>
  <w:style w:type="paragraph" w:customStyle="1" w:styleId="WW-1">
    <w:name w:val="WW-Содержимое врезки"/>
    <w:basedOn w:val="a6"/>
    <w:rsid w:val="00D0279E"/>
    <w:pPr>
      <w:framePr w:w="0" w:hRule="auto" w:hSpace="0" w:wrap="auto" w:vAnchor="margin" w:hAnchor="text" w:xAlign="left" w:yAlign="inline"/>
      <w:suppressAutoHyphens/>
      <w:spacing w:after="120"/>
      <w:jc w:val="left"/>
    </w:pPr>
    <w:rPr>
      <w:szCs w:val="24"/>
      <w:lang w:eastAsia="ar-SA"/>
    </w:rPr>
  </w:style>
  <w:style w:type="paragraph" w:styleId="afff0">
    <w:name w:val="Document Map"/>
    <w:basedOn w:val="a0"/>
    <w:semiHidden/>
    <w:rsid w:val="00D0279E"/>
    <w:pPr>
      <w:shd w:val="clear" w:color="auto" w:fill="000080"/>
    </w:pPr>
    <w:rPr>
      <w:rFonts w:ascii="Tahoma" w:hAnsi="Tahoma" w:cs="Tahoma"/>
      <w:lang w:eastAsia="ru-RU"/>
    </w:rPr>
  </w:style>
  <w:style w:type="character" w:customStyle="1" w:styleId="ReportHead0">
    <w:name w:val="Report_Head Знак"/>
    <w:link w:val="ReportHead"/>
    <w:locked/>
    <w:rsid w:val="00E520EA"/>
    <w:rPr>
      <w:sz w:val="28"/>
      <w:szCs w:val="24"/>
      <w:lang w:val="ru-RU" w:eastAsia="ru-RU" w:bidi="ar-SA"/>
    </w:rPr>
  </w:style>
  <w:style w:type="paragraph" w:styleId="afff1">
    <w:name w:val="TOC Heading"/>
    <w:basedOn w:val="1"/>
    <w:next w:val="a0"/>
    <w:qFormat/>
    <w:rsid w:val="00E520EA"/>
    <w:pPr>
      <w:keepLines/>
      <w:spacing w:before="480" w:after="0" w:line="276" w:lineRule="auto"/>
      <w:outlineLvl w:val="9"/>
    </w:pPr>
    <w:rPr>
      <w:rFonts w:ascii="Cambria" w:hAnsi="Cambria"/>
      <w:color w:val="365F91"/>
      <w:kern w:val="0"/>
      <w:sz w:val="28"/>
      <w:szCs w:val="28"/>
      <w:lang w:eastAsia="ru-RU"/>
    </w:rPr>
  </w:style>
  <w:style w:type="paragraph" w:styleId="37">
    <w:name w:val="toc 3"/>
    <w:basedOn w:val="a0"/>
    <w:next w:val="a0"/>
    <w:autoRedefine/>
    <w:unhideWhenUsed/>
    <w:rsid w:val="00E520EA"/>
    <w:pPr>
      <w:spacing w:after="200" w:line="276" w:lineRule="auto"/>
      <w:ind w:left="440"/>
    </w:pPr>
    <w:rPr>
      <w:rFonts w:eastAsia="Calibri"/>
      <w:sz w:val="24"/>
      <w:szCs w:val="22"/>
    </w:rPr>
  </w:style>
  <w:style w:type="numbering" w:customStyle="1" w:styleId="18">
    <w:name w:val="Нет списка1"/>
    <w:next w:val="a3"/>
    <w:semiHidden/>
    <w:rsid w:val="008669E9"/>
  </w:style>
  <w:style w:type="character" w:customStyle="1" w:styleId="90">
    <w:name w:val="Заголовок 9 Знак"/>
    <w:link w:val="9"/>
    <w:rsid w:val="008669E9"/>
    <w:rPr>
      <w:sz w:val="28"/>
    </w:rPr>
  </w:style>
  <w:style w:type="numbering" w:customStyle="1" w:styleId="110">
    <w:name w:val="Нет списка11"/>
    <w:next w:val="a3"/>
    <w:semiHidden/>
    <w:rsid w:val="008669E9"/>
  </w:style>
  <w:style w:type="table" w:customStyle="1" w:styleId="19">
    <w:name w:val="Сетка таблицы1"/>
    <w:basedOn w:val="a2"/>
    <w:next w:val="ad"/>
    <w:rsid w:val="008669E9"/>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5">
    <w:name w:val="Основной текст 3 Знак"/>
    <w:link w:val="34"/>
    <w:rsid w:val="008669E9"/>
    <w:rPr>
      <w:sz w:val="28"/>
    </w:rPr>
  </w:style>
  <w:style w:type="character" w:customStyle="1" w:styleId="33">
    <w:name w:val="Основной текст с отступом 3 Знак"/>
    <w:link w:val="32"/>
    <w:rsid w:val="008669E9"/>
    <w:rPr>
      <w:sz w:val="24"/>
    </w:rPr>
  </w:style>
  <w:style w:type="numbering" w:customStyle="1" w:styleId="29">
    <w:name w:val="Нет списка2"/>
    <w:next w:val="a3"/>
    <w:semiHidden/>
    <w:rsid w:val="008669E9"/>
  </w:style>
  <w:style w:type="table" w:customStyle="1" w:styleId="111">
    <w:name w:val="Сетка таблицы11"/>
    <w:basedOn w:val="a2"/>
    <w:next w:val="ad"/>
    <w:rsid w:val="008669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
    <w:name w:val="Нет списка3"/>
    <w:next w:val="a3"/>
    <w:semiHidden/>
    <w:rsid w:val="009073EE"/>
  </w:style>
  <w:style w:type="numbering" w:customStyle="1" w:styleId="120">
    <w:name w:val="Нет списка12"/>
    <w:next w:val="a3"/>
    <w:semiHidden/>
    <w:rsid w:val="009073EE"/>
  </w:style>
  <w:style w:type="table" w:customStyle="1" w:styleId="2a">
    <w:name w:val="Сетка таблицы2"/>
    <w:basedOn w:val="a2"/>
    <w:next w:val="ad"/>
    <w:rsid w:val="009073EE"/>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
    <w:name w:val="Нет списка21"/>
    <w:next w:val="a3"/>
    <w:semiHidden/>
    <w:rsid w:val="009073EE"/>
  </w:style>
  <w:style w:type="table" w:customStyle="1" w:styleId="121">
    <w:name w:val="Сетка таблицы12"/>
    <w:basedOn w:val="a2"/>
    <w:next w:val="ad"/>
    <w:rsid w:val="009073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
    <w:name w:val="Нет списка31"/>
    <w:next w:val="a3"/>
    <w:semiHidden/>
    <w:rsid w:val="009073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uiPriority="99"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Body Text Indent 2" w:uiPriority="99"/>
    <w:lsdException w:name="Strong" w:qFormat="1"/>
    <w:lsdException w:name="Emphasis" w:qFormat="1"/>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223683"/>
    <w:rPr>
      <w:lang w:eastAsia="en-US"/>
    </w:rPr>
  </w:style>
  <w:style w:type="paragraph" w:styleId="1">
    <w:name w:val="heading 1"/>
    <w:basedOn w:val="a0"/>
    <w:next w:val="a0"/>
    <w:link w:val="10"/>
    <w:qFormat/>
    <w:rsid w:val="00123720"/>
    <w:pPr>
      <w:keepNext/>
      <w:spacing w:before="240" w:after="60"/>
      <w:outlineLvl w:val="0"/>
    </w:pPr>
    <w:rPr>
      <w:rFonts w:ascii="Arial" w:hAnsi="Arial"/>
      <w:b/>
      <w:bCs/>
      <w:kern w:val="32"/>
      <w:sz w:val="32"/>
      <w:szCs w:val="32"/>
      <w:lang w:val="x-none"/>
    </w:rPr>
  </w:style>
  <w:style w:type="paragraph" w:styleId="20">
    <w:name w:val="heading 2"/>
    <w:basedOn w:val="a0"/>
    <w:next w:val="a0"/>
    <w:link w:val="21"/>
    <w:uiPriority w:val="99"/>
    <w:qFormat/>
    <w:rsid w:val="00123720"/>
    <w:pPr>
      <w:keepNext/>
      <w:spacing w:before="240" w:after="60"/>
      <w:outlineLvl w:val="1"/>
    </w:pPr>
    <w:rPr>
      <w:rFonts w:ascii="Arial" w:hAnsi="Arial"/>
      <w:b/>
      <w:bCs/>
      <w:i/>
      <w:iCs/>
      <w:sz w:val="28"/>
      <w:szCs w:val="28"/>
      <w:lang w:val="x-none"/>
    </w:rPr>
  </w:style>
  <w:style w:type="paragraph" w:styleId="3">
    <w:name w:val="heading 3"/>
    <w:basedOn w:val="a0"/>
    <w:next w:val="a0"/>
    <w:link w:val="30"/>
    <w:qFormat/>
    <w:rsid w:val="00123720"/>
    <w:pPr>
      <w:keepNext/>
      <w:spacing w:before="240" w:after="60"/>
      <w:outlineLvl w:val="2"/>
    </w:pPr>
    <w:rPr>
      <w:rFonts w:ascii="Arial" w:hAnsi="Arial"/>
      <w:b/>
      <w:bCs/>
      <w:sz w:val="26"/>
      <w:szCs w:val="26"/>
      <w:lang w:val="x-none"/>
    </w:rPr>
  </w:style>
  <w:style w:type="paragraph" w:styleId="4">
    <w:name w:val="heading 4"/>
    <w:basedOn w:val="a0"/>
    <w:next w:val="a0"/>
    <w:link w:val="40"/>
    <w:uiPriority w:val="99"/>
    <w:qFormat/>
    <w:rsid w:val="00123720"/>
    <w:pPr>
      <w:keepNext/>
      <w:spacing w:before="240" w:after="60"/>
      <w:outlineLvl w:val="3"/>
    </w:pPr>
    <w:rPr>
      <w:b/>
      <w:bCs/>
      <w:sz w:val="28"/>
      <w:szCs w:val="28"/>
      <w:lang w:val="x-none" w:eastAsia="x-none"/>
    </w:rPr>
  </w:style>
  <w:style w:type="paragraph" w:styleId="5">
    <w:name w:val="heading 5"/>
    <w:basedOn w:val="a0"/>
    <w:next w:val="a0"/>
    <w:link w:val="50"/>
    <w:qFormat/>
    <w:rsid w:val="00123720"/>
    <w:pPr>
      <w:spacing w:before="240" w:after="60"/>
      <w:outlineLvl w:val="4"/>
    </w:pPr>
    <w:rPr>
      <w:b/>
      <w:bCs/>
      <w:i/>
      <w:iCs/>
      <w:sz w:val="26"/>
      <w:szCs w:val="26"/>
      <w:lang w:val="x-none" w:eastAsia="x-none"/>
    </w:rPr>
  </w:style>
  <w:style w:type="paragraph" w:styleId="6">
    <w:name w:val="heading 6"/>
    <w:basedOn w:val="a0"/>
    <w:next w:val="a0"/>
    <w:link w:val="60"/>
    <w:qFormat/>
    <w:rsid w:val="00123720"/>
    <w:pPr>
      <w:spacing w:before="240" w:after="60"/>
      <w:outlineLvl w:val="5"/>
    </w:pPr>
    <w:rPr>
      <w:b/>
      <w:bCs/>
      <w:sz w:val="22"/>
      <w:szCs w:val="22"/>
      <w:lang w:val="x-none" w:eastAsia="x-none"/>
    </w:rPr>
  </w:style>
  <w:style w:type="paragraph" w:styleId="7">
    <w:name w:val="heading 7"/>
    <w:basedOn w:val="a0"/>
    <w:next w:val="a0"/>
    <w:qFormat/>
    <w:rsid w:val="00D0279E"/>
    <w:pPr>
      <w:keepNext/>
      <w:numPr>
        <w:numId w:val="4"/>
      </w:numPr>
      <w:outlineLvl w:val="6"/>
    </w:pPr>
    <w:rPr>
      <w:sz w:val="24"/>
      <w:lang w:eastAsia="ru-RU"/>
    </w:rPr>
  </w:style>
  <w:style w:type="paragraph" w:styleId="8">
    <w:name w:val="heading 8"/>
    <w:basedOn w:val="a0"/>
    <w:next w:val="a0"/>
    <w:qFormat/>
    <w:rsid w:val="00D0279E"/>
    <w:pPr>
      <w:keepNext/>
      <w:ind w:right="-82"/>
      <w:jc w:val="center"/>
      <w:outlineLvl w:val="7"/>
    </w:pPr>
    <w:rPr>
      <w:sz w:val="40"/>
      <w:lang w:eastAsia="ru-RU"/>
    </w:rPr>
  </w:style>
  <w:style w:type="paragraph" w:styleId="9">
    <w:name w:val="heading 9"/>
    <w:basedOn w:val="a0"/>
    <w:next w:val="a0"/>
    <w:link w:val="90"/>
    <w:qFormat/>
    <w:rsid w:val="00D0279E"/>
    <w:pPr>
      <w:keepNext/>
      <w:ind w:right="142" w:firstLine="709"/>
      <w:jc w:val="both"/>
      <w:outlineLvl w:val="8"/>
    </w:pPr>
    <w:rPr>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223683"/>
    <w:pPr>
      <w:ind w:firstLine="567"/>
      <w:jc w:val="both"/>
    </w:pPr>
    <w:rPr>
      <w:sz w:val="28"/>
      <w:lang w:eastAsia="ko-KR"/>
    </w:rPr>
  </w:style>
  <w:style w:type="paragraph" w:customStyle="1" w:styleId="12">
    <w:name w:val="Абзац списка1"/>
    <w:basedOn w:val="a0"/>
    <w:rsid w:val="005A5AC6"/>
    <w:pPr>
      <w:ind w:left="720"/>
    </w:pPr>
    <w:rPr>
      <w:rFonts w:eastAsia="Calibri"/>
    </w:rPr>
  </w:style>
  <w:style w:type="paragraph" w:styleId="a4">
    <w:name w:val="Balloon Text"/>
    <w:basedOn w:val="a0"/>
    <w:link w:val="a5"/>
    <w:uiPriority w:val="99"/>
    <w:rsid w:val="00595F55"/>
    <w:rPr>
      <w:rFonts w:ascii="Tahoma" w:hAnsi="Tahoma"/>
      <w:sz w:val="16"/>
      <w:szCs w:val="16"/>
      <w:lang w:val="x-none"/>
    </w:rPr>
  </w:style>
  <w:style w:type="paragraph" w:styleId="a6">
    <w:name w:val="Body Text"/>
    <w:basedOn w:val="a0"/>
    <w:link w:val="a7"/>
    <w:rsid w:val="002C6DD8"/>
    <w:pPr>
      <w:framePr w:w="4202" w:h="3768" w:hRule="exact" w:hSpace="180" w:wrap="auto" w:vAnchor="text" w:hAnchor="page" w:x="1013" w:y="155"/>
      <w:jc w:val="center"/>
    </w:pPr>
    <w:rPr>
      <w:sz w:val="24"/>
      <w:lang w:val="x-none" w:eastAsia="x-none"/>
    </w:rPr>
  </w:style>
  <w:style w:type="character" w:styleId="a8">
    <w:name w:val="Hyperlink"/>
    <w:rsid w:val="002C6DD8"/>
    <w:rPr>
      <w:color w:val="0000FF"/>
      <w:u w:val="single"/>
    </w:rPr>
  </w:style>
  <w:style w:type="paragraph" w:customStyle="1" w:styleId="Default">
    <w:name w:val="Default"/>
    <w:uiPriority w:val="99"/>
    <w:rsid w:val="002C6DD8"/>
    <w:pPr>
      <w:autoSpaceDE w:val="0"/>
      <w:autoSpaceDN w:val="0"/>
      <w:adjustRightInd w:val="0"/>
    </w:pPr>
    <w:rPr>
      <w:rFonts w:eastAsia="Calibri"/>
      <w:color w:val="000000"/>
      <w:sz w:val="24"/>
      <w:szCs w:val="24"/>
      <w:lang w:eastAsia="en-US"/>
    </w:rPr>
  </w:style>
  <w:style w:type="paragraph" w:styleId="a9">
    <w:name w:val="Title"/>
    <w:basedOn w:val="a0"/>
    <w:next w:val="a0"/>
    <w:link w:val="aa"/>
    <w:qFormat/>
    <w:rsid w:val="00AB4864"/>
    <w:pPr>
      <w:spacing w:before="120" w:after="120"/>
    </w:pPr>
    <w:rPr>
      <w:b/>
      <w:lang w:val="x-none"/>
    </w:rPr>
  </w:style>
  <w:style w:type="character" w:customStyle="1" w:styleId="aa">
    <w:name w:val="Название Знак"/>
    <w:link w:val="a9"/>
    <w:rsid w:val="00AB4864"/>
    <w:rPr>
      <w:b/>
      <w:lang w:eastAsia="en-US"/>
    </w:rPr>
  </w:style>
  <w:style w:type="paragraph" w:styleId="ab">
    <w:name w:val="Body Text Indent"/>
    <w:aliases w:val="текст,Основной текст 1,Нумерованный список !!,Надин стиль"/>
    <w:basedOn w:val="a0"/>
    <w:link w:val="ac"/>
    <w:uiPriority w:val="99"/>
    <w:rsid w:val="00AB4864"/>
    <w:pPr>
      <w:spacing w:after="120"/>
      <w:ind w:left="283"/>
    </w:pPr>
    <w:rPr>
      <w:lang w:val="x-none"/>
    </w:rPr>
  </w:style>
  <w:style w:type="character" w:customStyle="1" w:styleId="ac">
    <w:name w:val="Основной текст с отступом Знак"/>
    <w:aliases w:val="текст Знак,Основной текст 1 Знак,Нумерованный список !! Знак,Надин стиль Знак"/>
    <w:link w:val="ab"/>
    <w:uiPriority w:val="99"/>
    <w:rsid w:val="00AB4864"/>
    <w:rPr>
      <w:lang w:eastAsia="en-US"/>
    </w:rPr>
  </w:style>
  <w:style w:type="paragraph" w:styleId="22">
    <w:name w:val="Body Text Indent 2"/>
    <w:basedOn w:val="a0"/>
    <w:link w:val="23"/>
    <w:uiPriority w:val="99"/>
    <w:rsid w:val="00123720"/>
    <w:pPr>
      <w:spacing w:after="120" w:line="480" w:lineRule="auto"/>
      <w:ind w:left="283"/>
    </w:pPr>
    <w:rPr>
      <w:lang w:val="x-none"/>
    </w:rPr>
  </w:style>
  <w:style w:type="character" w:customStyle="1" w:styleId="23">
    <w:name w:val="Основной текст с отступом 2 Знак"/>
    <w:link w:val="22"/>
    <w:uiPriority w:val="99"/>
    <w:rsid w:val="00123720"/>
    <w:rPr>
      <w:lang w:eastAsia="en-US"/>
    </w:rPr>
  </w:style>
  <w:style w:type="character" w:customStyle="1" w:styleId="10">
    <w:name w:val="Заголовок 1 Знак"/>
    <w:link w:val="1"/>
    <w:rsid w:val="00123720"/>
    <w:rPr>
      <w:rFonts w:ascii="Arial" w:hAnsi="Arial" w:cs="Arial"/>
      <w:b/>
      <w:bCs/>
      <w:kern w:val="32"/>
      <w:sz w:val="32"/>
      <w:szCs w:val="32"/>
      <w:lang w:eastAsia="en-US"/>
    </w:rPr>
  </w:style>
  <w:style w:type="character" w:customStyle="1" w:styleId="21">
    <w:name w:val="Заголовок 2 Знак"/>
    <w:link w:val="20"/>
    <w:uiPriority w:val="99"/>
    <w:rsid w:val="00123720"/>
    <w:rPr>
      <w:rFonts w:ascii="Arial" w:hAnsi="Arial" w:cs="Arial"/>
      <w:b/>
      <w:bCs/>
      <w:i/>
      <w:iCs/>
      <w:sz w:val="28"/>
      <w:szCs w:val="28"/>
      <w:lang w:eastAsia="en-US"/>
    </w:rPr>
  </w:style>
  <w:style w:type="character" w:customStyle="1" w:styleId="30">
    <w:name w:val="Заголовок 3 Знак"/>
    <w:link w:val="3"/>
    <w:rsid w:val="00123720"/>
    <w:rPr>
      <w:rFonts w:ascii="Arial" w:hAnsi="Arial" w:cs="Arial"/>
      <w:b/>
      <w:bCs/>
      <w:sz w:val="26"/>
      <w:szCs w:val="26"/>
      <w:lang w:eastAsia="en-US"/>
    </w:rPr>
  </w:style>
  <w:style w:type="character" w:customStyle="1" w:styleId="40">
    <w:name w:val="Заголовок 4 Знак"/>
    <w:link w:val="4"/>
    <w:uiPriority w:val="99"/>
    <w:rsid w:val="00123720"/>
    <w:rPr>
      <w:b/>
      <w:bCs/>
      <w:sz w:val="28"/>
      <w:szCs w:val="28"/>
    </w:rPr>
  </w:style>
  <w:style w:type="character" w:customStyle="1" w:styleId="50">
    <w:name w:val="Заголовок 5 Знак"/>
    <w:link w:val="5"/>
    <w:rsid w:val="00123720"/>
    <w:rPr>
      <w:b/>
      <w:bCs/>
      <w:i/>
      <w:iCs/>
      <w:sz w:val="26"/>
      <w:szCs w:val="26"/>
    </w:rPr>
  </w:style>
  <w:style w:type="character" w:customStyle="1" w:styleId="60">
    <w:name w:val="Заголовок 6 Знак"/>
    <w:link w:val="6"/>
    <w:rsid w:val="00123720"/>
    <w:rPr>
      <w:b/>
      <w:bCs/>
      <w:sz w:val="22"/>
      <w:szCs w:val="22"/>
    </w:rPr>
  </w:style>
  <w:style w:type="table" w:styleId="ad">
    <w:name w:val="Table Grid"/>
    <w:basedOn w:val="a2"/>
    <w:uiPriority w:val="99"/>
    <w:rsid w:val="001237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er"/>
    <w:basedOn w:val="a0"/>
    <w:link w:val="af"/>
    <w:rsid w:val="00123720"/>
    <w:pPr>
      <w:tabs>
        <w:tab w:val="center" w:pos="4677"/>
        <w:tab w:val="right" w:pos="9355"/>
      </w:tabs>
    </w:pPr>
    <w:rPr>
      <w:lang w:val="x-none"/>
    </w:rPr>
  </w:style>
  <w:style w:type="character" w:customStyle="1" w:styleId="af">
    <w:name w:val="Нижний колонтитул Знак"/>
    <w:link w:val="ae"/>
    <w:rsid w:val="00123720"/>
    <w:rPr>
      <w:lang w:eastAsia="en-US"/>
    </w:rPr>
  </w:style>
  <w:style w:type="character" w:styleId="af0">
    <w:name w:val="page number"/>
    <w:basedOn w:val="a1"/>
    <w:rsid w:val="00123720"/>
  </w:style>
  <w:style w:type="character" w:styleId="af1">
    <w:name w:val="annotation reference"/>
    <w:rsid w:val="00123720"/>
    <w:rPr>
      <w:sz w:val="16"/>
      <w:szCs w:val="16"/>
    </w:rPr>
  </w:style>
  <w:style w:type="paragraph" w:styleId="af2">
    <w:name w:val="annotation text"/>
    <w:basedOn w:val="a0"/>
    <w:link w:val="af3"/>
    <w:rsid w:val="00123720"/>
    <w:rPr>
      <w:lang w:val="x-none"/>
    </w:rPr>
  </w:style>
  <w:style w:type="character" w:customStyle="1" w:styleId="af3">
    <w:name w:val="Текст примечания Знак"/>
    <w:link w:val="af2"/>
    <w:rsid w:val="00123720"/>
    <w:rPr>
      <w:lang w:eastAsia="en-US"/>
    </w:rPr>
  </w:style>
  <w:style w:type="paragraph" w:styleId="af4">
    <w:name w:val="annotation subject"/>
    <w:basedOn w:val="af2"/>
    <w:next w:val="af2"/>
    <w:link w:val="af5"/>
    <w:rsid w:val="00123720"/>
    <w:rPr>
      <w:b/>
      <w:bCs/>
    </w:rPr>
  </w:style>
  <w:style w:type="character" w:customStyle="1" w:styleId="af5">
    <w:name w:val="Тема примечания Знак"/>
    <w:link w:val="af4"/>
    <w:rsid w:val="00123720"/>
    <w:rPr>
      <w:b/>
      <w:bCs/>
      <w:lang w:eastAsia="en-US"/>
    </w:rPr>
  </w:style>
  <w:style w:type="paragraph" w:styleId="af6">
    <w:name w:val="footnote text"/>
    <w:basedOn w:val="a0"/>
    <w:link w:val="af7"/>
    <w:uiPriority w:val="99"/>
    <w:rsid w:val="00123720"/>
    <w:rPr>
      <w:lang w:val="x-none"/>
    </w:rPr>
  </w:style>
  <w:style w:type="character" w:customStyle="1" w:styleId="af7">
    <w:name w:val="Текст сноски Знак"/>
    <w:link w:val="af6"/>
    <w:uiPriority w:val="99"/>
    <w:rsid w:val="00123720"/>
    <w:rPr>
      <w:lang w:eastAsia="en-US"/>
    </w:rPr>
  </w:style>
  <w:style w:type="character" w:styleId="af8">
    <w:name w:val="footnote reference"/>
    <w:uiPriority w:val="99"/>
    <w:rsid w:val="00123720"/>
    <w:rPr>
      <w:vertAlign w:val="superscript"/>
    </w:rPr>
  </w:style>
  <w:style w:type="paragraph" w:styleId="af9">
    <w:name w:val="Normal (Web)"/>
    <w:basedOn w:val="a0"/>
    <w:rsid w:val="00123720"/>
    <w:pPr>
      <w:spacing w:before="100" w:beforeAutospacing="1" w:after="100" w:afterAutospacing="1"/>
    </w:pPr>
    <w:rPr>
      <w:color w:val="1428C7"/>
      <w:sz w:val="24"/>
      <w:szCs w:val="24"/>
      <w:lang w:eastAsia="ru-RU"/>
    </w:rPr>
  </w:style>
  <w:style w:type="paragraph" w:customStyle="1" w:styleId="CM1">
    <w:name w:val="CM1"/>
    <w:basedOn w:val="a0"/>
    <w:next w:val="a0"/>
    <w:rsid w:val="00123720"/>
    <w:pPr>
      <w:widowControl w:val="0"/>
      <w:autoSpaceDE w:val="0"/>
      <w:autoSpaceDN w:val="0"/>
      <w:adjustRightInd w:val="0"/>
      <w:spacing w:line="323" w:lineRule="atLeast"/>
    </w:pPr>
    <w:rPr>
      <w:sz w:val="24"/>
      <w:szCs w:val="24"/>
      <w:lang w:eastAsia="ru-RU"/>
    </w:rPr>
  </w:style>
  <w:style w:type="character" w:styleId="afa">
    <w:name w:val="Emphasis"/>
    <w:qFormat/>
    <w:rsid w:val="00123720"/>
    <w:rPr>
      <w:i/>
      <w:iCs/>
    </w:rPr>
  </w:style>
  <w:style w:type="paragraph" w:customStyle="1" w:styleId="13">
    <w:name w:val="Знак1 Знак Знак Знак"/>
    <w:basedOn w:val="a0"/>
    <w:rsid w:val="00123720"/>
    <w:pPr>
      <w:tabs>
        <w:tab w:val="num" w:pos="643"/>
      </w:tabs>
      <w:spacing w:after="160" w:line="240" w:lineRule="exact"/>
    </w:pPr>
    <w:rPr>
      <w:rFonts w:ascii="Verdana" w:hAnsi="Verdana" w:cs="Verdana"/>
      <w:lang w:val="en-US"/>
    </w:rPr>
  </w:style>
  <w:style w:type="paragraph" w:customStyle="1" w:styleId="a">
    <w:name w:val="список с точками"/>
    <w:basedOn w:val="a0"/>
    <w:rsid w:val="00123720"/>
    <w:pPr>
      <w:numPr>
        <w:numId w:val="1"/>
      </w:numPr>
      <w:spacing w:line="312" w:lineRule="auto"/>
      <w:jc w:val="both"/>
    </w:pPr>
    <w:rPr>
      <w:sz w:val="24"/>
      <w:szCs w:val="24"/>
      <w:lang w:eastAsia="ru-RU"/>
    </w:rPr>
  </w:style>
  <w:style w:type="paragraph" w:styleId="24">
    <w:name w:val="Body Text 2"/>
    <w:basedOn w:val="a0"/>
    <w:link w:val="25"/>
    <w:rsid w:val="00123720"/>
    <w:pPr>
      <w:spacing w:after="120" w:line="480" w:lineRule="auto"/>
    </w:pPr>
    <w:rPr>
      <w:lang w:val="x-none"/>
    </w:rPr>
  </w:style>
  <w:style w:type="character" w:customStyle="1" w:styleId="25">
    <w:name w:val="Основной текст 2 Знак"/>
    <w:link w:val="24"/>
    <w:rsid w:val="00123720"/>
    <w:rPr>
      <w:lang w:eastAsia="en-US"/>
    </w:rPr>
  </w:style>
  <w:style w:type="paragraph" w:customStyle="1" w:styleId="BodyText21">
    <w:name w:val="Body Text 21"/>
    <w:basedOn w:val="a0"/>
    <w:rsid w:val="00123720"/>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lang w:eastAsia="ru-RU"/>
    </w:rPr>
  </w:style>
  <w:style w:type="paragraph" w:styleId="2">
    <w:name w:val="List Bullet 2"/>
    <w:basedOn w:val="a0"/>
    <w:rsid w:val="00123720"/>
    <w:pPr>
      <w:widowControl w:val="0"/>
      <w:numPr>
        <w:numId w:val="2"/>
      </w:numPr>
      <w:jc w:val="both"/>
    </w:pPr>
    <w:rPr>
      <w:sz w:val="24"/>
      <w:szCs w:val="24"/>
      <w:lang w:eastAsia="ru-RU"/>
    </w:rPr>
  </w:style>
  <w:style w:type="paragraph" w:customStyle="1" w:styleId="14">
    <w:name w:val="Знак1"/>
    <w:basedOn w:val="a0"/>
    <w:rsid w:val="00123720"/>
    <w:pPr>
      <w:tabs>
        <w:tab w:val="num" w:pos="643"/>
      </w:tabs>
      <w:spacing w:after="160" w:line="240" w:lineRule="exact"/>
    </w:pPr>
    <w:rPr>
      <w:rFonts w:ascii="Verdana" w:hAnsi="Verdana" w:cs="Verdana"/>
      <w:lang w:val="en-US"/>
    </w:rPr>
  </w:style>
  <w:style w:type="paragraph" w:styleId="afb">
    <w:name w:val="header"/>
    <w:basedOn w:val="a0"/>
    <w:link w:val="afc"/>
    <w:rsid w:val="00123720"/>
    <w:pPr>
      <w:tabs>
        <w:tab w:val="center" w:pos="4677"/>
        <w:tab w:val="right" w:pos="9355"/>
      </w:tabs>
    </w:pPr>
    <w:rPr>
      <w:sz w:val="24"/>
      <w:szCs w:val="24"/>
      <w:lang w:val="x-none" w:eastAsia="x-none"/>
    </w:rPr>
  </w:style>
  <w:style w:type="character" w:customStyle="1" w:styleId="afc">
    <w:name w:val="Верхний колонтитул Знак"/>
    <w:link w:val="afb"/>
    <w:rsid w:val="00123720"/>
    <w:rPr>
      <w:sz w:val="24"/>
      <w:szCs w:val="24"/>
    </w:rPr>
  </w:style>
  <w:style w:type="paragraph" w:customStyle="1" w:styleId="afd">
    <w:name w:val="Для таблиц"/>
    <w:basedOn w:val="a0"/>
    <w:rsid w:val="00123720"/>
    <w:rPr>
      <w:sz w:val="24"/>
      <w:szCs w:val="24"/>
      <w:lang w:eastAsia="ru-RU"/>
    </w:rPr>
  </w:style>
  <w:style w:type="paragraph" w:customStyle="1" w:styleId="26">
    <w:name w:val="заголовок 2"/>
    <w:basedOn w:val="a0"/>
    <w:next w:val="a0"/>
    <w:rsid w:val="00123720"/>
    <w:pPr>
      <w:keepNext/>
      <w:outlineLvl w:val="1"/>
    </w:pPr>
    <w:rPr>
      <w:rFonts w:cs="Arial"/>
      <w:sz w:val="24"/>
      <w:szCs w:val="28"/>
      <w:lang w:eastAsia="ru-RU"/>
    </w:rPr>
  </w:style>
  <w:style w:type="paragraph" w:styleId="31">
    <w:name w:val="List Bullet 3"/>
    <w:basedOn w:val="a0"/>
    <w:rsid w:val="00123720"/>
    <w:pPr>
      <w:tabs>
        <w:tab w:val="num" w:pos="928"/>
      </w:tabs>
      <w:ind w:left="928" w:hanging="360"/>
    </w:pPr>
    <w:rPr>
      <w:rFonts w:ascii="Arial" w:hAnsi="Arial" w:cs="Arial"/>
      <w:sz w:val="24"/>
      <w:szCs w:val="28"/>
      <w:lang w:eastAsia="ru-RU"/>
    </w:rPr>
  </w:style>
  <w:style w:type="paragraph" w:customStyle="1" w:styleId="fortables12">
    <w:name w:val="for_tables_12"/>
    <w:basedOn w:val="a0"/>
    <w:rsid w:val="00123720"/>
    <w:pPr>
      <w:spacing w:line="320" w:lineRule="exact"/>
    </w:pPr>
    <w:rPr>
      <w:sz w:val="24"/>
      <w:szCs w:val="24"/>
      <w:lang w:eastAsia="ru-RU"/>
    </w:rPr>
  </w:style>
  <w:style w:type="paragraph" w:customStyle="1" w:styleId="rvps3">
    <w:name w:val="rvps3"/>
    <w:basedOn w:val="a0"/>
    <w:rsid w:val="00123720"/>
    <w:pPr>
      <w:spacing w:before="100" w:beforeAutospacing="1" w:after="100" w:afterAutospacing="1"/>
    </w:pPr>
    <w:rPr>
      <w:color w:val="000000"/>
      <w:sz w:val="24"/>
      <w:szCs w:val="24"/>
      <w:lang w:eastAsia="ru-RU"/>
    </w:rPr>
  </w:style>
  <w:style w:type="character" w:customStyle="1" w:styleId="rvts7">
    <w:name w:val="rvts7"/>
    <w:basedOn w:val="a1"/>
    <w:rsid w:val="00123720"/>
  </w:style>
  <w:style w:type="paragraph" w:styleId="afe">
    <w:name w:val="Plain Text"/>
    <w:aliases w:val=" Знак"/>
    <w:basedOn w:val="a0"/>
    <w:link w:val="aff"/>
    <w:rsid w:val="00123720"/>
    <w:rPr>
      <w:rFonts w:ascii="Courier New" w:hAnsi="Courier New"/>
      <w:lang w:val="x-none" w:eastAsia="x-none"/>
    </w:rPr>
  </w:style>
  <w:style w:type="character" w:customStyle="1" w:styleId="aff">
    <w:name w:val="Текст Знак"/>
    <w:aliases w:val=" Знак Знак"/>
    <w:link w:val="afe"/>
    <w:rsid w:val="00123720"/>
    <w:rPr>
      <w:rFonts w:ascii="Courier New" w:hAnsi="Courier New"/>
    </w:rPr>
  </w:style>
  <w:style w:type="paragraph" w:customStyle="1" w:styleId="ReportHead">
    <w:name w:val="Report_Head"/>
    <w:basedOn w:val="a0"/>
    <w:link w:val="ReportHead0"/>
    <w:rsid w:val="00123720"/>
    <w:pPr>
      <w:jc w:val="center"/>
    </w:pPr>
    <w:rPr>
      <w:sz w:val="28"/>
      <w:szCs w:val="24"/>
      <w:lang w:eastAsia="ru-RU"/>
    </w:rPr>
  </w:style>
  <w:style w:type="paragraph" w:styleId="aff0">
    <w:name w:val="Subtitle"/>
    <w:basedOn w:val="a0"/>
    <w:link w:val="aff1"/>
    <w:qFormat/>
    <w:rsid w:val="00123720"/>
    <w:pPr>
      <w:jc w:val="center"/>
    </w:pPr>
    <w:rPr>
      <w:sz w:val="28"/>
      <w:szCs w:val="24"/>
      <w:lang w:val="x-none" w:eastAsia="x-none"/>
    </w:rPr>
  </w:style>
  <w:style w:type="character" w:customStyle="1" w:styleId="aff1">
    <w:name w:val="Подзаголовок Знак"/>
    <w:link w:val="aff0"/>
    <w:rsid w:val="00123720"/>
    <w:rPr>
      <w:sz w:val="28"/>
      <w:szCs w:val="24"/>
    </w:rPr>
  </w:style>
  <w:style w:type="paragraph" w:customStyle="1" w:styleId="aff2">
    <w:name w:val="Знак Знак Знак"/>
    <w:basedOn w:val="a0"/>
    <w:rsid w:val="00123720"/>
    <w:pPr>
      <w:spacing w:after="160" w:line="240" w:lineRule="exact"/>
    </w:pPr>
    <w:rPr>
      <w:rFonts w:ascii="Verdana" w:hAnsi="Verdana"/>
      <w:sz w:val="24"/>
      <w:szCs w:val="24"/>
      <w:lang w:val="en-US"/>
    </w:rPr>
  </w:style>
  <w:style w:type="paragraph" w:customStyle="1" w:styleId="ConsPlusNormal">
    <w:name w:val="ConsPlusNormal"/>
    <w:uiPriority w:val="99"/>
    <w:rsid w:val="00123720"/>
    <w:pPr>
      <w:widowControl w:val="0"/>
      <w:autoSpaceDE w:val="0"/>
      <w:autoSpaceDN w:val="0"/>
      <w:adjustRightInd w:val="0"/>
    </w:pPr>
    <w:rPr>
      <w:rFonts w:ascii="Arial" w:hAnsi="Arial" w:cs="Arial"/>
    </w:rPr>
  </w:style>
  <w:style w:type="character" w:styleId="aff3">
    <w:name w:val="Strong"/>
    <w:qFormat/>
    <w:rsid w:val="00123720"/>
    <w:rPr>
      <w:b/>
      <w:bCs/>
    </w:rPr>
  </w:style>
  <w:style w:type="paragraph" w:customStyle="1" w:styleId="aff4">
    <w:name w:val="Обычный без отступа"/>
    <w:basedOn w:val="a0"/>
    <w:rsid w:val="00123720"/>
    <w:pPr>
      <w:spacing w:line="360" w:lineRule="auto"/>
      <w:jc w:val="both"/>
    </w:pPr>
    <w:rPr>
      <w:sz w:val="28"/>
      <w:szCs w:val="24"/>
    </w:rPr>
  </w:style>
  <w:style w:type="numbering" w:customStyle="1" w:styleId="WW8Num231">
    <w:name w:val="WW8Num231"/>
    <w:rsid w:val="00123720"/>
    <w:pPr>
      <w:numPr>
        <w:numId w:val="3"/>
      </w:numPr>
    </w:pPr>
  </w:style>
  <w:style w:type="paragraph" w:styleId="aff5">
    <w:name w:val="List Paragraph"/>
    <w:basedOn w:val="a0"/>
    <w:uiPriority w:val="99"/>
    <w:qFormat/>
    <w:rsid w:val="002A6481"/>
    <w:pPr>
      <w:spacing w:after="200" w:line="276" w:lineRule="auto"/>
      <w:ind w:left="720"/>
      <w:contextualSpacing/>
    </w:pPr>
    <w:rPr>
      <w:rFonts w:ascii="Calibri" w:eastAsia="Calibri" w:hAnsi="Calibri"/>
      <w:sz w:val="22"/>
      <w:szCs w:val="22"/>
    </w:rPr>
  </w:style>
  <w:style w:type="character" w:customStyle="1" w:styleId="a7">
    <w:name w:val="Основной текст Знак"/>
    <w:link w:val="a6"/>
    <w:locked/>
    <w:rsid w:val="00CE0A2E"/>
    <w:rPr>
      <w:sz w:val="24"/>
    </w:rPr>
  </w:style>
  <w:style w:type="character" w:styleId="aff6">
    <w:name w:val="Placeholder Text"/>
    <w:uiPriority w:val="99"/>
    <w:semiHidden/>
    <w:rsid w:val="00CE0A2E"/>
    <w:rPr>
      <w:rFonts w:cs="Times New Roman"/>
      <w:color w:val="808080"/>
    </w:rPr>
  </w:style>
  <w:style w:type="character" w:customStyle="1" w:styleId="a5">
    <w:name w:val="Текст выноски Знак"/>
    <w:link w:val="a4"/>
    <w:uiPriority w:val="99"/>
    <w:locked/>
    <w:rsid w:val="00CE0A2E"/>
    <w:rPr>
      <w:rFonts w:ascii="Tahoma" w:hAnsi="Tahoma" w:cs="Tahoma"/>
      <w:sz w:val="16"/>
      <w:szCs w:val="16"/>
      <w:lang w:eastAsia="en-US"/>
    </w:rPr>
  </w:style>
  <w:style w:type="paragraph" w:customStyle="1" w:styleId="15">
    <w:name w:val="Обычный1"/>
    <w:uiPriority w:val="99"/>
    <w:rsid w:val="00CE0A2E"/>
    <w:pPr>
      <w:ind w:firstLine="567"/>
      <w:jc w:val="both"/>
    </w:pPr>
    <w:rPr>
      <w:sz w:val="28"/>
      <w:lang w:eastAsia="ko-KR"/>
    </w:rPr>
  </w:style>
  <w:style w:type="paragraph" w:customStyle="1" w:styleId="ReportMain">
    <w:name w:val="Report_Main"/>
    <w:basedOn w:val="a0"/>
    <w:link w:val="ReportMain0"/>
    <w:rsid w:val="00CE0A2E"/>
    <w:rPr>
      <w:sz w:val="24"/>
      <w:szCs w:val="24"/>
      <w:lang w:eastAsia="ru-RU"/>
    </w:rPr>
  </w:style>
  <w:style w:type="paragraph" w:styleId="aff7">
    <w:name w:val="No Spacing"/>
    <w:uiPriority w:val="99"/>
    <w:qFormat/>
    <w:rsid w:val="00CE0A2E"/>
    <w:rPr>
      <w:lang w:eastAsia="en-US"/>
    </w:rPr>
  </w:style>
  <w:style w:type="character" w:customStyle="1" w:styleId="ReportMain0">
    <w:name w:val="Report_Main Знак"/>
    <w:link w:val="ReportMain"/>
    <w:locked/>
    <w:rsid w:val="00EF243C"/>
    <w:rPr>
      <w:sz w:val="24"/>
      <w:szCs w:val="24"/>
      <w:lang w:val="ru-RU" w:eastAsia="ru-RU" w:bidi="ar-SA"/>
    </w:rPr>
  </w:style>
  <w:style w:type="paragraph" w:customStyle="1" w:styleId="aff8">
    <w:name w:val="Знак"/>
    <w:basedOn w:val="a0"/>
    <w:rsid w:val="00D0279E"/>
    <w:pPr>
      <w:spacing w:after="160" w:line="240" w:lineRule="exact"/>
    </w:pPr>
    <w:rPr>
      <w:rFonts w:ascii="Verdana" w:hAnsi="Verdana" w:cs="Verdana"/>
      <w:lang w:val="en-US"/>
    </w:rPr>
  </w:style>
  <w:style w:type="paragraph" w:styleId="32">
    <w:name w:val="Body Text Indent 3"/>
    <w:basedOn w:val="a0"/>
    <w:link w:val="33"/>
    <w:rsid w:val="00D0279E"/>
    <w:pPr>
      <w:ind w:firstLine="720"/>
      <w:jc w:val="both"/>
    </w:pPr>
    <w:rPr>
      <w:sz w:val="24"/>
      <w:lang w:eastAsia="ru-RU"/>
    </w:rPr>
  </w:style>
  <w:style w:type="paragraph" w:styleId="34">
    <w:name w:val="Body Text 3"/>
    <w:basedOn w:val="a0"/>
    <w:link w:val="35"/>
    <w:rsid w:val="00D0279E"/>
    <w:rPr>
      <w:sz w:val="28"/>
      <w:lang w:eastAsia="ru-RU"/>
    </w:rPr>
  </w:style>
  <w:style w:type="paragraph" w:styleId="aff9">
    <w:name w:val="Block Text"/>
    <w:basedOn w:val="a0"/>
    <w:rsid w:val="00D0279E"/>
    <w:pPr>
      <w:ind w:left="567" w:right="142"/>
      <w:jc w:val="both"/>
    </w:pPr>
    <w:rPr>
      <w:sz w:val="28"/>
      <w:lang w:eastAsia="ru-RU"/>
    </w:rPr>
  </w:style>
  <w:style w:type="paragraph" w:styleId="affa">
    <w:name w:val="Signature"/>
    <w:basedOn w:val="a0"/>
    <w:rsid w:val="00D0279E"/>
    <w:pPr>
      <w:overflowPunct w:val="0"/>
      <w:autoSpaceDE w:val="0"/>
      <w:autoSpaceDN w:val="0"/>
      <w:adjustRightInd w:val="0"/>
      <w:ind w:left="4252"/>
    </w:pPr>
    <w:rPr>
      <w:lang w:eastAsia="ru-RU"/>
    </w:rPr>
  </w:style>
  <w:style w:type="paragraph" w:styleId="16">
    <w:name w:val="toc 1"/>
    <w:basedOn w:val="a0"/>
    <w:next w:val="a0"/>
    <w:autoRedefine/>
    <w:semiHidden/>
    <w:rsid w:val="00D0279E"/>
    <w:rPr>
      <w:sz w:val="28"/>
      <w:szCs w:val="24"/>
      <w:lang w:eastAsia="ru-RU"/>
    </w:rPr>
  </w:style>
  <w:style w:type="paragraph" w:customStyle="1" w:styleId="FR1">
    <w:name w:val="FR1"/>
    <w:rsid w:val="00D0279E"/>
    <w:pPr>
      <w:widowControl w:val="0"/>
      <w:autoSpaceDE w:val="0"/>
      <w:autoSpaceDN w:val="0"/>
      <w:adjustRightInd w:val="0"/>
    </w:pPr>
    <w:rPr>
      <w:b/>
      <w:bCs/>
      <w:sz w:val="28"/>
      <w:szCs w:val="28"/>
    </w:rPr>
  </w:style>
  <w:style w:type="paragraph" w:customStyle="1" w:styleId="affb">
    <w:name w:val="Цитаты"/>
    <w:basedOn w:val="a0"/>
    <w:rsid w:val="00D0279E"/>
    <w:pPr>
      <w:spacing w:before="100" w:after="100"/>
      <w:ind w:left="360" w:right="360"/>
    </w:pPr>
    <w:rPr>
      <w:snapToGrid w:val="0"/>
      <w:sz w:val="24"/>
      <w:lang w:eastAsia="ru-RU"/>
    </w:rPr>
  </w:style>
  <w:style w:type="table" w:customStyle="1" w:styleId="17">
    <w:name w:val="Современная таблица1"/>
    <w:basedOn w:val="a2"/>
    <w:next w:val="affc"/>
    <w:rsid w:val="00D0279E"/>
    <w:pPr>
      <w:widowControl w:val="0"/>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c">
    <w:name w:val="Table Contemporary"/>
    <w:basedOn w:val="36"/>
    <w:rsid w:val="00D0279E"/>
    <w:pPr>
      <w:jc w:val="center"/>
    </w:pPr>
    <w:rPr>
      <w:b/>
    </w:rPr>
    <w:tblPr>
      <w:tblStyleRowBandSize w:val="1"/>
      <w:tblInd w:w="0"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CellMar>
        <w:top w:w="0" w:type="dxa"/>
        <w:left w:w="108" w:type="dxa"/>
        <w:bottom w:w="0" w:type="dxa"/>
        <w:right w:w="108" w:type="dxa"/>
      </w:tblCellMar>
    </w:tblPr>
    <w:tcPr>
      <w:shd w:val="clear" w:color="auto" w:fill="E6E6E6"/>
    </w:tcPr>
    <w:tblStylePr w:type="firstRow">
      <w:rPr>
        <w:b/>
        <w:bCs/>
        <w:i/>
        <w:iCs/>
        <w:color w:val="auto"/>
      </w:rPr>
      <w:tblPr/>
      <w:tcPr>
        <w:tcBorders>
          <w:bottom w:val="single" w:sz="6" w:space="0" w:color="000000"/>
          <w:tl2br w:val="none" w:sz="0" w:space="0" w:color="auto"/>
          <w:tr2bl w:val="none" w:sz="0" w:space="0" w:color="auto"/>
        </w:tcBorders>
        <w:shd w:val="pct20" w:color="00000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6">
    <w:name w:val="Table Classic 3"/>
    <w:basedOn w:val="a2"/>
    <w:rsid w:val="00D0279E"/>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27">
    <w:name w:val="Table Simple 2"/>
    <w:basedOn w:val="a2"/>
    <w:rsid w:val="00D0279E"/>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FR2">
    <w:name w:val="FR2"/>
    <w:rsid w:val="00D0279E"/>
    <w:pPr>
      <w:widowControl w:val="0"/>
      <w:autoSpaceDE w:val="0"/>
      <w:autoSpaceDN w:val="0"/>
      <w:adjustRightInd w:val="0"/>
      <w:ind w:left="2320"/>
    </w:pPr>
    <w:rPr>
      <w:rFonts w:ascii="Arial" w:hAnsi="Arial" w:cs="Arial"/>
      <w:noProof/>
      <w:sz w:val="28"/>
      <w:szCs w:val="28"/>
    </w:rPr>
  </w:style>
  <w:style w:type="paragraph" w:customStyle="1" w:styleId="FR3">
    <w:name w:val="FR3"/>
    <w:rsid w:val="00D0279E"/>
    <w:pPr>
      <w:widowControl w:val="0"/>
      <w:autoSpaceDE w:val="0"/>
      <w:autoSpaceDN w:val="0"/>
      <w:adjustRightInd w:val="0"/>
      <w:ind w:left="2320"/>
    </w:pPr>
    <w:rPr>
      <w:rFonts w:ascii="Arial" w:hAnsi="Arial" w:cs="Arial"/>
      <w:i/>
      <w:iCs/>
      <w:noProof/>
      <w:sz w:val="24"/>
      <w:szCs w:val="24"/>
    </w:rPr>
  </w:style>
  <w:style w:type="paragraph" w:customStyle="1" w:styleId="FR4">
    <w:name w:val="FR4"/>
    <w:rsid w:val="00D0279E"/>
    <w:pPr>
      <w:widowControl w:val="0"/>
      <w:autoSpaceDE w:val="0"/>
      <w:autoSpaceDN w:val="0"/>
      <w:adjustRightInd w:val="0"/>
      <w:spacing w:before="40"/>
      <w:jc w:val="right"/>
    </w:pPr>
    <w:rPr>
      <w:rFonts w:ascii="Arial" w:hAnsi="Arial" w:cs="Arial"/>
      <w:b/>
      <w:bCs/>
      <w:sz w:val="16"/>
      <w:szCs w:val="16"/>
    </w:rPr>
  </w:style>
  <w:style w:type="character" w:styleId="affd">
    <w:name w:val="FollowedHyperlink"/>
    <w:rsid w:val="00D0279E"/>
    <w:rPr>
      <w:color w:val="800080"/>
      <w:u w:val="single"/>
    </w:rPr>
  </w:style>
  <w:style w:type="paragraph" w:customStyle="1" w:styleId="140">
    <w:name w:val="14 полуторный"/>
    <w:basedOn w:val="a0"/>
    <w:rsid w:val="00D0279E"/>
    <w:pPr>
      <w:spacing w:line="360" w:lineRule="auto"/>
      <w:ind w:firstLine="709"/>
      <w:jc w:val="both"/>
    </w:pPr>
    <w:rPr>
      <w:sz w:val="28"/>
      <w:szCs w:val="24"/>
      <w:lang w:eastAsia="ru-RU"/>
    </w:rPr>
  </w:style>
  <w:style w:type="paragraph" w:styleId="28">
    <w:name w:val="toc 2"/>
    <w:basedOn w:val="a0"/>
    <w:next w:val="a0"/>
    <w:autoRedefine/>
    <w:rsid w:val="00D0279E"/>
    <w:pPr>
      <w:ind w:left="320"/>
    </w:pPr>
    <w:rPr>
      <w:sz w:val="32"/>
      <w:szCs w:val="24"/>
      <w:lang w:eastAsia="ru-RU"/>
    </w:rPr>
  </w:style>
  <w:style w:type="character" w:customStyle="1" w:styleId="WW8Num3z1">
    <w:name w:val="WW8Num3z1"/>
    <w:rsid w:val="00D0279E"/>
    <w:rPr>
      <w:b w:val="0"/>
    </w:rPr>
  </w:style>
  <w:style w:type="character" w:customStyle="1" w:styleId="WW8Num6z0">
    <w:name w:val="WW8Num6z0"/>
    <w:rsid w:val="00D0279E"/>
    <w:rPr>
      <w:sz w:val="28"/>
    </w:rPr>
  </w:style>
  <w:style w:type="character" w:customStyle="1" w:styleId="WW8Num8z1">
    <w:name w:val="WW8Num8z1"/>
    <w:rsid w:val="00D0279E"/>
    <w:rPr>
      <w:b w:val="0"/>
    </w:rPr>
  </w:style>
  <w:style w:type="character" w:customStyle="1" w:styleId="WW8Num9z1">
    <w:name w:val="WW8Num9z1"/>
    <w:rsid w:val="00D0279E"/>
    <w:rPr>
      <w:b w:val="0"/>
    </w:rPr>
  </w:style>
  <w:style w:type="character" w:customStyle="1" w:styleId="WW8Num11z0">
    <w:name w:val="WW8Num11z0"/>
    <w:rsid w:val="00D0279E"/>
    <w:rPr>
      <w:sz w:val="28"/>
    </w:rPr>
  </w:style>
  <w:style w:type="character" w:customStyle="1" w:styleId="WW8Num14z0">
    <w:name w:val="WW8Num14z0"/>
    <w:rsid w:val="00D0279E"/>
    <w:rPr>
      <w:sz w:val="28"/>
    </w:rPr>
  </w:style>
  <w:style w:type="character" w:customStyle="1" w:styleId="WW8Num15z0">
    <w:name w:val="WW8Num15z0"/>
    <w:rsid w:val="00D0279E"/>
    <w:rPr>
      <w:sz w:val="28"/>
      <w:szCs w:val="28"/>
    </w:rPr>
  </w:style>
  <w:style w:type="character" w:customStyle="1" w:styleId="WW8Num15z1">
    <w:name w:val="WW8Num15z1"/>
    <w:rsid w:val="00D0279E"/>
    <w:rPr>
      <w:b w:val="0"/>
    </w:rPr>
  </w:style>
  <w:style w:type="character" w:customStyle="1" w:styleId="WW8Num16z0">
    <w:name w:val="WW8Num16z0"/>
    <w:rsid w:val="00D0279E"/>
    <w:rPr>
      <w:b w:val="0"/>
    </w:rPr>
  </w:style>
  <w:style w:type="character" w:customStyle="1" w:styleId="WW-Absatz-Standardschriftart">
    <w:name w:val="WW-Absatz-Standardschriftart"/>
    <w:rsid w:val="00D0279E"/>
  </w:style>
  <w:style w:type="character" w:customStyle="1" w:styleId="WW8Num5z1">
    <w:name w:val="WW8Num5z1"/>
    <w:rsid w:val="00D0279E"/>
    <w:rPr>
      <w:b w:val="0"/>
    </w:rPr>
  </w:style>
  <w:style w:type="character" w:customStyle="1" w:styleId="WW8Num9z0">
    <w:name w:val="WW8Num9z0"/>
    <w:rsid w:val="00D0279E"/>
    <w:rPr>
      <w:sz w:val="28"/>
    </w:rPr>
  </w:style>
  <w:style w:type="character" w:customStyle="1" w:styleId="WW8Num11z1">
    <w:name w:val="WW8Num11z1"/>
    <w:rsid w:val="00D0279E"/>
    <w:rPr>
      <w:b w:val="0"/>
    </w:rPr>
  </w:style>
  <w:style w:type="character" w:customStyle="1" w:styleId="WW8Num13z1">
    <w:name w:val="WW8Num13z1"/>
    <w:rsid w:val="00D0279E"/>
    <w:rPr>
      <w:b w:val="0"/>
    </w:rPr>
  </w:style>
  <w:style w:type="character" w:customStyle="1" w:styleId="WW8Num17z0">
    <w:name w:val="WW8Num17z0"/>
    <w:rsid w:val="00D0279E"/>
    <w:rPr>
      <w:sz w:val="28"/>
    </w:rPr>
  </w:style>
  <w:style w:type="character" w:customStyle="1" w:styleId="WW8Num19z1">
    <w:name w:val="WW8Num19z1"/>
    <w:rsid w:val="00D0279E"/>
    <w:rPr>
      <w:b w:val="0"/>
    </w:rPr>
  </w:style>
  <w:style w:type="character" w:customStyle="1" w:styleId="WW8Num22z0">
    <w:name w:val="WW8Num22z0"/>
    <w:rsid w:val="00D0279E"/>
    <w:rPr>
      <w:sz w:val="28"/>
    </w:rPr>
  </w:style>
  <w:style w:type="character" w:customStyle="1" w:styleId="WW8Num23z0">
    <w:name w:val="WW8Num23z0"/>
    <w:rsid w:val="00D0279E"/>
    <w:rPr>
      <w:sz w:val="28"/>
      <w:szCs w:val="28"/>
    </w:rPr>
  </w:style>
  <w:style w:type="character" w:customStyle="1" w:styleId="WW8Num23z1">
    <w:name w:val="WW8Num23z1"/>
    <w:rsid w:val="00D0279E"/>
    <w:rPr>
      <w:b w:val="0"/>
    </w:rPr>
  </w:style>
  <w:style w:type="character" w:customStyle="1" w:styleId="WW8Num26z0">
    <w:name w:val="WW8Num26z0"/>
    <w:rsid w:val="00D0279E"/>
    <w:rPr>
      <w:b w:val="0"/>
    </w:rPr>
  </w:style>
  <w:style w:type="character" w:customStyle="1" w:styleId="WW8Num28z0">
    <w:name w:val="WW8Num28z0"/>
    <w:rsid w:val="00D0279E"/>
    <w:rPr>
      <w:b w:val="0"/>
    </w:rPr>
  </w:style>
  <w:style w:type="character" w:customStyle="1" w:styleId="WW8Num35z0">
    <w:name w:val="WW8Num35z0"/>
    <w:rsid w:val="00D0279E"/>
    <w:rPr>
      <w:rFonts w:ascii="Times New Roman" w:eastAsia="Times New Roman" w:hAnsi="Times New Roman" w:cs="Times New Roman"/>
    </w:rPr>
  </w:style>
  <w:style w:type="character" w:customStyle="1" w:styleId="WW-">
    <w:name w:val="WW-Основной шрифт абзаца"/>
    <w:rsid w:val="00D0279E"/>
  </w:style>
  <w:style w:type="paragraph" w:customStyle="1" w:styleId="affe">
    <w:name w:val="Заголовок"/>
    <w:basedOn w:val="a0"/>
    <w:next w:val="a6"/>
    <w:rsid w:val="00D0279E"/>
    <w:pPr>
      <w:keepNext/>
      <w:suppressAutoHyphens/>
      <w:spacing w:before="240" w:after="120"/>
    </w:pPr>
    <w:rPr>
      <w:rFonts w:ascii="Arial" w:eastAsia="Tahoma" w:hAnsi="Arial" w:cs="Tahoma"/>
      <w:sz w:val="28"/>
      <w:szCs w:val="28"/>
      <w:lang w:eastAsia="ar-SA"/>
    </w:rPr>
  </w:style>
  <w:style w:type="paragraph" w:customStyle="1" w:styleId="WW-0">
    <w:name w:val="WW-Заголовок"/>
    <w:basedOn w:val="a0"/>
    <w:next w:val="a6"/>
    <w:rsid w:val="00D0279E"/>
    <w:pPr>
      <w:keepNext/>
      <w:suppressAutoHyphens/>
      <w:spacing w:before="240" w:after="120"/>
    </w:pPr>
    <w:rPr>
      <w:rFonts w:ascii="Tahoma" w:eastAsia="Tahoma" w:hAnsi="Tahoma" w:cs="Tahoma"/>
      <w:sz w:val="28"/>
      <w:szCs w:val="28"/>
      <w:lang w:eastAsia="ar-SA"/>
    </w:rPr>
  </w:style>
  <w:style w:type="paragraph" w:customStyle="1" w:styleId="afff">
    <w:name w:val="Содержимое врезки"/>
    <w:basedOn w:val="a6"/>
    <w:rsid w:val="00D0279E"/>
    <w:pPr>
      <w:framePr w:w="0" w:hRule="auto" w:hSpace="0" w:wrap="auto" w:vAnchor="margin" w:hAnchor="text" w:xAlign="left" w:yAlign="inline"/>
      <w:suppressAutoHyphens/>
      <w:spacing w:after="120"/>
      <w:jc w:val="left"/>
    </w:pPr>
    <w:rPr>
      <w:szCs w:val="24"/>
      <w:lang w:val="ru-RU" w:eastAsia="ar-SA"/>
    </w:rPr>
  </w:style>
  <w:style w:type="paragraph" w:customStyle="1" w:styleId="WW-1">
    <w:name w:val="WW-Содержимое врезки"/>
    <w:basedOn w:val="a6"/>
    <w:rsid w:val="00D0279E"/>
    <w:pPr>
      <w:framePr w:w="0" w:hRule="auto" w:hSpace="0" w:wrap="auto" w:vAnchor="margin" w:hAnchor="text" w:xAlign="left" w:yAlign="inline"/>
      <w:suppressAutoHyphens/>
      <w:spacing w:after="120"/>
      <w:jc w:val="left"/>
    </w:pPr>
    <w:rPr>
      <w:szCs w:val="24"/>
      <w:lang w:val="ru-RU" w:eastAsia="ar-SA"/>
    </w:rPr>
  </w:style>
  <w:style w:type="paragraph" w:styleId="afff0">
    <w:name w:val="Document Map"/>
    <w:basedOn w:val="a0"/>
    <w:semiHidden/>
    <w:rsid w:val="00D0279E"/>
    <w:pPr>
      <w:shd w:val="clear" w:color="auto" w:fill="000080"/>
    </w:pPr>
    <w:rPr>
      <w:rFonts w:ascii="Tahoma" w:hAnsi="Tahoma" w:cs="Tahoma"/>
      <w:lang w:eastAsia="ru-RU"/>
    </w:rPr>
  </w:style>
  <w:style w:type="character" w:customStyle="1" w:styleId="ReportHead0">
    <w:name w:val="Report_Head Знак"/>
    <w:link w:val="ReportHead"/>
    <w:locked/>
    <w:rsid w:val="00E520EA"/>
    <w:rPr>
      <w:sz w:val="28"/>
      <w:szCs w:val="24"/>
      <w:lang w:val="ru-RU" w:eastAsia="ru-RU" w:bidi="ar-SA"/>
    </w:rPr>
  </w:style>
  <w:style w:type="paragraph" w:styleId="afff1">
    <w:name w:val="TOC Heading"/>
    <w:basedOn w:val="1"/>
    <w:next w:val="a0"/>
    <w:qFormat/>
    <w:rsid w:val="00E520EA"/>
    <w:pPr>
      <w:keepLines/>
      <w:spacing w:before="480" w:after="0" w:line="276" w:lineRule="auto"/>
      <w:outlineLvl w:val="9"/>
    </w:pPr>
    <w:rPr>
      <w:rFonts w:ascii="Cambria" w:hAnsi="Cambria"/>
      <w:color w:val="365F91"/>
      <w:kern w:val="0"/>
      <w:sz w:val="28"/>
      <w:szCs w:val="28"/>
      <w:lang w:val="ru-RU" w:eastAsia="ru-RU"/>
    </w:rPr>
  </w:style>
  <w:style w:type="paragraph" w:styleId="37">
    <w:name w:val="toc 3"/>
    <w:basedOn w:val="a0"/>
    <w:next w:val="a0"/>
    <w:autoRedefine/>
    <w:unhideWhenUsed/>
    <w:rsid w:val="00E520EA"/>
    <w:pPr>
      <w:spacing w:after="200" w:line="276" w:lineRule="auto"/>
      <w:ind w:left="440"/>
    </w:pPr>
    <w:rPr>
      <w:rFonts w:eastAsia="Calibri"/>
      <w:sz w:val="24"/>
      <w:szCs w:val="22"/>
    </w:rPr>
  </w:style>
  <w:style w:type="numbering" w:customStyle="1" w:styleId="18">
    <w:name w:val="Нет списка1"/>
    <w:next w:val="a3"/>
    <w:semiHidden/>
    <w:rsid w:val="008669E9"/>
  </w:style>
  <w:style w:type="character" w:customStyle="1" w:styleId="90">
    <w:name w:val="Заголовок 9 Знак"/>
    <w:link w:val="9"/>
    <w:rsid w:val="008669E9"/>
    <w:rPr>
      <w:sz w:val="28"/>
    </w:rPr>
  </w:style>
  <w:style w:type="numbering" w:customStyle="1" w:styleId="110">
    <w:name w:val="Нет списка11"/>
    <w:next w:val="a3"/>
    <w:semiHidden/>
    <w:rsid w:val="008669E9"/>
  </w:style>
  <w:style w:type="table" w:customStyle="1" w:styleId="19">
    <w:name w:val="Сетка таблицы1"/>
    <w:basedOn w:val="a2"/>
    <w:next w:val="ad"/>
    <w:rsid w:val="008669E9"/>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5">
    <w:name w:val="Основной текст 3 Знак"/>
    <w:link w:val="34"/>
    <w:rsid w:val="008669E9"/>
    <w:rPr>
      <w:sz w:val="28"/>
    </w:rPr>
  </w:style>
  <w:style w:type="character" w:customStyle="1" w:styleId="33">
    <w:name w:val="Основной текст с отступом 3 Знак"/>
    <w:link w:val="32"/>
    <w:rsid w:val="008669E9"/>
    <w:rPr>
      <w:sz w:val="24"/>
    </w:rPr>
  </w:style>
  <w:style w:type="numbering" w:customStyle="1" w:styleId="29">
    <w:name w:val="Нет списка2"/>
    <w:next w:val="a3"/>
    <w:semiHidden/>
    <w:rsid w:val="008669E9"/>
  </w:style>
  <w:style w:type="table" w:customStyle="1" w:styleId="111">
    <w:name w:val="Сетка таблицы11"/>
    <w:basedOn w:val="a2"/>
    <w:next w:val="ad"/>
    <w:rsid w:val="008669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
    <w:name w:val="Нет списка3"/>
    <w:next w:val="a3"/>
    <w:semiHidden/>
    <w:rsid w:val="009073EE"/>
  </w:style>
  <w:style w:type="numbering" w:customStyle="1" w:styleId="120">
    <w:name w:val="Нет списка12"/>
    <w:next w:val="a3"/>
    <w:semiHidden/>
    <w:rsid w:val="009073EE"/>
  </w:style>
  <w:style w:type="table" w:customStyle="1" w:styleId="2a">
    <w:name w:val="Сетка таблицы2"/>
    <w:basedOn w:val="a2"/>
    <w:next w:val="ad"/>
    <w:rsid w:val="009073EE"/>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
    <w:name w:val="Нет списка21"/>
    <w:next w:val="a3"/>
    <w:semiHidden/>
    <w:rsid w:val="009073EE"/>
  </w:style>
  <w:style w:type="table" w:customStyle="1" w:styleId="121">
    <w:name w:val="Сетка таблицы12"/>
    <w:basedOn w:val="a2"/>
    <w:next w:val="ad"/>
    <w:rsid w:val="009073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
    <w:name w:val="Нет списка31"/>
    <w:next w:val="a3"/>
    <w:semiHidden/>
    <w:rsid w:val="009073EE"/>
  </w:style>
</w:styles>
</file>

<file path=word/webSettings.xml><?xml version="1.0" encoding="utf-8"?>
<w:webSettings xmlns:r="http://schemas.openxmlformats.org/officeDocument/2006/relationships" xmlns:w="http://schemas.openxmlformats.org/wordprocessingml/2006/main">
  <w:divs>
    <w:div w:id="732509560">
      <w:bodyDiv w:val="1"/>
      <w:marLeft w:val="0"/>
      <w:marRight w:val="0"/>
      <w:marTop w:val="0"/>
      <w:marBottom w:val="0"/>
      <w:divBdr>
        <w:top w:val="none" w:sz="0" w:space="0" w:color="auto"/>
        <w:left w:val="none" w:sz="0" w:space="0" w:color="auto"/>
        <w:bottom w:val="none" w:sz="0" w:space="0" w:color="auto"/>
        <w:right w:val="none" w:sz="0" w:space="0" w:color="auto"/>
      </w:divBdr>
    </w:div>
    <w:div w:id="1973708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99" Type="http://schemas.openxmlformats.org/officeDocument/2006/relationships/image" Target="media/image293.wmf"/><Relationship Id="rId21" Type="http://schemas.openxmlformats.org/officeDocument/2006/relationships/image" Target="media/image15.wmf"/><Relationship Id="rId63" Type="http://schemas.openxmlformats.org/officeDocument/2006/relationships/image" Target="media/image57.wmf"/><Relationship Id="rId159" Type="http://schemas.openxmlformats.org/officeDocument/2006/relationships/image" Target="media/image153.wmf"/><Relationship Id="rId324" Type="http://schemas.openxmlformats.org/officeDocument/2006/relationships/image" Target="media/image318.wmf"/><Relationship Id="rId366" Type="http://schemas.openxmlformats.org/officeDocument/2006/relationships/image" Target="media/image360.wmf"/><Relationship Id="rId531" Type="http://schemas.openxmlformats.org/officeDocument/2006/relationships/image" Target="media/image525.wmf"/><Relationship Id="rId170" Type="http://schemas.openxmlformats.org/officeDocument/2006/relationships/image" Target="media/image164.wmf"/><Relationship Id="rId226" Type="http://schemas.openxmlformats.org/officeDocument/2006/relationships/image" Target="media/image220.wmf"/><Relationship Id="rId433" Type="http://schemas.openxmlformats.org/officeDocument/2006/relationships/image" Target="media/image427.wmf"/><Relationship Id="rId268" Type="http://schemas.openxmlformats.org/officeDocument/2006/relationships/image" Target="media/image262.wmf"/><Relationship Id="rId475" Type="http://schemas.openxmlformats.org/officeDocument/2006/relationships/image" Target="media/image469.wmf"/><Relationship Id="rId32" Type="http://schemas.openxmlformats.org/officeDocument/2006/relationships/image" Target="media/image26.wmf"/><Relationship Id="rId74" Type="http://schemas.openxmlformats.org/officeDocument/2006/relationships/image" Target="media/image68.wmf"/><Relationship Id="rId128" Type="http://schemas.openxmlformats.org/officeDocument/2006/relationships/image" Target="media/image122.wmf"/><Relationship Id="rId335" Type="http://schemas.openxmlformats.org/officeDocument/2006/relationships/image" Target="media/image329.wmf"/><Relationship Id="rId377" Type="http://schemas.openxmlformats.org/officeDocument/2006/relationships/image" Target="media/image371.wmf"/><Relationship Id="rId500" Type="http://schemas.openxmlformats.org/officeDocument/2006/relationships/image" Target="media/image494.wmf"/><Relationship Id="rId542" Type="http://schemas.openxmlformats.org/officeDocument/2006/relationships/oleObject" Target="embeddings/oleObject2.bin"/><Relationship Id="rId5" Type="http://schemas.openxmlformats.org/officeDocument/2006/relationships/footnotes" Target="footnotes.xml"/><Relationship Id="rId181" Type="http://schemas.openxmlformats.org/officeDocument/2006/relationships/image" Target="media/image175.wmf"/><Relationship Id="rId237" Type="http://schemas.openxmlformats.org/officeDocument/2006/relationships/image" Target="media/image231.wmf"/><Relationship Id="rId402" Type="http://schemas.openxmlformats.org/officeDocument/2006/relationships/image" Target="media/image396.wmf"/><Relationship Id="rId279" Type="http://schemas.openxmlformats.org/officeDocument/2006/relationships/image" Target="media/image273.wmf"/><Relationship Id="rId444" Type="http://schemas.openxmlformats.org/officeDocument/2006/relationships/image" Target="media/image438.wmf"/><Relationship Id="rId486" Type="http://schemas.openxmlformats.org/officeDocument/2006/relationships/image" Target="media/image480.wmf"/><Relationship Id="rId43" Type="http://schemas.openxmlformats.org/officeDocument/2006/relationships/image" Target="media/image37.wmf"/><Relationship Id="rId139" Type="http://schemas.openxmlformats.org/officeDocument/2006/relationships/image" Target="media/image133.wmf"/><Relationship Id="rId290" Type="http://schemas.openxmlformats.org/officeDocument/2006/relationships/image" Target="media/image284.wmf"/><Relationship Id="rId304" Type="http://schemas.openxmlformats.org/officeDocument/2006/relationships/image" Target="media/image298.wmf"/><Relationship Id="rId346" Type="http://schemas.openxmlformats.org/officeDocument/2006/relationships/image" Target="media/image340.wmf"/><Relationship Id="rId388" Type="http://schemas.openxmlformats.org/officeDocument/2006/relationships/image" Target="media/image382.wmf"/><Relationship Id="rId511" Type="http://schemas.openxmlformats.org/officeDocument/2006/relationships/image" Target="media/image505.wmf"/><Relationship Id="rId553" Type="http://schemas.microsoft.com/office/2007/relationships/stylesWithEffects" Target="stylesWithEffects.xml"/><Relationship Id="rId85" Type="http://schemas.openxmlformats.org/officeDocument/2006/relationships/image" Target="media/image79.wmf"/><Relationship Id="rId150" Type="http://schemas.openxmlformats.org/officeDocument/2006/relationships/image" Target="media/image144.wmf"/><Relationship Id="rId192" Type="http://schemas.openxmlformats.org/officeDocument/2006/relationships/image" Target="media/image186.wmf"/><Relationship Id="rId206" Type="http://schemas.openxmlformats.org/officeDocument/2006/relationships/image" Target="media/image200.wmf"/><Relationship Id="rId413" Type="http://schemas.openxmlformats.org/officeDocument/2006/relationships/image" Target="media/image407.wmf"/><Relationship Id="rId248" Type="http://schemas.openxmlformats.org/officeDocument/2006/relationships/image" Target="media/image242.wmf"/><Relationship Id="rId455" Type="http://schemas.openxmlformats.org/officeDocument/2006/relationships/image" Target="media/image449.wmf"/><Relationship Id="rId497" Type="http://schemas.openxmlformats.org/officeDocument/2006/relationships/image" Target="media/image491.wmf"/><Relationship Id="rId12" Type="http://schemas.openxmlformats.org/officeDocument/2006/relationships/image" Target="media/image6.wmf"/><Relationship Id="rId108" Type="http://schemas.openxmlformats.org/officeDocument/2006/relationships/image" Target="media/image102.wmf"/><Relationship Id="rId315" Type="http://schemas.openxmlformats.org/officeDocument/2006/relationships/image" Target="media/image309.wmf"/><Relationship Id="rId357" Type="http://schemas.openxmlformats.org/officeDocument/2006/relationships/image" Target="media/image351.wmf"/><Relationship Id="rId522" Type="http://schemas.openxmlformats.org/officeDocument/2006/relationships/image" Target="media/image516.wmf"/><Relationship Id="rId54" Type="http://schemas.openxmlformats.org/officeDocument/2006/relationships/image" Target="media/image48.wmf"/><Relationship Id="rId96" Type="http://schemas.openxmlformats.org/officeDocument/2006/relationships/image" Target="media/image90.wmf"/><Relationship Id="rId161" Type="http://schemas.openxmlformats.org/officeDocument/2006/relationships/image" Target="media/image155.wmf"/><Relationship Id="rId217" Type="http://schemas.openxmlformats.org/officeDocument/2006/relationships/image" Target="media/image211.wmf"/><Relationship Id="rId399" Type="http://schemas.openxmlformats.org/officeDocument/2006/relationships/image" Target="media/image393.wmf"/><Relationship Id="rId259" Type="http://schemas.openxmlformats.org/officeDocument/2006/relationships/image" Target="media/image253.wmf"/><Relationship Id="rId424" Type="http://schemas.openxmlformats.org/officeDocument/2006/relationships/image" Target="media/image418.wmf"/><Relationship Id="rId466" Type="http://schemas.openxmlformats.org/officeDocument/2006/relationships/image" Target="media/image460.wmf"/><Relationship Id="rId23" Type="http://schemas.openxmlformats.org/officeDocument/2006/relationships/image" Target="media/image17.wmf"/><Relationship Id="rId119" Type="http://schemas.openxmlformats.org/officeDocument/2006/relationships/image" Target="media/image113.wmf"/><Relationship Id="rId270" Type="http://schemas.openxmlformats.org/officeDocument/2006/relationships/image" Target="media/image264.wmf"/><Relationship Id="rId326" Type="http://schemas.openxmlformats.org/officeDocument/2006/relationships/image" Target="media/image320.wmf"/><Relationship Id="rId533" Type="http://schemas.openxmlformats.org/officeDocument/2006/relationships/image" Target="media/image527.wmf"/><Relationship Id="rId65" Type="http://schemas.openxmlformats.org/officeDocument/2006/relationships/image" Target="media/image59.wmf"/><Relationship Id="rId130" Type="http://schemas.openxmlformats.org/officeDocument/2006/relationships/image" Target="media/image124.wmf"/><Relationship Id="rId368" Type="http://schemas.openxmlformats.org/officeDocument/2006/relationships/image" Target="media/image362.wmf"/><Relationship Id="rId172" Type="http://schemas.openxmlformats.org/officeDocument/2006/relationships/image" Target="media/image166.wmf"/><Relationship Id="rId228" Type="http://schemas.openxmlformats.org/officeDocument/2006/relationships/image" Target="media/image222.wmf"/><Relationship Id="rId435" Type="http://schemas.openxmlformats.org/officeDocument/2006/relationships/image" Target="media/image429.wmf"/><Relationship Id="rId477" Type="http://schemas.openxmlformats.org/officeDocument/2006/relationships/image" Target="media/image471.wmf"/><Relationship Id="rId281" Type="http://schemas.openxmlformats.org/officeDocument/2006/relationships/image" Target="media/image275.wmf"/><Relationship Id="rId337" Type="http://schemas.openxmlformats.org/officeDocument/2006/relationships/image" Target="media/image331.wmf"/><Relationship Id="rId502" Type="http://schemas.openxmlformats.org/officeDocument/2006/relationships/image" Target="media/image496.wmf"/><Relationship Id="rId34" Type="http://schemas.openxmlformats.org/officeDocument/2006/relationships/image" Target="media/image28.wmf"/><Relationship Id="rId76" Type="http://schemas.openxmlformats.org/officeDocument/2006/relationships/image" Target="media/image70.wmf"/><Relationship Id="rId141" Type="http://schemas.openxmlformats.org/officeDocument/2006/relationships/image" Target="media/image135.wmf"/><Relationship Id="rId379" Type="http://schemas.openxmlformats.org/officeDocument/2006/relationships/image" Target="media/image373.wmf"/><Relationship Id="rId544" Type="http://schemas.openxmlformats.org/officeDocument/2006/relationships/oleObject" Target="embeddings/oleObject3.bin"/><Relationship Id="rId7" Type="http://schemas.openxmlformats.org/officeDocument/2006/relationships/image" Target="media/image1.wmf"/><Relationship Id="rId183" Type="http://schemas.openxmlformats.org/officeDocument/2006/relationships/image" Target="media/image177.wmf"/><Relationship Id="rId239" Type="http://schemas.openxmlformats.org/officeDocument/2006/relationships/image" Target="media/image233.wmf"/><Relationship Id="rId390" Type="http://schemas.openxmlformats.org/officeDocument/2006/relationships/image" Target="media/image384.wmf"/><Relationship Id="rId404" Type="http://schemas.openxmlformats.org/officeDocument/2006/relationships/image" Target="media/image398.wmf"/><Relationship Id="rId446" Type="http://schemas.openxmlformats.org/officeDocument/2006/relationships/image" Target="media/image440.wmf"/><Relationship Id="rId250" Type="http://schemas.openxmlformats.org/officeDocument/2006/relationships/image" Target="media/image244.wmf"/><Relationship Id="rId292" Type="http://schemas.openxmlformats.org/officeDocument/2006/relationships/image" Target="media/image286.wmf"/><Relationship Id="rId306" Type="http://schemas.openxmlformats.org/officeDocument/2006/relationships/image" Target="media/image300.wmf"/><Relationship Id="rId488" Type="http://schemas.openxmlformats.org/officeDocument/2006/relationships/image" Target="media/image482.wmf"/><Relationship Id="rId45" Type="http://schemas.openxmlformats.org/officeDocument/2006/relationships/image" Target="media/image39.wmf"/><Relationship Id="rId87" Type="http://schemas.openxmlformats.org/officeDocument/2006/relationships/image" Target="media/image81.wmf"/><Relationship Id="rId110" Type="http://schemas.openxmlformats.org/officeDocument/2006/relationships/image" Target="media/image104.wmf"/><Relationship Id="rId348" Type="http://schemas.openxmlformats.org/officeDocument/2006/relationships/image" Target="media/image342.wmf"/><Relationship Id="rId513" Type="http://schemas.openxmlformats.org/officeDocument/2006/relationships/image" Target="media/image507.wmf"/><Relationship Id="rId152" Type="http://schemas.openxmlformats.org/officeDocument/2006/relationships/image" Target="media/image146.wmf"/><Relationship Id="rId194" Type="http://schemas.openxmlformats.org/officeDocument/2006/relationships/image" Target="media/image188.wmf"/><Relationship Id="rId208" Type="http://schemas.openxmlformats.org/officeDocument/2006/relationships/image" Target="media/image202.wmf"/><Relationship Id="rId415" Type="http://schemas.openxmlformats.org/officeDocument/2006/relationships/image" Target="media/image409.wmf"/><Relationship Id="rId457" Type="http://schemas.openxmlformats.org/officeDocument/2006/relationships/image" Target="media/image451.wmf"/><Relationship Id="rId261" Type="http://schemas.openxmlformats.org/officeDocument/2006/relationships/image" Target="media/image255.wmf"/><Relationship Id="rId499" Type="http://schemas.openxmlformats.org/officeDocument/2006/relationships/image" Target="media/image493.wmf"/><Relationship Id="rId14" Type="http://schemas.openxmlformats.org/officeDocument/2006/relationships/image" Target="media/image8.wmf"/><Relationship Id="rId56" Type="http://schemas.openxmlformats.org/officeDocument/2006/relationships/image" Target="media/image50.wmf"/><Relationship Id="rId317" Type="http://schemas.openxmlformats.org/officeDocument/2006/relationships/image" Target="media/image311.wmf"/><Relationship Id="rId359" Type="http://schemas.openxmlformats.org/officeDocument/2006/relationships/image" Target="media/image353.wmf"/><Relationship Id="rId524" Type="http://schemas.openxmlformats.org/officeDocument/2006/relationships/image" Target="media/image518.wmf"/><Relationship Id="rId98" Type="http://schemas.openxmlformats.org/officeDocument/2006/relationships/image" Target="media/image92.wmf"/><Relationship Id="rId121" Type="http://schemas.openxmlformats.org/officeDocument/2006/relationships/image" Target="media/image115.wmf"/><Relationship Id="rId163" Type="http://schemas.openxmlformats.org/officeDocument/2006/relationships/image" Target="media/image157.wmf"/><Relationship Id="rId219" Type="http://schemas.openxmlformats.org/officeDocument/2006/relationships/image" Target="media/image213.wmf"/><Relationship Id="rId370" Type="http://schemas.openxmlformats.org/officeDocument/2006/relationships/image" Target="media/image364.wmf"/><Relationship Id="rId426" Type="http://schemas.openxmlformats.org/officeDocument/2006/relationships/image" Target="media/image420.wmf"/><Relationship Id="rId230" Type="http://schemas.openxmlformats.org/officeDocument/2006/relationships/image" Target="media/image224.wmf"/><Relationship Id="rId468" Type="http://schemas.openxmlformats.org/officeDocument/2006/relationships/image" Target="media/image462.wmf"/><Relationship Id="rId25" Type="http://schemas.openxmlformats.org/officeDocument/2006/relationships/image" Target="media/image19.wmf"/><Relationship Id="rId67" Type="http://schemas.openxmlformats.org/officeDocument/2006/relationships/image" Target="media/image61.wmf"/><Relationship Id="rId272" Type="http://schemas.openxmlformats.org/officeDocument/2006/relationships/image" Target="media/image266.wmf"/><Relationship Id="rId328" Type="http://schemas.openxmlformats.org/officeDocument/2006/relationships/image" Target="media/image322.wmf"/><Relationship Id="rId535" Type="http://schemas.openxmlformats.org/officeDocument/2006/relationships/hyperlink" Target="https://osu.ru/iss/lks/" TargetMode="External"/><Relationship Id="rId132" Type="http://schemas.openxmlformats.org/officeDocument/2006/relationships/image" Target="media/image126.wmf"/><Relationship Id="rId174" Type="http://schemas.openxmlformats.org/officeDocument/2006/relationships/image" Target="media/image168.wmf"/><Relationship Id="rId381" Type="http://schemas.openxmlformats.org/officeDocument/2006/relationships/image" Target="media/image375.wmf"/><Relationship Id="rId241" Type="http://schemas.openxmlformats.org/officeDocument/2006/relationships/image" Target="media/image235.wmf"/><Relationship Id="rId437" Type="http://schemas.openxmlformats.org/officeDocument/2006/relationships/image" Target="media/image431.wmf"/><Relationship Id="rId479" Type="http://schemas.openxmlformats.org/officeDocument/2006/relationships/image" Target="media/image473.w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262" Type="http://schemas.openxmlformats.org/officeDocument/2006/relationships/image" Target="media/image256.wmf"/><Relationship Id="rId283" Type="http://schemas.openxmlformats.org/officeDocument/2006/relationships/image" Target="media/image277.wmf"/><Relationship Id="rId318" Type="http://schemas.openxmlformats.org/officeDocument/2006/relationships/image" Target="media/image312.wmf"/><Relationship Id="rId339" Type="http://schemas.openxmlformats.org/officeDocument/2006/relationships/image" Target="media/image333.wmf"/><Relationship Id="rId490" Type="http://schemas.openxmlformats.org/officeDocument/2006/relationships/image" Target="media/image484.wmf"/><Relationship Id="rId504" Type="http://schemas.openxmlformats.org/officeDocument/2006/relationships/image" Target="media/image498.wmf"/><Relationship Id="rId525" Type="http://schemas.openxmlformats.org/officeDocument/2006/relationships/image" Target="media/image519.wmf"/><Relationship Id="rId546" Type="http://schemas.openxmlformats.org/officeDocument/2006/relationships/oleObject" Target="embeddings/oleObject4.bin"/><Relationship Id="rId78" Type="http://schemas.openxmlformats.org/officeDocument/2006/relationships/image" Target="media/image72.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64" Type="http://schemas.openxmlformats.org/officeDocument/2006/relationships/image" Target="media/image158.wmf"/><Relationship Id="rId185" Type="http://schemas.openxmlformats.org/officeDocument/2006/relationships/image" Target="media/image179.wmf"/><Relationship Id="rId350" Type="http://schemas.openxmlformats.org/officeDocument/2006/relationships/image" Target="media/image344.wmf"/><Relationship Id="rId371" Type="http://schemas.openxmlformats.org/officeDocument/2006/relationships/image" Target="media/image365.wmf"/><Relationship Id="rId406" Type="http://schemas.openxmlformats.org/officeDocument/2006/relationships/image" Target="media/image400.wmf"/><Relationship Id="rId9" Type="http://schemas.openxmlformats.org/officeDocument/2006/relationships/image" Target="media/image3.wmf"/><Relationship Id="rId210" Type="http://schemas.openxmlformats.org/officeDocument/2006/relationships/image" Target="media/image204.wmf"/><Relationship Id="rId392" Type="http://schemas.openxmlformats.org/officeDocument/2006/relationships/image" Target="media/image386.wmf"/><Relationship Id="rId427" Type="http://schemas.openxmlformats.org/officeDocument/2006/relationships/image" Target="media/image421.wmf"/><Relationship Id="rId448" Type="http://schemas.openxmlformats.org/officeDocument/2006/relationships/image" Target="media/image442.wmf"/><Relationship Id="rId469" Type="http://schemas.openxmlformats.org/officeDocument/2006/relationships/image" Target="media/image463.wmf"/><Relationship Id="rId26" Type="http://schemas.openxmlformats.org/officeDocument/2006/relationships/image" Target="media/image20.wmf"/><Relationship Id="rId231" Type="http://schemas.openxmlformats.org/officeDocument/2006/relationships/image" Target="media/image225.wmf"/><Relationship Id="rId252" Type="http://schemas.openxmlformats.org/officeDocument/2006/relationships/image" Target="media/image246.wmf"/><Relationship Id="rId273" Type="http://schemas.openxmlformats.org/officeDocument/2006/relationships/image" Target="media/image267.wmf"/><Relationship Id="rId294" Type="http://schemas.openxmlformats.org/officeDocument/2006/relationships/image" Target="media/image288.wmf"/><Relationship Id="rId308" Type="http://schemas.openxmlformats.org/officeDocument/2006/relationships/image" Target="media/image302.wmf"/><Relationship Id="rId329" Type="http://schemas.openxmlformats.org/officeDocument/2006/relationships/image" Target="media/image323.wmf"/><Relationship Id="rId480" Type="http://schemas.openxmlformats.org/officeDocument/2006/relationships/image" Target="media/image474.wmf"/><Relationship Id="rId515" Type="http://schemas.openxmlformats.org/officeDocument/2006/relationships/image" Target="media/image509.wmf"/><Relationship Id="rId536" Type="http://schemas.openxmlformats.org/officeDocument/2006/relationships/hyperlink" Target="https://osu.ru/iss/lks/" TargetMode="External"/><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wmf"/><Relationship Id="rId175" Type="http://schemas.openxmlformats.org/officeDocument/2006/relationships/image" Target="media/image169.wmf"/><Relationship Id="rId340" Type="http://schemas.openxmlformats.org/officeDocument/2006/relationships/image" Target="media/image334.wmf"/><Relationship Id="rId361" Type="http://schemas.openxmlformats.org/officeDocument/2006/relationships/image" Target="media/image355.wmf"/><Relationship Id="rId196" Type="http://schemas.openxmlformats.org/officeDocument/2006/relationships/image" Target="media/image190.wmf"/><Relationship Id="rId200" Type="http://schemas.openxmlformats.org/officeDocument/2006/relationships/image" Target="media/image194.wmf"/><Relationship Id="rId382" Type="http://schemas.openxmlformats.org/officeDocument/2006/relationships/image" Target="media/image376.wmf"/><Relationship Id="rId417" Type="http://schemas.openxmlformats.org/officeDocument/2006/relationships/image" Target="media/image411.wmf"/><Relationship Id="rId438" Type="http://schemas.openxmlformats.org/officeDocument/2006/relationships/image" Target="media/image432.wmf"/><Relationship Id="rId459" Type="http://schemas.openxmlformats.org/officeDocument/2006/relationships/image" Target="media/image453.wmf"/><Relationship Id="rId16" Type="http://schemas.openxmlformats.org/officeDocument/2006/relationships/image" Target="media/image10.wmf"/><Relationship Id="rId221" Type="http://schemas.openxmlformats.org/officeDocument/2006/relationships/image" Target="media/image215.wmf"/><Relationship Id="rId242" Type="http://schemas.openxmlformats.org/officeDocument/2006/relationships/image" Target="media/image236.wmf"/><Relationship Id="rId263" Type="http://schemas.openxmlformats.org/officeDocument/2006/relationships/image" Target="media/image257.wmf"/><Relationship Id="rId284" Type="http://schemas.openxmlformats.org/officeDocument/2006/relationships/image" Target="media/image278.wmf"/><Relationship Id="rId319" Type="http://schemas.openxmlformats.org/officeDocument/2006/relationships/image" Target="media/image313.wmf"/><Relationship Id="rId470" Type="http://schemas.openxmlformats.org/officeDocument/2006/relationships/image" Target="media/image464.wmf"/><Relationship Id="rId491" Type="http://schemas.openxmlformats.org/officeDocument/2006/relationships/image" Target="media/image485.wmf"/><Relationship Id="rId505" Type="http://schemas.openxmlformats.org/officeDocument/2006/relationships/image" Target="media/image499.wmf"/><Relationship Id="rId526" Type="http://schemas.openxmlformats.org/officeDocument/2006/relationships/image" Target="media/image520.wmf"/><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44" Type="http://schemas.openxmlformats.org/officeDocument/2006/relationships/image" Target="media/image138.wmf"/><Relationship Id="rId330" Type="http://schemas.openxmlformats.org/officeDocument/2006/relationships/image" Target="media/image324.wmf"/><Relationship Id="rId547" Type="http://schemas.openxmlformats.org/officeDocument/2006/relationships/hyperlink" Target="https://osu.ru/iss/lks/" TargetMode="External"/><Relationship Id="rId90" Type="http://schemas.openxmlformats.org/officeDocument/2006/relationships/image" Target="media/image84.wmf"/><Relationship Id="rId165" Type="http://schemas.openxmlformats.org/officeDocument/2006/relationships/image" Target="media/image159.wmf"/><Relationship Id="rId186" Type="http://schemas.openxmlformats.org/officeDocument/2006/relationships/image" Target="media/image180.wmf"/><Relationship Id="rId351" Type="http://schemas.openxmlformats.org/officeDocument/2006/relationships/image" Target="media/image345.wmf"/><Relationship Id="rId372" Type="http://schemas.openxmlformats.org/officeDocument/2006/relationships/image" Target="media/image366.wmf"/><Relationship Id="rId393" Type="http://schemas.openxmlformats.org/officeDocument/2006/relationships/image" Target="media/image387.wmf"/><Relationship Id="rId407" Type="http://schemas.openxmlformats.org/officeDocument/2006/relationships/image" Target="media/image401.wmf"/><Relationship Id="rId428" Type="http://schemas.openxmlformats.org/officeDocument/2006/relationships/image" Target="media/image422.wmf"/><Relationship Id="rId449" Type="http://schemas.openxmlformats.org/officeDocument/2006/relationships/image" Target="media/image443.wmf"/><Relationship Id="rId211" Type="http://schemas.openxmlformats.org/officeDocument/2006/relationships/image" Target="media/image205.wmf"/><Relationship Id="rId232" Type="http://schemas.openxmlformats.org/officeDocument/2006/relationships/image" Target="media/image226.wmf"/><Relationship Id="rId253" Type="http://schemas.openxmlformats.org/officeDocument/2006/relationships/image" Target="media/image247.wmf"/><Relationship Id="rId274" Type="http://schemas.openxmlformats.org/officeDocument/2006/relationships/image" Target="media/image268.wmf"/><Relationship Id="rId295" Type="http://schemas.openxmlformats.org/officeDocument/2006/relationships/image" Target="media/image289.wmf"/><Relationship Id="rId309" Type="http://schemas.openxmlformats.org/officeDocument/2006/relationships/image" Target="media/image303.wmf"/><Relationship Id="rId460" Type="http://schemas.openxmlformats.org/officeDocument/2006/relationships/image" Target="media/image454.wmf"/><Relationship Id="rId481" Type="http://schemas.openxmlformats.org/officeDocument/2006/relationships/image" Target="media/image475.wmf"/><Relationship Id="rId516" Type="http://schemas.openxmlformats.org/officeDocument/2006/relationships/image" Target="media/image510.wmf"/><Relationship Id="rId27" Type="http://schemas.openxmlformats.org/officeDocument/2006/relationships/image" Target="media/image21.wmf"/><Relationship Id="rId48" Type="http://schemas.openxmlformats.org/officeDocument/2006/relationships/image" Target="media/image42.wmf"/><Relationship Id="rId69" Type="http://schemas.openxmlformats.org/officeDocument/2006/relationships/image" Target="media/image63.wmf"/><Relationship Id="rId113" Type="http://schemas.openxmlformats.org/officeDocument/2006/relationships/image" Target="media/image107.wmf"/><Relationship Id="rId134" Type="http://schemas.openxmlformats.org/officeDocument/2006/relationships/image" Target="media/image128.wmf"/><Relationship Id="rId320" Type="http://schemas.openxmlformats.org/officeDocument/2006/relationships/image" Target="media/image314.wmf"/><Relationship Id="rId537" Type="http://schemas.openxmlformats.org/officeDocument/2006/relationships/hyperlink" Target="http://artlib.osu.ru/site_new/find-book?reqid=16255881296060179139&amp;text=elres%5B&#1082;&#1072;&#1079;&#1072;&#1082;&#1086;&#1074;&#1072;%20&#1086;.&#1085;.%5D%20&amp;p=1" TargetMode="External"/><Relationship Id="rId80" Type="http://schemas.openxmlformats.org/officeDocument/2006/relationships/image" Target="media/image74.wmf"/><Relationship Id="rId155" Type="http://schemas.openxmlformats.org/officeDocument/2006/relationships/image" Target="media/image149.wmf"/><Relationship Id="rId176" Type="http://schemas.openxmlformats.org/officeDocument/2006/relationships/image" Target="media/image170.wmf"/><Relationship Id="rId197" Type="http://schemas.openxmlformats.org/officeDocument/2006/relationships/image" Target="media/image191.wmf"/><Relationship Id="rId341" Type="http://schemas.openxmlformats.org/officeDocument/2006/relationships/image" Target="media/image335.wmf"/><Relationship Id="rId362" Type="http://schemas.openxmlformats.org/officeDocument/2006/relationships/image" Target="media/image356.wmf"/><Relationship Id="rId383" Type="http://schemas.openxmlformats.org/officeDocument/2006/relationships/image" Target="media/image377.wmf"/><Relationship Id="rId418" Type="http://schemas.openxmlformats.org/officeDocument/2006/relationships/image" Target="media/image412.wmf"/><Relationship Id="rId439" Type="http://schemas.openxmlformats.org/officeDocument/2006/relationships/image" Target="media/image433.wmf"/><Relationship Id="rId201" Type="http://schemas.openxmlformats.org/officeDocument/2006/relationships/image" Target="media/image195.wmf"/><Relationship Id="rId222" Type="http://schemas.openxmlformats.org/officeDocument/2006/relationships/image" Target="media/image216.wmf"/><Relationship Id="rId243" Type="http://schemas.openxmlformats.org/officeDocument/2006/relationships/image" Target="media/image237.wmf"/><Relationship Id="rId264" Type="http://schemas.openxmlformats.org/officeDocument/2006/relationships/image" Target="media/image258.wmf"/><Relationship Id="rId285" Type="http://schemas.openxmlformats.org/officeDocument/2006/relationships/image" Target="media/image279.wmf"/><Relationship Id="rId450" Type="http://schemas.openxmlformats.org/officeDocument/2006/relationships/image" Target="media/image444.wmf"/><Relationship Id="rId471" Type="http://schemas.openxmlformats.org/officeDocument/2006/relationships/image" Target="media/image465.wmf"/><Relationship Id="rId506" Type="http://schemas.openxmlformats.org/officeDocument/2006/relationships/image" Target="media/image500.wmf"/><Relationship Id="rId17" Type="http://schemas.openxmlformats.org/officeDocument/2006/relationships/image" Target="media/image11.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24" Type="http://schemas.openxmlformats.org/officeDocument/2006/relationships/image" Target="media/image118.wmf"/><Relationship Id="rId310" Type="http://schemas.openxmlformats.org/officeDocument/2006/relationships/image" Target="media/image304.wmf"/><Relationship Id="rId492" Type="http://schemas.openxmlformats.org/officeDocument/2006/relationships/image" Target="media/image486.wmf"/><Relationship Id="rId527" Type="http://schemas.openxmlformats.org/officeDocument/2006/relationships/image" Target="media/image521.wmf"/><Relationship Id="rId548" Type="http://schemas.openxmlformats.org/officeDocument/2006/relationships/hyperlink" Target="https://osu.ru/iss/lks/" TargetMode="External"/><Relationship Id="rId70" Type="http://schemas.openxmlformats.org/officeDocument/2006/relationships/image" Target="media/image64.wmf"/><Relationship Id="rId91" Type="http://schemas.openxmlformats.org/officeDocument/2006/relationships/image" Target="media/image85.wmf"/><Relationship Id="rId145" Type="http://schemas.openxmlformats.org/officeDocument/2006/relationships/image" Target="media/image139.wmf"/><Relationship Id="rId166" Type="http://schemas.openxmlformats.org/officeDocument/2006/relationships/image" Target="media/image160.wmf"/><Relationship Id="rId187" Type="http://schemas.openxmlformats.org/officeDocument/2006/relationships/image" Target="media/image181.wmf"/><Relationship Id="rId331" Type="http://schemas.openxmlformats.org/officeDocument/2006/relationships/image" Target="media/image325.wmf"/><Relationship Id="rId352" Type="http://schemas.openxmlformats.org/officeDocument/2006/relationships/image" Target="media/image346.wmf"/><Relationship Id="rId373" Type="http://schemas.openxmlformats.org/officeDocument/2006/relationships/image" Target="media/image367.wmf"/><Relationship Id="rId394" Type="http://schemas.openxmlformats.org/officeDocument/2006/relationships/image" Target="media/image388.wmf"/><Relationship Id="rId408" Type="http://schemas.openxmlformats.org/officeDocument/2006/relationships/image" Target="media/image402.wmf"/><Relationship Id="rId429" Type="http://schemas.openxmlformats.org/officeDocument/2006/relationships/image" Target="media/image423.wmf"/><Relationship Id="rId1" Type="http://schemas.openxmlformats.org/officeDocument/2006/relationships/numbering" Target="numbering.xml"/><Relationship Id="rId212" Type="http://schemas.openxmlformats.org/officeDocument/2006/relationships/image" Target="media/image206.wmf"/><Relationship Id="rId233" Type="http://schemas.openxmlformats.org/officeDocument/2006/relationships/image" Target="media/image227.wmf"/><Relationship Id="rId254" Type="http://schemas.openxmlformats.org/officeDocument/2006/relationships/image" Target="media/image248.wmf"/><Relationship Id="rId440" Type="http://schemas.openxmlformats.org/officeDocument/2006/relationships/image" Target="media/image434.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275" Type="http://schemas.openxmlformats.org/officeDocument/2006/relationships/image" Target="media/image269.wmf"/><Relationship Id="rId296" Type="http://schemas.openxmlformats.org/officeDocument/2006/relationships/image" Target="media/image290.wmf"/><Relationship Id="rId300" Type="http://schemas.openxmlformats.org/officeDocument/2006/relationships/image" Target="media/image294.wmf"/><Relationship Id="rId461" Type="http://schemas.openxmlformats.org/officeDocument/2006/relationships/image" Target="media/image455.wmf"/><Relationship Id="rId482" Type="http://schemas.openxmlformats.org/officeDocument/2006/relationships/image" Target="media/image476.wmf"/><Relationship Id="rId517" Type="http://schemas.openxmlformats.org/officeDocument/2006/relationships/image" Target="media/image511.wmf"/><Relationship Id="rId538" Type="http://schemas.openxmlformats.org/officeDocument/2006/relationships/hyperlink" Target="http://www.osu.ru/docs/official/standart/standart_101-2015_.pdf" TargetMode="External"/><Relationship Id="rId60" Type="http://schemas.openxmlformats.org/officeDocument/2006/relationships/image" Target="media/image54.wmf"/><Relationship Id="rId81" Type="http://schemas.openxmlformats.org/officeDocument/2006/relationships/image" Target="media/image75.wmf"/><Relationship Id="rId135" Type="http://schemas.openxmlformats.org/officeDocument/2006/relationships/image" Target="media/image129.wmf"/><Relationship Id="rId156" Type="http://schemas.openxmlformats.org/officeDocument/2006/relationships/image" Target="media/image150.wmf"/><Relationship Id="rId177" Type="http://schemas.openxmlformats.org/officeDocument/2006/relationships/image" Target="media/image171.wmf"/><Relationship Id="rId198" Type="http://schemas.openxmlformats.org/officeDocument/2006/relationships/image" Target="media/image192.wmf"/><Relationship Id="rId321" Type="http://schemas.openxmlformats.org/officeDocument/2006/relationships/image" Target="media/image315.wmf"/><Relationship Id="rId342" Type="http://schemas.openxmlformats.org/officeDocument/2006/relationships/image" Target="media/image336.wmf"/><Relationship Id="rId363" Type="http://schemas.openxmlformats.org/officeDocument/2006/relationships/image" Target="media/image357.wmf"/><Relationship Id="rId384" Type="http://schemas.openxmlformats.org/officeDocument/2006/relationships/image" Target="media/image378.wmf"/><Relationship Id="rId419" Type="http://schemas.openxmlformats.org/officeDocument/2006/relationships/image" Target="media/image413.wmf"/><Relationship Id="rId202" Type="http://schemas.openxmlformats.org/officeDocument/2006/relationships/image" Target="media/image196.wmf"/><Relationship Id="rId223" Type="http://schemas.openxmlformats.org/officeDocument/2006/relationships/image" Target="media/image217.wmf"/><Relationship Id="rId244" Type="http://schemas.openxmlformats.org/officeDocument/2006/relationships/image" Target="media/image238.wmf"/><Relationship Id="rId430" Type="http://schemas.openxmlformats.org/officeDocument/2006/relationships/image" Target="media/image424.wmf"/><Relationship Id="rId18" Type="http://schemas.openxmlformats.org/officeDocument/2006/relationships/image" Target="media/image12.wmf"/><Relationship Id="rId39" Type="http://schemas.openxmlformats.org/officeDocument/2006/relationships/image" Target="media/image33.wmf"/><Relationship Id="rId265" Type="http://schemas.openxmlformats.org/officeDocument/2006/relationships/image" Target="media/image259.wmf"/><Relationship Id="rId286" Type="http://schemas.openxmlformats.org/officeDocument/2006/relationships/image" Target="media/image280.wmf"/><Relationship Id="rId451" Type="http://schemas.openxmlformats.org/officeDocument/2006/relationships/image" Target="media/image445.wmf"/><Relationship Id="rId472" Type="http://schemas.openxmlformats.org/officeDocument/2006/relationships/image" Target="media/image466.wmf"/><Relationship Id="rId493" Type="http://schemas.openxmlformats.org/officeDocument/2006/relationships/image" Target="media/image487.wmf"/><Relationship Id="rId507" Type="http://schemas.openxmlformats.org/officeDocument/2006/relationships/image" Target="media/image501.wmf"/><Relationship Id="rId528" Type="http://schemas.openxmlformats.org/officeDocument/2006/relationships/image" Target="media/image522.wmf"/><Relationship Id="rId549" Type="http://schemas.openxmlformats.org/officeDocument/2006/relationships/footer" Target="footer1.xml"/><Relationship Id="rId50" Type="http://schemas.openxmlformats.org/officeDocument/2006/relationships/image" Target="media/image44.wmf"/><Relationship Id="rId104" Type="http://schemas.openxmlformats.org/officeDocument/2006/relationships/image" Target="media/image98.wmf"/><Relationship Id="rId125" Type="http://schemas.openxmlformats.org/officeDocument/2006/relationships/image" Target="media/image119.wmf"/><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image" Target="media/image182.wmf"/><Relationship Id="rId311" Type="http://schemas.openxmlformats.org/officeDocument/2006/relationships/image" Target="media/image305.wmf"/><Relationship Id="rId332" Type="http://schemas.openxmlformats.org/officeDocument/2006/relationships/image" Target="media/image326.wmf"/><Relationship Id="rId353" Type="http://schemas.openxmlformats.org/officeDocument/2006/relationships/image" Target="media/image347.wmf"/><Relationship Id="rId374" Type="http://schemas.openxmlformats.org/officeDocument/2006/relationships/image" Target="media/image368.wmf"/><Relationship Id="rId395" Type="http://schemas.openxmlformats.org/officeDocument/2006/relationships/image" Target="media/image389.wmf"/><Relationship Id="rId409" Type="http://schemas.openxmlformats.org/officeDocument/2006/relationships/image" Target="media/image403.wmf"/><Relationship Id="rId71" Type="http://schemas.openxmlformats.org/officeDocument/2006/relationships/image" Target="media/image65.wmf"/><Relationship Id="rId92" Type="http://schemas.openxmlformats.org/officeDocument/2006/relationships/image" Target="media/image86.wmf"/><Relationship Id="rId213" Type="http://schemas.openxmlformats.org/officeDocument/2006/relationships/image" Target="media/image207.wmf"/><Relationship Id="rId234" Type="http://schemas.openxmlformats.org/officeDocument/2006/relationships/image" Target="media/image228.wmf"/><Relationship Id="rId420" Type="http://schemas.openxmlformats.org/officeDocument/2006/relationships/image" Target="media/image414.wmf"/><Relationship Id="rId2" Type="http://schemas.openxmlformats.org/officeDocument/2006/relationships/styles" Target="styles.xml"/><Relationship Id="rId29" Type="http://schemas.openxmlformats.org/officeDocument/2006/relationships/image" Target="media/image23.wmf"/><Relationship Id="rId255" Type="http://schemas.openxmlformats.org/officeDocument/2006/relationships/image" Target="media/image249.wmf"/><Relationship Id="rId276" Type="http://schemas.openxmlformats.org/officeDocument/2006/relationships/image" Target="media/image270.wmf"/><Relationship Id="rId297" Type="http://schemas.openxmlformats.org/officeDocument/2006/relationships/image" Target="media/image291.wmf"/><Relationship Id="rId441" Type="http://schemas.openxmlformats.org/officeDocument/2006/relationships/image" Target="media/image435.wmf"/><Relationship Id="rId462" Type="http://schemas.openxmlformats.org/officeDocument/2006/relationships/image" Target="media/image456.wmf"/><Relationship Id="rId483" Type="http://schemas.openxmlformats.org/officeDocument/2006/relationships/image" Target="media/image477.wmf"/><Relationship Id="rId518" Type="http://schemas.openxmlformats.org/officeDocument/2006/relationships/image" Target="media/image512.wmf"/><Relationship Id="rId539" Type="http://schemas.openxmlformats.org/officeDocument/2006/relationships/image" Target="media/image529.wmf"/><Relationship Id="rId40" Type="http://schemas.openxmlformats.org/officeDocument/2006/relationships/image" Target="media/image34.wmf"/><Relationship Id="rId115" Type="http://schemas.openxmlformats.org/officeDocument/2006/relationships/image" Target="media/image109.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wmf"/><Relationship Id="rId301" Type="http://schemas.openxmlformats.org/officeDocument/2006/relationships/image" Target="media/image295.wmf"/><Relationship Id="rId322" Type="http://schemas.openxmlformats.org/officeDocument/2006/relationships/image" Target="media/image316.wmf"/><Relationship Id="rId343" Type="http://schemas.openxmlformats.org/officeDocument/2006/relationships/image" Target="media/image337.wmf"/><Relationship Id="rId364" Type="http://schemas.openxmlformats.org/officeDocument/2006/relationships/image" Target="media/image358.wmf"/><Relationship Id="rId550" Type="http://schemas.openxmlformats.org/officeDocument/2006/relationships/footer" Target="footer2.xml"/><Relationship Id="rId61" Type="http://schemas.openxmlformats.org/officeDocument/2006/relationships/image" Target="media/image55.wmf"/><Relationship Id="rId82" Type="http://schemas.openxmlformats.org/officeDocument/2006/relationships/image" Target="media/image76.wmf"/><Relationship Id="rId199" Type="http://schemas.openxmlformats.org/officeDocument/2006/relationships/image" Target="media/image193.wmf"/><Relationship Id="rId203" Type="http://schemas.openxmlformats.org/officeDocument/2006/relationships/image" Target="media/image197.wmf"/><Relationship Id="rId385" Type="http://schemas.openxmlformats.org/officeDocument/2006/relationships/image" Target="media/image379.wmf"/><Relationship Id="rId19" Type="http://schemas.openxmlformats.org/officeDocument/2006/relationships/image" Target="media/image13.wmf"/><Relationship Id="rId224" Type="http://schemas.openxmlformats.org/officeDocument/2006/relationships/image" Target="media/image218.wmf"/><Relationship Id="rId245" Type="http://schemas.openxmlformats.org/officeDocument/2006/relationships/image" Target="media/image239.wmf"/><Relationship Id="rId266" Type="http://schemas.openxmlformats.org/officeDocument/2006/relationships/image" Target="media/image260.wmf"/><Relationship Id="rId287" Type="http://schemas.openxmlformats.org/officeDocument/2006/relationships/image" Target="media/image281.wmf"/><Relationship Id="rId410" Type="http://schemas.openxmlformats.org/officeDocument/2006/relationships/image" Target="media/image404.wmf"/><Relationship Id="rId431" Type="http://schemas.openxmlformats.org/officeDocument/2006/relationships/image" Target="media/image425.wmf"/><Relationship Id="rId452" Type="http://schemas.openxmlformats.org/officeDocument/2006/relationships/image" Target="media/image446.wmf"/><Relationship Id="rId473" Type="http://schemas.openxmlformats.org/officeDocument/2006/relationships/image" Target="media/image467.wmf"/><Relationship Id="rId494" Type="http://schemas.openxmlformats.org/officeDocument/2006/relationships/image" Target="media/image488.wmf"/><Relationship Id="rId508" Type="http://schemas.openxmlformats.org/officeDocument/2006/relationships/image" Target="media/image502.wmf"/><Relationship Id="rId529" Type="http://schemas.openxmlformats.org/officeDocument/2006/relationships/image" Target="media/image523.wmf"/><Relationship Id="rId30" Type="http://schemas.openxmlformats.org/officeDocument/2006/relationships/image" Target="media/image2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312" Type="http://schemas.openxmlformats.org/officeDocument/2006/relationships/image" Target="media/image306.wmf"/><Relationship Id="rId333" Type="http://schemas.openxmlformats.org/officeDocument/2006/relationships/image" Target="media/image327.wmf"/><Relationship Id="rId354" Type="http://schemas.openxmlformats.org/officeDocument/2006/relationships/image" Target="media/image348.wmf"/><Relationship Id="rId540" Type="http://schemas.openxmlformats.org/officeDocument/2006/relationships/oleObject" Target="embeddings/oleObject1.bin"/><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189" Type="http://schemas.openxmlformats.org/officeDocument/2006/relationships/image" Target="media/image183.wmf"/><Relationship Id="rId375" Type="http://schemas.openxmlformats.org/officeDocument/2006/relationships/image" Target="media/image369.wmf"/><Relationship Id="rId396" Type="http://schemas.openxmlformats.org/officeDocument/2006/relationships/image" Target="media/image390.wmf"/><Relationship Id="rId3" Type="http://schemas.openxmlformats.org/officeDocument/2006/relationships/settings" Target="settings.xml"/><Relationship Id="rId214" Type="http://schemas.openxmlformats.org/officeDocument/2006/relationships/image" Target="media/image208.wmf"/><Relationship Id="rId235" Type="http://schemas.openxmlformats.org/officeDocument/2006/relationships/image" Target="media/image229.wmf"/><Relationship Id="rId256" Type="http://schemas.openxmlformats.org/officeDocument/2006/relationships/image" Target="media/image250.wmf"/><Relationship Id="rId277" Type="http://schemas.openxmlformats.org/officeDocument/2006/relationships/image" Target="media/image271.wmf"/><Relationship Id="rId298" Type="http://schemas.openxmlformats.org/officeDocument/2006/relationships/image" Target="media/image292.wmf"/><Relationship Id="rId400" Type="http://schemas.openxmlformats.org/officeDocument/2006/relationships/image" Target="media/image394.wmf"/><Relationship Id="rId421" Type="http://schemas.openxmlformats.org/officeDocument/2006/relationships/image" Target="media/image415.wmf"/><Relationship Id="rId442" Type="http://schemas.openxmlformats.org/officeDocument/2006/relationships/image" Target="media/image436.wmf"/><Relationship Id="rId463" Type="http://schemas.openxmlformats.org/officeDocument/2006/relationships/image" Target="media/image457.wmf"/><Relationship Id="rId484" Type="http://schemas.openxmlformats.org/officeDocument/2006/relationships/image" Target="media/image478.wmf"/><Relationship Id="rId519" Type="http://schemas.openxmlformats.org/officeDocument/2006/relationships/image" Target="media/image513.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302" Type="http://schemas.openxmlformats.org/officeDocument/2006/relationships/image" Target="media/image296.wmf"/><Relationship Id="rId323" Type="http://schemas.openxmlformats.org/officeDocument/2006/relationships/image" Target="media/image317.wmf"/><Relationship Id="rId344" Type="http://schemas.openxmlformats.org/officeDocument/2006/relationships/image" Target="media/image338.wmf"/><Relationship Id="rId530" Type="http://schemas.openxmlformats.org/officeDocument/2006/relationships/image" Target="media/image524.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179" Type="http://schemas.openxmlformats.org/officeDocument/2006/relationships/image" Target="media/image173.wmf"/><Relationship Id="rId365" Type="http://schemas.openxmlformats.org/officeDocument/2006/relationships/image" Target="media/image359.wmf"/><Relationship Id="rId386" Type="http://schemas.openxmlformats.org/officeDocument/2006/relationships/image" Target="media/image380.wmf"/><Relationship Id="rId551" Type="http://schemas.openxmlformats.org/officeDocument/2006/relationships/fontTable" Target="fontTable.xml"/><Relationship Id="rId190" Type="http://schemas.openxmlformats.org/officeDocument/2006/relationships/image" Target="media/image184.wmf"/><Relationship Id="rId204" Type="http://schemas.openxmlformats.org/officeDocument/2006/relationships/image" Target="media/image198.wmf"/><Relationship Id="rId225" Type="http://schemas.openxmlformats.org/officeDocument/2006/relationships/image" Target="media/image219.wmf"/><Relationship Id="rId246" Type="http://schemas.openxmlformats.org/officeDocument/2006/relationships/image" Target="media/image240.wmf"/><Relationship Id="rId267" Type="http://schemas.openxmlformats.org/officeDocument/2006/relationships/image" Target="media/image261.wmf"/><Relationship Id="rId288" Type="http://schemas.openxmlformats.org/officeDocument/2006/relationships/image" Target="media/image282.wmf"/><Relationship Id="rId411" Type="http://schemas.openxmlformats.org/officeDocument/2006/relationships/image" Target="media/image405.wmf"/><Relationship Id="rId432" Type="http://schemas.openxmlformats.org/officeDocument/2006/relationships/image" Target="media/image426.wmf"/><Relationship Id="rId453" Type="http://schemas.openxmlformats.org/officeDocument/2006/relationships/image" Target="media/image447.wmf"/><Relationship Id="rId474" Type="http://schemas.openxmlformats.org/officeDocument/2006/relationships/image" Target="media/image468.wmf"/><Relationship Id="rId509" Type="http://schemas.openxmlformats.org/officeDocument/2006/relationships/image" Target="media/image503.wmf"/><Relationship Id="rId106" Type="http://schemas.openxmlformats.org/officeDocument/2006/relationships/image" Target="media/image100.wmf"/><Relationship Id="rId127" Type="http://schemas.openxmlformats.org/officeDocument/2006/relationships/image" Target="media/image121.wmf"/><Relationship Id="rId313" Type="http://schemas.openxmlformats.org/officeDocument/2006/relationships/image" Target="media/image307.wmf"/><Relationship Id="rId495" Type="http://schemas.openxmlformats.org/officeDocument/2006/relationships/image" Target="media/image489.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94" Type="http://schemas.openxmlformats.org/officeDocument/2006/relationships/image" Target="media/image88.wmf"/><Relationship Id="rId148" Type="http://schemas.openxmlformats.org/officeDocument/2006/relationships/image" Target="media/image142.wmf"/><Relationship Id="rId169" Type="http://schemas.openxmlformats.org/officeDocument/2006/relationships/image" Target="media/image163.wmf"/><Relationship Id="rId334" Type="http://schemas.openxmlformats.org/officeDocument/2006/relationships/image" Target="media/image328.wmf"/><Relationship Id="rId355" Type="http://schemas.openxmlformats.org/officeDocument/2006/relationships/image" Target="media/image349.wmf"/><Relationship Id="rId376" Type="http://schemas.openxmlformats.org/officeDocument/2006/relationships/image" Target="media/image370.wmf"/><Relationship Id="rId397" Type="http://schemas.openxmlformats.org/officeDocument/2006/relationships/image" Target="media/image391.wmf"/><Relationship Id="rId520" Type="http://schemas.openxmlformats.org/officeDocument/2006/relationships/image" Target="media/image514.wmf"/><Relationship Id="rId541" Type="http://schemas.openxmlformats.org/officeDocument/2006/relationships/image" Target="media/image530.wmf"/><Relationship Id="rId4" Type="http://schemas.openxmlformats.org/officeDocument/2006/relationships/webSettings" Target="webSettings.xml"/><Relationship Id="rId180" Type="http://schemas.openxmlformats.org/officeDocument/2006/relationships/image" Target="media/image174.wmf"/><Relationship Id="rId215" Type="http://schemas.openxmlformats.org/officeDocument/2006/relationships/image" Target="media/image209.wmf"/><Relationship Id="rId236" Type="http://schemas.openxmlformats.org/officeDocument/2006/relationships/image" Target="media/image230.wmf"/><Relationship Id="rId257" Type="http://schemas.openxmlformats.org/officeDocument/2006/relationships/image" Target="media/image251.wmf"/><Relationship Id="rId278" Type="http://schemas.openxmlformats.org/officeDocument/2006/relationships/image" Target="media/image272.wmf"/><Relationship Id="rId401" Type="http://schemas.openxmlformats.org/officeDocument/2006/relationships/image" Target="media/image395.wmf"/><Relationship Id="rId422" Type="http://schemas.openxmlformats.org/officeDocument/2006/relationships/image" Target="media/image416.wmf"/><Relationship Id="rId443" Type="http://schemas.openxmlformats.org/officeDocument/2006/relationships/image" Target="media/image437.wmf"/><Relationship Id="rId464" Type="http://schemas.openxmlformats.org/officeDocument/2006/relationships/image" Target="media/image458.wmf"/><Relationship Id="rId303" Type="http://schemas.openxmlformats.org/officeDocument/2006/relationships/image" Target="media/image297.wmf"/><Relationship Id="rId485" Type="http://schemas.openxmlformats.org/officeDocument/2006/relationships/image" Target="media/image479.wmf"/><Relationship Id="rId42" Type="http://schemas.openxmlformats.org/officeDocument/2006/relationships/image" Target="media/image36.wmf"/><Relationship Id="rId84" Type="http://schemas.openxmlformats.org/officeDocument/2006/relationships/image" Target="media/image78.wmf"/><Relationship Id="rId138" Type="http://schemas.openxmlformats.org/officeDocument/2006/relationships/image" Target="media/image132.wmf"/><Relationship Id="rId345" Type="http://schemas.openxmlformats.org/officeDocument/2006/relationships/image" Target="media/image339.wmf"/><Relationship Id="rId387" Type="http://schemas.openxmlformats.org/officeDocument/2006/relationships/image" Target="media/image381.wmf"/><Relationship Id="rId510" Type="http://schemas.openxmlformats.org/officeDocument/2006/relationships/image" Target="media/image504.wmf"/><Relationship Id="rId552" Type="http://schemas.openxmlformats.org/officeDocument/2006/relationships/theme" Target="theme/theme1.xml"/><Relationship Id="rId191" Type="http://schemas.openxmlformats.org/officeDocument/2006/relationships/image" Target="media/image185.wmf"/><Relationship Id="rId205" Type="http://schemas.openxmlformats.org/officeDocument/2006/relationships/image" Target="media/image199.wmf"/><Relationship Id="rId247" Type="http://schemas.openxmlformats.org/officeDocument/2006/relationships/image" Target="media/image241.wmf"/><Relationship Id="rId412" Type="http://schemas.openxmlformats.org/officeDocument/2006/relationships/image" Target="media/image406.wmf"/><Relationship Id="rId107" Type="http://schemas.openxmlformats.org/officeDocument/2006/relationships/image" Target="media/image101.wmf"/><Relationship Id="rId289" Type="http://schemas.openxmlformats.org/officeDocument/2006/relationships/image" Target="media/image283.wmf"/><Relationship Id="rId454" Type="http://schemas.openxmlformats.org/officeDocument/2006/relationships/image" Target="media/image448.wmf"/><Relationship Id="rId496" Type="http://schemas.openxmlformats.org/officeDocument/2006/relationships/image" Target="media/image490.wmf"/><Relationship Id="rId11" Type="http://schemas.openxmlformats.org/officeDocument/2006/relationships/image" Target="media/image5.wmf"/><Relationship Id="rId53" Type="http://schemas.openxmlformats.org/officeDocument/2006/relationships/image" Target="media/image47.wmf"/><Relationship Id="rId149" Type="http://schemas.openxmlformats.org/officeDocument/2006/relationships/image" Target="media/image143.wmf"/><Relationship Id="rId314" Type="http://schemas.openxmlformats.org/officeDocument/2006/relationships/image" Target="media/image308.wmf"/><Relationship Id="rId356" Type="http://schemas.openxmlformats.org/officeDocument/2006/relationships/image" Target="media/image350.wmf"/><Relationship Id="rId398" Type="http://schemas.openxmlformats.org/officeDocument/2006/relationships/image" Target="media/image392.wmf"/><Relationship Id="rId521" Type="http://schemas.openxmlformats.org/officeDocument/2006/relationships/image" Target="media/image515.wmf"/><Relationship Id="rId95" Type="http://schemas.openxmlformats.org/officeDocument/2006/relationships/image" Target="media/image89.wmf"/><Relationship Id="rId160" Type="http://schemas.openxmlformats.org/officeDocument/2006/relationships/image" Target="media/image154.wmf"/><Relationship Id="rId216" Type="http://schemas.openxmlformats.org/officeDocument/2006/relationships/image" Target="media/image210.wmf"/><Relationship Id="rId423" Type="http://schemas.openxmlformats.org/officeDocument/2006/relationships/image" Target="media/image417.wmf"/><Relationship Id="rId258" Type="http://schemas.openxmlformats.org/officeDocument/2006/relationships/image" Target="media/image252.wmf"/><Relationship Id="rId465" Type="http://schemas.openxmlformats.org/officeDocument/2006/relationships/image" Target="media/image459.wmf"/><Relationship Id="rId22" Type="http://schemas.openxmlformats.org/officeDocument/2006/relationships/image" Target="media/image16.wmf"/><Relationship Id="rId64" Type="http://schemas.openxmlformats.org/officeDocument/2006/relationships/image" Target="media/image58.wmf"/><Relationship Id="rId118" Type="http://schemas.openxmlformats.org/officeDocument/2006/relationships/image" Target="media/image112.wmf"/><Relationship Id="rId325" Type="http://schemas.openxmlformats.org/officeDocument/2006/relationships/image" Target="media/image319.wmf"/><Relationship Id="rId367" Type="http://schemas.openxmlformats.org/officeDocument/2006/relationships/image" Target="media/image361.wmf"/><Relationship Id="rId532" Type="http://schemas.openxmlformats.org/officeDocument/2006/relationships/image" Target="media/image526.wmf"/><Relationship Id="rId171" Type="http://schemas.openxmlformats.org/officeDocument/2006/relationships/image" Target="media/image165.wmf"/><Relationship Id="rId227" Type="http://schemas.openxmlformats.org/officeDocument/2006/relationships/image" Target="media/image221.wmf"/><Relationship Id="rId269" Type="http://schemas.openxmlformats.org/officeDocument/2006/relationships/image" Target="media/image263.wmf"/><Relationship Id="rId434" Type="http://schemas.openxmlformats.org/officeDocument/2006/relationships/image" Target="media/image428.wmf"/><Relationship Id="rId476" Type="http://schemas.openxmlformats.org/officeDocument/2006/relationships/image" Target="media/image470.wmf"/><Relationship Id="rId33" Type="http://schemas.openxmlformats.org/officeDocument/2006/relationships/image" Target="media/image27.wmf"/><Relationship Id="rId129" Type="http://schemas.openxmlformats.org/officeDocument/2006/relationships/image" Target="media/image123.wmf"/><Relationship Id="rId280" Type="http://schemas.openxmlformats.org/officeDocument/2006/relationships/image" Target="media/image274.wmf"/><Relationship Id="rId336" Type="http://schemas.openxmlformats.org/officeDocument/2006/relationships/image" Target="media/image330.wmf"/><Relationship Id="rId501" Type="http://schemas.openxmlformats.org/officeDocument/2006/relationships/image" Target="media/image495.wmf"/><Relationship Id="rId543" Type="http://schemas.openxmlformats.org/officeDocument/2006/relationships/image" Target="media/image531.wmf"/><Relationship Id="rId75" Type="http://schemas.openxmlformats.org/officeDocument/2006/relationships/image" Target="media/image69.wmf"/><Relationship Id="rId140" Type="http://schemas.openxmlformats.org/officeDocument/2006/relationships/image" Target="media/image134.wmf"/><Relationship Id="rId182" Type="http://schemas.openxmlformats.org/officeDocument/2006/relationships/image" Target="media/image176.wmf"/><Relationship Id="rId378" Type="http://schemas.openxmlformats.org/officeDocument/2006/relationships/image" Target="media/image372.wmf"/><Relationship Id="rId403" Type="http://schemas.openxmlformats.org/officeDocument/2006/relationships/image" Target="media/image397.wmf"/><Relationship Id="rId6" Type="http://schemas.openxmlformats.org/officeDocument/2006/relationships/endnotes" Target="endnotes.xml"/><Relationship Id="rId238" Type="http://schemas.openxmlformats.org/officeDocument/2006/relationships/image" Target="media/image232.wmf"/><Relationship Id="rId445" Type="http://schemas.openxmlformats.org/officeDocument/2006/relationships/image" Target="media/image439.wmf"/><Relationship Id="rId487" Type="http://schemas.openxmlformats.org/officeDocument/2006/relationships/image" Target="media/image481.wmf"/><Relationship Id="rId291" Type="http://schemas.openxmlformats.org/officeDocument/2006/relationships/image" Target="media/image285.wmf"/><Relationship Id="rId305" Type="http://schemas.openxmlformats.org/officeDocument/2006/relationships/image" Target="media/image299.wmf"/><Relationship Id="rId347" Type="http://schemas.openxmlformats.org/officeDocument/2006/relationships/image" Target="media/image341.wmf"/><Relationship Id="rId512" Type="http://schemas.openxmlformats.org/officeDocument/2006/relationships/image" Target="media/image506.wmf"/><Relationship Id="rId44" Type="http://schemas.openxmlformats.org/officeDocument/2006/relationships/image" Target="media/image38.wmf"/><Relationship Id="rId86" Type="http://schemas.openxmlformats.org/officeDocument/2006/relationships/image" Target="media/image80.wmf"/><Relationship Id="rId151" Type="http://schemas.openxmlformats.org/officeDocument/2006/relationships/image" Target="media/image145.wmf"/><Relationship Id="rId389" Type="http://schemas.openxmlformats.org/officeDocument/2006/relationships/image" Target="media/image383.wmf"/><Relationship Id="rId193" Type="http://schemas.openxmlformats.org/officeDocument/2006/relationships/image" Target="media/image187.wmf"/><Relationship Id="rId207" Type="http://schemas.openxmlformats.org/officeDocument/2006/relationships/image" Target="media/image201.wmf"/><Relationship Id="rId249" Type="http://schemas.openxmlformats.org/officeDocument/2006/relationships/image" Target="media/image243.wmf"/><Relationship Id="rId414" Type="http://schemas.openxmlformats.org/officeDocument/2006/relationships/image" Target="media/image408.wmf"/><Relationship Id="rId456" Type="http://schemas.openxmlformats.org/officeDocument/2006/relationships/image" Target="media/image450.wmf"/><Relationship Id="rId498" Type="http://schemas.openxmlformats.org/officeDocument/2006/relationships/image" Target="media/image492.wmf"/><Relationship Id="rId13" Type="http://schemas.openxmlformats.org/officeDocument/2006/relationships/image" Target="media/image7.wmf"/><Relationship Id="rId109" Type="http://schemas.openxmlformats.org/officeDocument/2006/relationships/image" Target="media/image103.wmf"/><Relationship Id="rId260" Type="http://schemas.openxmlformats.org/officeDocument/2006/relationships/image" Target="media/image254.wmf"/><Relationship Id="rId316" Type="http://schemas.openxmlformats.org/officeDocument/2006/relationships/image" Target="media/image310.wmf"/><Relationship Id="rId523" Type="http://schemas.openxmlformats.org/officeDocument/2006/relationships/image" Target="media/image517.wmf"/><Relationship Id="rId55" Type="http://schemas.openxmlformats.org/officeDocument/2006/relationships/image" Target="media/image49.wmf"/><Relationship Id="rId97" Type="http://schemas.openxmlformats.org/officeDocument/2006/relationships/image" Target="media/image91.wmf"/><Relationship Id="rId120" Type="http://schemas.openxmlformats.org/officeDocument/2006/relationships/image" Target="media/image114.wmf"/><Relationship Id="rId358" Type="http://schemas.openxmlformats.org/officeDocument/2006/relationships/image" Target="media/image352.wmf"/><Relationship Id="rId162" Type="http://schemas.openxmlformats.org/officeDocument/2006/relationships/image" Target="media/image156.wmf"/><Relationship Id="rId218" Type="http://schemas.openxmlformats.org/officeDocument/2006/relationships/image" Target="media/image212.wmf"/><Relationship Id="rId425" Type="http://schemas.openxmlformats.org/officeDocument/2006/relationships/image" Target="media/image419.wmf"/><Relationship Id="rId467" Type="http://schemas.openxmlformats.org/officeDocument/2006/relationships/image" Target="media/image461.wmf"/><Relationship Id="rId271" Type="http://schemas.openxmlformats.org/officeDocument/2006/relationships/image" Target="media/image265.wmf"/><Relationship Id="rId24" Type="http://schemas.openxmlformats.org/officeDocument/2006/relationships/image" Target="media/image18.wmf"/><Relationship Id="rId66" Type="http://schemas.openxmlformats.org/officeDocument/2006/relationships/image" Target="media/image60.wmf"/><Relationship Id="rId131" Type="http://schemas.openxmlformats.org/officeDocument/2006/relationships/image" Target="media/image125.wmf"/><Relationship Id="rId327" Type="http://schemas.openxmlformats.org/officeDocument/2006/relationships/image" Target="media/image321.wmf"/><Relationship Id="rId369" Type="http://schemas.openxmlformats.org/officeDocument/2006/relationships/image" Target="media/image363.wmf"/><Relationship Id="rId534" Type="http://schemas.openxmlformats.org/officeDocument/2006/relationships/image" Target="media/image528.wmf"/><Relationship Id="rId173" Type="http://schemas.openxmlformats.org/officeDocument/2006/relationships/image" Target="media/image167.wmf"/><Relationship Id="rId229" Type="http://schemas.openxmlformats.org/officeDocument/2006/relationships/image" Target="media/image223.wmf"/><Relationship Id="rId380" Type="http://schemas.openxmlformats.org/officeDocument/2006/relationships/image" Target="media/image374.wmf"/><Relationship Id="rId436" Type="http://schemas.openxmlformats.org/officeDocument/2006/relationships/image" Target="media/image430.wmf"/><Relationship Id="rId240" Type="http://schemas.openxmlformats.org/officeDocument/2006/relationships/image" Target="media/image234.wmf"/><Relationship Id="rId478" Type="http://schemas.openxmlformats.org/officeDocument/2006/relationships/image" Target="media/image472.wmf"/><Relationship Id="rId35" Type="http://schemas.openxmlformats.org/officeDocument/2006/relationships/image" Target="media/image29.wmf"/><Relationship Id="rId77" Type="http://schemas.openxmlformats.org/officeDocument/2006/relationships/image" Target="media/image71.wmf"/><Relationship Id="rId100" Type="http://schemas.openxmlformats.org/officeDocument/2006/relationships/image" Target="media/image94.wmf"/><Relationship Id="rId282" Type="http://schemas.openxmlformats.org/officeDocument/2006/relationships/image" Target="media/image276.wmf"/><Relationship Id="rId338" Type="http://schemas.openxmlformats.org/officeDocument/2006/relationships/image" Target="media/image332.wmf"/><Relationship Id="rId503" Type="http://schemas.openxmlformats.org/officeDocument/2006/relationships/image" Target="media/image497.wmf"/><Relationship Id="rId545" Type="http://schemas.openxmlformats.org/officeDocument/2006/relationships/image" Target="media/image532.wmf"/><Relationship Id="rId8" Type="http://schemas.openxmlformats.org/officeDocument/2006/relationships/image" Target="media/image2.wmf"/><Relationship Id="rId142" Type="http://schemas.openxmlformats.org/officeDocument/2006/relationships/image" Target="media/image136.wmf"/><Relationship Id="rId184" Type="http://schemas.openxmlformats.org/officeDocument/2006/relationships/image" Target="media/image178.wmf"/><Relationship Id="rId391" Type="http://schemas.openxmlformats.org/officeDocument/2006/relationships/image" Target="media/image385.wmf"/><Relationship Id="rId405" Type="http://schemas.openxmlformats.org/officeDocument/2006/relationships/image" Target="media/image399.wmf"/><Relationship Id="rId447" Type="http://schemas.openxmlformats.org/officeDocument/2006/relationships/image" Target="media/image441.wmf"/><Relationship Id="rId251" Type="http://schemas.openxmlformats.org/officeDocument/2006/relationships/image" Target="media/image245.wmf"/><Relationship Id="rId489" Type="http://schemas.openxmlformats.org/officeDocument/2006/relationships/image" Target="media/image483.wmf"/><Relationship Id="rId46" Type="http://schemas.openxmlformats.org/officeDocument/2006/relationships/image" Target="media/image40.wmf"/><Relationship Id="rId293" Type="http://schemas.openxmlformats.org/officeDocument/2006/relationships/image" Target="media/image287.wmf"/><Relationship Id="rId307" Type="http://schemas.openxmlformats.org/officeDocument/2006/relationships/image" Target="media/image301.wmf"/><Relationship Id="rId349" Type="http://schemas.openxmlformats.org/officeDocument/2006/relationships/image" Target="media/image343.wmf"/><Relationship Id="rId514" Type="http://schemas.openxmlformats.org/officeDocument/2006/relationships/image" Target="media/image508.wmf"/><Relationship Id="rId88" Type="http://schemas.openxmlformats.org/officeDocument/2006/relationships/image" Target="media/image82.wmf"/><Relationship Id="rId111" Type="http://schemas.openxmlformats.org/officeDocument/2006/relationships/image" Target="media/image105.wmf"/><Relationship Id="rId153" Type="http://schemas.openxmlformats.org/officeDocument/2006/relationships/image" Target="media/image147.wmf"/><Relationship Id="rId195" Type="http://schemas.openxmlformats.org/officeDocument/2006/relationships/image" Target="media/image189.wmf"/><Relationship Id="rId209" Type="http://schemas.openxmlformats.org/officeDocument/2006/relationships/image" Target="media/image203.wmf"/><Relationship Id="rId360" Type="http://schemas.openxmlformats.org/officeDocument/2006/relationships/image" Target="media/image354.wmf"/><Relationship Id="rId416" Type="http://schemas.openxmlformats.org/officeDocument/2006/relationships/image" Target="media/image410.wmf"/><Relationship Id="rId220" Type="http://schemas.openxmlformats.org/officeDocument/2006/relationships/image" Target="media/image214.wmf"/><Relationship Id="rId458" Type="http://schemas.openxmlformats.org/officeDocument/2006/relationships/image" Target="media/image45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6372</Words>
  <Characters>36322</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Положение ОГУ от 12.01.2016 № 02-Д "О формировании фонда оценочных средств"</vt:lpstr>
    </vt:vector>
  </TitlesOfParts>
  <Company>ОГУ</Company>
  <LinksUpToDate>false</LinksUpToDate>
  <CharactersWithSpaces>42609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 ОГУ от 12.01.2016 № 02-Д "О формировании фонда оценочных средств"</dc:title>
  <dc:creator>ОГУ</dc:creator>
  <cp:lastModifiedBy>Admin</cp:lastModifiedBy>
  <cp:revision>2</cp:revision>
  <cp:lastPrinted>2015-11-10T10:15:00Z</cp:lastPrinted>
  <dcterms:created xsi:type="dcterms:W3CDTF">2022-03-30T12:03:00Z</dcterms:created>
  <dcterms:modified xsi:type="dcterms:W3CDTF">2022-03-30T12:03:00Z</dcterms:modified>
</cp:coreProperties>
</file>