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9E9" w:rsidRPr="008669E9" w:rsidRDefault="008669E9" w:rsidP="008669E9">
      <w:pPr>
        <w:autoSpaceDE w:val="0"/>
        <w:autoSpaceDN w:val="0"/>
        <w:adjustRightInd w:val="0"/>
        <w:spacing w:line="360" w:lineRule="auto"/>
        <w:jc w:val="right"/>
        <w:rPr>
          <w:rFonts w:ascii="TimesNewRomanPSMT" w:hAnsi="TimesNewRomanPSMT" w:cs="TimesNewRomanPSMT"/>
          <w:b/>
          <w:i/>
          <w:sz w:val="28"/>
          <w:szCs w:val="28"/>
          <w:lang w:eastAsia="ru-RU"/>
        </w:rPr>
      </w:pPr>
      <w:r w:rsidRPr="008669E9">
        <w:rPr>
          <w:rFonts w:ascii="TimesNewRomanPSMT" w:hAnsi="TimesNewRomanPSMT" w:cs="TimesNewRomanPSMT"/>
          <w:b/>
          <w:i/>
          <w:sz w:val="28"/>
          <w:szCs w:val="28"/>
          <w:lang w:eastAsia="ru-RU"/>
        </w:rPr>
        <w:t>На правах рукописи</w:t>
      </w: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Минобрнауки Российской Федерации</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Федеральное государственное бюджетное образовательное учреждение</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высшего образования</w:t>
      </w:r>
    </w:p>
    <w:p w:rsidR="008669E9" w:rsidRPr="008669E9" w:rsidRDefault="008669E9" w:rsidP="008669E9">
      <w:pPr>
        <w:autoSpaceDE w:val="0"/>
        <w:autoSpaceDN w:val="0"/>
        <w:adjustRightInd w:val="0"/>
        <w:jc w:val="center"/>
        <w:rPr>
          <w:rFonts w:ascii="TimesNewRomanPSMT" w:hAnsi="TimesNewRomanPSMT" w:cs="TimesNewRomanPSMT"/>
          <w:b/>
          <w:sz w:val="28"/>
          <w:szCs w:val="28"/>
          <w:lang w:eastAsia="ru-RU"/>
        </w:rPr>
      </w:pPr>
      <w:r w:rsidRPr="008669E9">
        <w:rPr>
          <w:rFonts w:ascii="TimesNewRomanPSMT" w:hAnsi="TimesNewRomanPSMT" w:cs="TimesNewRomanPSMT"/>
          <w:b/>
          <w:sz w:val="28"/>
          <w:szCs w:val="28"/>
          <w:lang w:eastAsia="ru-RU"/>
        </w:rPr>
        <w:t>«Оренбургский государственный университет»</w:t>
      </w:r>
    </w:p>
    <w:p w:rsidR="008669E9" w:rsidRPr="008669E9" w:rsidRDefault="008669E9" w:rsidP="008669E9">
      <w:pPr>
        <w:autoSpaceDE w:val="0"/>
        <w:autoSpaceDN w:val="0"/>
        <w:adjustRightInd w:val="0"/>
        <w:jc w:val="center"/>
        <w:rPr>
          <w:rFonts w:ascii="TimesNewRomanPSMT" w:hAnsi="TimesNewRomanPSMT" w:cs="TimesNewRomanPSMT"/>
          <w:sz w:val="32"/>
          <w:szCs w:val="32"/>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Кафедра геометрии и компьютерных наук</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8669E9" w:rsidRDefault="0019626A"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19626A" w:rsidRPr="0019626A" w:rsidRDefault="0019626A" w:rsidP="0019626A">
      <w:pPr>
        <w:suppressAutoHyphens/>
        <w:jc w:val="center"/>
        <w:rPr>
          <w:sz w:val="24"/>
          <w:szCs w:val="22"/>
        </w:rPr>
      </w:pPr>
    </w:p>
    <w:p w:rsidR="008669E9" w:rsidRPr="008669E9" w:rsidRDefault="008669E9" w:rsidP="008669E9">
      <w:pPr>
        <w:suppressAutoHyphens/>
        <w:spacing w:before="120"/>
        <w:jc w:val="center"/>
        <w:rPr>
          <w:rFonts w:ascii="TimesNewRomanPSMT" w:eastAsiaTheme="minorHAnsi" w:hAnsi="TimesNewRomanPSMT" w:cs="TimesNewRomanPSMT"/>
          <w:sz w:val="28"/>
          <w:szCs w:val="28"/>
        </w:rPr>
      </w:pPr>
      <w:r w:rsidRPr="008669E9">
        <w:rPr>
          <w:rFonts w:ascii="TimesNewRomanPSMT" w:eastAsiaTheme="minorHAnsi" w:hAnsi="TimesNewRomanPSMT" w:cs="TimesNewRomanPSMT"/>
          <w:sz w:val="28"/>
          <w:szCs w:val="28"/>
        </w:rPr>
        <w:t xml:space="preserve">Методические указания для </w:t>
      </w:r>
      <w:proofErr w:type="gramStart"/>
      <w:r w:rsidRPr="008669E9">
        <w:rPr>
          <w:rFonts w:ascii="TimesNewRomanPSMT" w:eastAsiaTheme="minorHAnsi" w:hAnsi="TimesNewRomanPSMT" w:cs="TimesNewRomanPSMT"/>
          <w:sz w:val="28"/>
          <w:szCs w:val="28"/>
        </w:rPr>
        <w:t>обучающихся</w:t>
      </w:r>
      <w:proofErr w:type="gramEnd"/>
      <w:r w:rsidRPr="008669E9">
        <w:rPr>
          <w:rFonts w:ascii="TimesNewRomanPSMT" w:eastAsiaTheme="minorHAnsi" w:hAnsi="TimesNewRomanPSMT" w:cs="TimesNewRomanPSMT"/>
          <w:sz w:val="28"/>
          <w:szCs w:val="28"/>
        </w:rPr>
        <w:t xml:space="preserve"> по освоению дисциплины </w:t>
      </w:r>
    </w:p>
    <w:p w:rsidR="008669E9" w:rsidRDefault="008669E9" w:rsidP="0019626A">
      <w:pPr>
        <w:suppressAutoHyphens/>
        <w:spacing w:before="120"/>
        <w:jc w:val="center"/>
        <w:rPr>
          <w:i/>
          <w:sz w:val="24"/>
          <w:szCs w:val="22"/>
        </w:rPr>
      </w:pPr>
      <w:r w:rsidRPr="0019626A">
        <w:rPr>
          <w:i/>
          <w:sz w:val="24"/>
          <w:szCs w:val="22"/>
        </w:rPr>
        <w:t xml:space="preserve"> </w:t>
      </w:r>
    </w:p>
    <w:p w:rsidR="00FF232E" w:rsidRPr="00FF232E" w:rsidRDefault="00FF232E" w:rsidP="00FF232E">
      <w:pPr>
        <w:suppressAutoHyphens/>
        <w:spacing w:before="120"/>
        <w:jc w:val="center"/>
        <w:rPr>
          <w:rFonts w:eastAsia="Calibri"/>
          <w:i/>
          <w:sz w:val="24"/>
          <w:szCs w:val="22"/>
        </w:rPr>
      </w:pPr>
      <w:r w:rsidRPr="00FF232E">
        <w:rPr>
          <w:rFonts w:eastAsia="Calibri"/>
          <w:i/>
          <w:sz w:val="24"/>
          <w:szCs w:val="22"/>
        </w:rPr>
        <w:t>«Б</w:t>
      </w:r>
      <w:proofErr w:type="gramStart"/>
      <w:r w:rsidRPr="00FF232E">
        <w:rPr>
          <w:rFonts w:eastAsia="Calibri"/>
          <w:i/>
          <w:sz w:val="24"/>
          <w:szCs w:val="22"/>
        </w:rPr>
        <w:t>1</w:t>
      </w:r>
      <w:proofErr w:type="gramEnd"/>
      <w:r w:rsidRPr="00FF232E">
        <w:rPr>
          <w:rFonts w:eastAsia="Calibri"/>
          <w:i/>
          <w:sz w:val="24"/>
          <w:szCs w:val="22"/>
        </w:rPr>
        <w:t>.Д.Б.15.1 Линейная алгебра»</w:t>
      </w:r>
    </w:p>
    <w:p w:rsidR="00FF232E" w:rsidRPr="00FF232E" w:rsidRDefault="00FF232E" w:rsidP="00FF232E">
      <w:pPr>
        <w:suppressAutoHyphens/>
        <w:jc w:val="center"/>
        <w:rPr>
          <w:rFonts w:eastAsia="Calibri"/>
          <w:sz w:val="24"/>
          <w:szCs w:val="22"/>
        </w:rPr>
      </w:pPr>
    </w:p>
    <w:p w:rsidR="00FF232E" w:rsidRPr="00FF232E" w:rsidRDefault="00FF232E" w:rsidP="00FF232E">
      <w:pPr>
        <w:suppressAutoHyphens/>
        <w:spacing w:line="360" w:lineRule="auto"/>
        <w:jc w:val="center"/>
        <w:rPr>
          <w:rFonts w:eastAsia="Calibri"/>
          <w:sz w:val="24"/>
          <w:szCs w:val="22"/>
        </w:rPr>
      </w:pPr>
      <w:r w:rsidRPr="00FF232E">
        <w:rPr>
          <w:rFonts w:eastAsia="Calibri"/>
          <w:sz w:val="24"/>
          <w:szCs w:val="22"/>
        </w:rPr>
        <w:t>Уровень высшего образования</w:t>
      </w:r>
    </w:p>
    <w:p w:rsidR="00FF232E" w:rsidRPr="00FF232E" w:rsidRDefault="00FF232E" w:rsidP="00FF232E">
      <w:pPr>
        <w:suppressAutoHyphens/>
        <w:spacing w:line="360" w:lineRule="auto"/>
        <w:jc w:val="center"/>
        <w:rPr>
          <w:rFonts w:eastAsia="Calibri"/>
          <w:sz w:val="24"/>
          <w:szCs w:val="22"/>
        </w:rPr>
      </w:pPr>
      <w:r w:rsidRPr="00FF232E">
        <w:rPr>
          <w:rFonts w:eastAsia="Calibri"/>
          <w:sz w:val="24"/>
          <w:szCs w:val="22"/>
        </w:rPr>
        <w:t>БАКАЛАВРИАТ</w:t>
      </w:r>
    </w:p>
    <w:p w:rsidR="00FF232E" w:rsidRPr="00FF232E" w:rsidRDefault="00FF232E" w:rsidP="00FF232E">
      <w:pPr>
        <w:suppressAutoHyphens/>
        <w:jc w:val="center"/>
        <w:rPr>
          <w:rFonts w:eastAsia="Calibri"/>
          <w:sz w:val="24"/>
          <w:szCs w:val="22"/>
        </w:rPr>
      </w:pPr>
      <w:r w:rsidRPr="00FF232E">
        <w:rPr>
          <w:rFonts w:eastAsia="Calibri"/>
          <w:sz w:val="24"/>
          <w:szCs w:val="22"/>
        </w:rPr>
        <w:t>Направление подготовки</w:t>
      </w:r>
    </w:p>
    <w:p w:rsidR="00FF232E" w:rsidRPr="00FF232E" w:rsidRDefault="00FF232E" w:rsidP="00FF232E">
      <w:pPr>
        <w:suppressAutoHyphens/>
        <w:jc w:val="center"/>
        <w:rPr>
          <w:rFonts w:eastAsia="Calibri"/>
          <w:i/>
          <w:sz w:val="24"/>
          <w:szCs w:val="22"/>
          <w:u w:val="single"/>
        </w:rPr>
      </w:pPr>
      <w:r w:rsidRPr="00FF232E">
        <w:rPr>
          <w:rFonts w:eastAsia="Calibri"/>
          <w:i/>
          <w:sz w:val="24"/>
          <w:szCs w:val="22"/>
          <w:u w:val="single"/>
        </w:rPr>
        <w:t>15.03.02 Технологические машины и оборудование</w:t>
      </w:r>
    </w:p>
    <w:p w:rsidR="00FF232E" w:rsidRPr="00FF232E" w:rsidRDefault="00FF232E" w:rsidP="00FF232E">
      <w:pPr>
        <w:suppressAutoHyphens/>
        <w:jc w:val="center"/>
        <w:rPr>
          <w:rFonts w:eastAsia="Calibri"/>
          <w:sz w:val="24"/>
          <w:szCs w:val="22"/>
          <w:vertAlign w:val="superscript"/>
        </w:rPr>
      </w:pPr>
      <w:r w:rsidRPr="00FF232E">
        <w:rPr>
          <w:rFonts w:eastAsia="Calibri"/>
          <w:sz w:val="24"/>
          <w:szCs w:val="22"/>
          <w:vertAlign w:val="superscript"/>
        </w:rPr>
        <w:t>(код и наименование направления подготовки)</w:t>
      </w:r>
    </w:p>
    <w:p w:rsidR="00FF232E" w:rsidRPr="00FF232E" w:rsidRDefault="00FF232E" w:rsidP="00FF232E">
      <w:pPr>
        <w:suppressAutoHyphens/>
        <w:jc w:val="center"/>
        <w:rPr>
          <w:rFonts w:eastAsia="Calibri"/>
          <w:i/>
          <w:sz w:val="24"/>
          <w:szCs w:val="22"/>
          <w:u w:val="single"/>
        </w:rPr>
      </w:pPr>
      <w:r w:rsidRPr="00FF232E">
        <w:rPr>
          <w:rFonts w:eastAsia="Calibri"/>
          <w:i/>
          <w:sz w:val="24"/>
          <w:szCs w:val="22"/>
          <w:u w:val="single"/>
        </w:rPr>
        <w:t>Машины и аппараты пищевых производств</w:t>
      </w:r>
    </w:p>
    <w:p w:rsidR="00FF232E" w:rsidRPr="00FF232E" w:rsidRDefault="00FF232E" w:rsidP="00FF232E">
      <w:pPr>
        <w:suppressAutoHyphens/>
        <w:jc w:val="center"/>
        <w:rPr>
          <w:rFonts w:eastAsia="Calibri"/>
          <w:sz w:val="24"/>
          <w:szCs w:val="22"/>
          <w:vertAlign w:val="superscript"/>
        </w:rPr>
      </w:pPr>
      <w:r w:rsidRPr="00FF232E">
        <w:rPr>
          <w:rFonts w:eastAsia="Calibri"/>
          <w:sz w:val="24"/>
          <w:szCs w:val="22"/>
          <w:vertAlign w:val="superscript"/>
        </w:rPr>
        <w:t xml:space="preserve"> (наименование направленности (профиля) образовательной программы)</w:t>
      </w:r>
    </w:p>
    <w:p w:rsidR="00FF232E" w:rsidRPr="00FF232E" w:rsidRDefault="00FF232E" w:rsidP="00FF232E">
      <w:pPr>
        <w:suppressAutoHyphens/>
        <w:jc w:val="center"/>
        <w:rPr>
          <w:rFonts w:eastAsia="Calibri"/>
          <w:sz w:val="24"/>
          <w:szCs w:val="22"/>
        </w:rPr>
      </w:pPr>
    </w:p>
    <w:p w:rsidR="00FF232E" w:rsidRPr="00FF232E" w:rsidRDefault="00FF232E" w:rsidP="00FF232E">
      <w:pPr>
        <w:suppressAutoHyphens/>
        <w:jc w:val="center"/>
        <w:rPr>
          <w:rFonts w:eastAsia="Calibri"/>
          <w:sz w:val="24"/>
          <w:szCs w:val="22"/>
        </w:rPr>
      </w:pPr>
      <w:r w:rsidRPr="00FF232E">
        <w:rPr>
          <w:rFonts w:eastAsia="Calibri"/>
          <w:sz w:val="24"/>
          <w:szCs w:val="22"/>
        </w:rPr>
        <w:t>Квалификация</w:t>
      </w:r>
    </w:p>
    <w:p w:rsidR="00FF232E" w:rsidRPr="00FF232E" w:rsidRDefault="00FF232E" w:rsidP="00FF232E">
      <w:pPr>
        <w:suppressAutoHyphens/>
        <w:jc w:val="center"/>
        <w:rPr>
          <w:rFonts w:eastAsia="Calibri"/>
          <w:i/>
          <w:sz w:val="24"/>
          <w:szCs w:val="22"/>
          <w:u w:val="single"/>
        </w:rPr>
      </w:pPr>
      <w:r w:rsidRPr="00FF232E">
        <w:rPr>
          <w:rFonts w:eastAsia="Calibri"/>
          <w:i/>
          <w:sz w:val="24"/>
          <w:szCs w:val="22"/>
          <w:u w:val="single"/>
        </w:rPr>
        <w:t>Бакалавр</w:t>
      </w:r>
    </w:p>
    <w:p w:rsidR="00FF232E" w:rsidRPr="00FF232E" w:rsidRDefault="00FF232E" w:rsidP="00FF232E">
      <w:pPr>
        <w:suppressAutoHyphens/>
        <w:spacing w:before="120"/>
        <w:jc w:val="center"/>
        <w:rPr>
          <w:rFonts w:eastAsia="Calibri"/>
          <w:sz w:val="24"/>
          <w:szCs w:val="22"/>
        </w:rPr>
      </w:pPr>
      <w:r w:rsidRPr="00FF232E">
        <w:rPr>
          <w:rFonts w:eastAsia="Calibri"/>
          <w:sz w:val="24"/>
          <w:szCs w:val="22"/>
        </w:rPr>
        <w:t>Форма обучения</w:t>
      </w:r>
    </w:p>
    <w:p w:rsidR="00FF232E" w:rsidRPr="00FF232E" w:rsidRDefault="00637FF7" w:rsidP="00FF232E">
      <w:pPr>
        <w:suppressAutoHyphens/>
        <w:jc w:val="center"/>
        <w:rPr>
          <w:rFonts w:eastAsia="Calibri"/>
          <w:i/>
          <w:sz w:val="24"/>
          <w:szCs w:val="22"/>
          <w:u w:val="single"/>
        </w:rPr>
      </w:pPr>
      <w:r>
        <w:rPr>
          <w:rFonts w:eastAsia="Calibri"/>
          <w:i/>
          <w:sz w:val="24"/>
          <w:szCs w:val="22"/>
          <w:u w:val="single"/>
        </w:rPr>
        <w:t>Зао</w:t>
      </w:r>
      <w:r w:rsidR="00FF232E" w:rsidRPr="00FF232E">
        <w:rPr>
          <w:rFonts w:eastAsia="Calibri"/>
          <w:i/>
          <w:sz w:val="24"/>
          <w:szCs w:val="22"/>
          <w:u w:val="single"/>
        </w:rPr>
        <w:t>чная</w:t>
      </w:r>
    </w:p>
    <w:p w:rsidR="00FF232E" w:rsidRPr="00FF232E" w:rsidRDefault="00FF232E" w:rsidP="00FF232E">
      <w:pPr>
        <w:suppressAutoHyphens/>
        <w:jc w:val="center"/>
        <w:rPr>
          <w:rFonts w:eastAsia="Calibri"/>
          <w:sz w:val="24"/>
          <w:szCs w:val="22"/>
        </w:rPr>
      </w:pPr>
    </w:p>
    <w:p w:rsidR="0019626A" w:rsidRPr="009D68F8" w:rsidRDefault="0019626A" w:rsidP="0019626A">
      <w:pPr>
        <w:suppressAutoHyphens/>
        <w:jc w:val="center"/>
        <w:rPr>
          <w:sz w:val="24"/>
          <w:szCs w:val="22"/>
        </w:rPr>
      </w:pPr>
    </w:p>
    <w:p w:rsidR="00980419" w:rsidRPr="009D68F8" w:rsidRDefault="00980419"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lastRenderedPageBreak/>
        <w:t>Составители _____________________ Казакова О.Н.</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 xml:space="preserve">Методические указания </w:t>
      </w:r>
      <w:proofErr w:type="gramStart"/>
      <w:r w:rsidRPr="008669E9">
        <w:rPr>
          <w:sz w:val="28"/>
          <w:szCs w:val="28"/>
        </w:rPr>
        <w:t>рассмотрены и одобрены</w:t>
      </w:r>
      <w:proofErr w:type="gramEnd"/>
      <w:r w:rsidRPr="008669E9">
        <w:rPr>
          <w:sz w:val="28"/>
          <w:szCs w:val="28"/>
        </w:rPr>
        <w:t xml:space="preserve"> на заседании кафедры геометрии и компьютерных наук</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Заведующий кафедрой ________________________ Шухман А.Е.</w:t>
      </w: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spacing w:after="200" w:line="276" w:lineRule="auto"/>
        <w:jc w:val="both"/>
        <w:rPr>
          <w:sz w:val="28"/>
        </w:rPr>
      </w:pPr>
      <w:r w:rsidRPr="008669E9">
        <w:rPr>
          <w:sz w:val="28"/>
          <w:szCs w:val="28"/>
        </w:rPr>
        <w:t xml:space="preserve">Методические указания  является приложением к рабочей программе по дисциплине </w:t>
      </w:r>
      <w:r w:rsidR="00EE5794">
        <w:rPr>
          <w:sz w:val="28"/>
          <w:szCs w:val="28"/>
        </w:rPr>
        <w:t>Линейная алгебра</w:t>
      </w:r>
      <w:r w:rsidRPr="008669E9">
        <w:rPr>
          <w:sz w:val="28"/>
          <w:szCs w:val="28"/>
        </w:rPr>
        <w:t xml:space="preserve">, зарегистрированной в ЦИТ под учетным номером___________ </w:t>
      </w:r>
      <w:r w:rsidRPr="008669E9">
        <w:rPr>
          <w:sz w:val="28"/>
        </w:rPr>
        <w:t xml:space="preserve"> </w:t>
      </w:r>
    </w:p>
    <w:p w:rsidR="008669E9" w:rsidRDefault="008669E9">
      <w:pPr>
        <w:rPr>
          <w:snapToGrid w:val="0"/>
          <w:sz w:val="28"/>
          <w:szCs w:val="28"/>
          <w:lang w:eastAsia="ru-RU"/>
        </w:rPr>
      </w:pPr>
      <w:r>
        <w:rPr>
          <w:snapToGrid w:val="0"/>
          <w:sz w:val="28"/>
          <w:szCs w:val="28"/>
          <w:lang w:eastAsia="ru-RU"/>
        </w:rPr>
        <w:br w:type="page"/>
      </w:r>
    </w:p>
    <w:p w:rsidR="002D1210" w:rsidRPr="008669E9" w:rsidRDefault="002D1210" w:rsidP="002D1210">
      <w:pPr>
        <w:shd w:val="clear" w:color="auto" w:fill="FFFFFF"/>
        <w:spacing w:after="480"/>
        <w:jc w:val="center"/>
        <w:rPr>
          <w:b/>
          <w:color w:val="000000"/>
          <w:spacing w:val="7"/>
          <w:sz w:val="32"/>
          <w:szCs w:val="32"/>
          <w:lang w:eastAsia="ru-RU"/>
        </w:rPr>
      </w:pPr>
      <w:r w:rsidRPr="008669E9">
        <w:rPr>
          <w:b/>
          <w:color w:val="000000"/>
          <w:spacing w:val="7"/>
          <w:sz w:val="32"/>
          <w:szCs w:val="32"/>
          <w:lang w:eastAsia="ru-RU"/>
        </w:rPr>
        <w:lastRenderedPageBreak/>
        <w:t>Содержание</w:t>
      </w:r>
    </w:p>
    <w:tbl>
      <w:tblPr>
        <w:tblW w:w="5000" w:type="pct"/>
        <w:tblLook w:val="01E0" w:firstRow="1" w:lastRow="1" w:firstColumn="1" w:lastColumn="1" w:noHBand="0" w:noVBand="0"/>
      </w:tblPr>
      <w:tblGrid>
        <w:gridCol w:w="9816"/>
        <w:gridCol w:w="746"/>
      </w:tblGrid>
      <w:tr w:rsidR="002D1210" w:rsidRPr="008669E9" w:rsidTr="00B26FBE">
        <w:tc>
          <w:tcPr>
            <w:tcW w:w="4647" w:type="pct"/>
          </w:tcPr>
          <w:p w:rsidR="002D1210" w:rsidRPr="008669E9" w:rsidRDefault="002D1210" w:rsidP="00B26FBE">
            <w:pPr>
              <w:spacing w:line="360" w:lineRule="auto"/>
              <w:jc w:val="both"/>
              <w:rPr>
                <w:color w:val="000000"/>
                <w:spacing w:val="7"/>
                <w:sz w:val="28"/>
                <w:szCs w:val="28"/>
                <w:lang w:eastAsia="ru-RU"/>
              </w:rPr>
            </w:pPr>
            <w:r w:rsidRPr="008669E9">
              <w:rPr>
                <w:color w:val="000000"/>
                <w:spacing w:val="7"/>
                <w:sz w:val="28"/>
                <w:szCs w:val="28"/>
                <w:lang w:eastAsia="ru-RU"/>
              </w:rPr>
              <w:t>1 Методические указания по лекционным занятиям ……………….....</w:t>
            </w:r>
            <w:r>
              <w:rPr>
                <w:color w:val="000000"/>
                <w:spacing w:val="7"/>
                <w:sz w:val="28"/>
                <w:szCs w:val="28"/>
                <w:lang w:eastAsia="ru-RU"/>
              </w:rPr>
              <w:t>.........</w:t>
            </w:r>
          </w:p>
        </w:tc>
        <w:tc>
          <w:tcPr>
            <w:tcW w:w="353" w:type="pct"/>
            <w:vAlign w:val="bottom"/>
          </w:tcPr>
          <w:p w:rsidR="002D1210" w:rsidRPr="008669E9" w:rsidRDefault="002D1210" w:rsidP="00B26FBE">
            <w:pPr>
              <w:spacing w:line="360" w:lineRule="auto"/>
              <w:jc w:val="center"/>
              <w:rPr>
                <w:color w:val="000000"/>
                <w:spacing w:val="7"/>
                <w:sz w:val="28"/>
                <w:szCs w:val="28"/>
                <w:lang w:eastAsia="ru-RU"/>
              </w:rPr>
            </w:pPr>
            <w:r w:rsidRPr="008669E9">
              <w:rPr>
                <w:color w:val="000000"/>
                <w:spacing w:val="7"/>
                <w:sz w:val="28"/>
                <w:szCs w:val="28"/>
                <w:lang w:eastAsia="ru-RU"/>
              </w:rPr>
              <w:t>4</w:t>
            </w:r>
          </w:p>
        </w:tc>
      </w:tr>
      <w:tr w:rsidR="002D1210" w:rsidRPr="008669E9" w:rsidTr="00B26FBE">
        <w:tc>
          <w:tcPr>
            <w:tcW w:w="4647" w:type="pct"/>
          </w:tcPr>
          <w:p w:rsidR="002D1210" w:rsidRPr="008669E9" w:rsidRDefault="002D1210" w:rsidP="00B26FBE">
            <w:pPr>
              <w:spacing w:line="360" w:lineRule="auto"/>
              <w:jc w:val="both"/>
              <w:rPr>
                <w:color w:val="000000"/>
                <w:spacing w:val="7"/>
                <w:sz w:val="28"/>
                <w:szCs w:val="28"/>
                <w:lang w:eastAsia="ru-RU"/>
              </w:rPr>
            </w:pPr>
            <w:r w:rsidRPr="008669E9">
              <w:rPr>
                <w:color w:val="000000"/>
                <w:spacing w:val="7"/>
                <w:sz w:val="28"/>
                <w:szCs w:val="28"/>
                <w:lang w:eastAsia="ru-RU"/>
              </w:rPr>
              <w:t>2 Методические указания по практическим занятиям …</w:t>
            </w:r>
            <w:r>
              <w:rPr>
                <w:color w:val="000000"/>
                <w:spacing w:val="7"/>
                <w:sz w:val="28"/>
                <w:szCs w:val="28"/>
                <w:lang w:eastAsia="ru-RU"/>
              </w:rPr>
              <w:t>…………………….</w:t>
            </w:r>
          </w:p>
        </w:tc>
        <w:tc>
          <w:tcPr>
            <w:tcW w:w="353" w:type="pct"/>
            <w:vAlign w:val="bottom"/>
          </w:tcPr>
          <w:p w:rsidR="002D1210" w:rsidRPr="008669E9" w:rsidRDefault="004C30B7" w:rsidP="00B26FBE">
            <w:pPr>
              <w:spacing w:line="360" w:lineRule="auto"/>
              <w:jc w:val="center"/>
              <w:rPr>
                <w:color w:val="000000"/>
                <w:spacing w:val="7"/>
                <w:sz w:val="28"/>
                <w:szCs w:val="28"/>
                <w:lang w:eastAsia="ru-RU"/>
              </w:rPr>
            </w:pPr>
            <w:r>
              <w:rPr>
                <w:color w:val="000000"/>
                <w:spacing w:val="7"/>
                <w:sz w:val="28"/>
                <w:szCs w:val="28"/>
                <w:lang w:eastAsia="ru-RU"/>
              </w:rPr>
              <w:t>4</w:t>
            </w:r>
          </w:p>
        </w:tc>
      </w:tr>
      <w:tr w:rsidR="002D1210" w:rsidRPr="008669E9" w:rsidTr="00B26FBE">
        <w:tc>
          <w:tcPr>
            <w:tcW w:w="4647" w:type="pct"/>
          </w:tcPr>
          <w:p w:rsidR="002D1210" w:rsidRPr="008669E9" w:rsidRDefault="002D1210" w:rsidP="00B26FBE">
            <w:pPr>
              <w:spacing w:line="360" w:lineRule="auto"/>
              <w:jc w:val="both"/>
              <w:rPr>
                <w:color w:val="000000"/>
                <w:spacing w:val="7"/>
                <w:sz w:val="28"/>
                <w:szCs w:val="28"/>
                <w:lang w:eastAsia="ru-RU"/>
              </w:rPr>
            </w:pPr>
            <w:r w:rsidRPr="008669E9">
              <w:rPr>
                <w:color w:val="000000"/>
                <w:spacing w:val="7"/>
                <w:sz w:val="28"/>
                <w:szCs w:val="28"/>
                <w:lang w:eastAsia="ru-RU"/>
              </w:rPr>
              <w:t>3 Методические указания по самостоятельной работе …..………….....</w:t>
            </w:r>
            <w:r>
              <w:rPr>
                <w:color w:val="000000"/>
                <w:spacing w:val="7"/>
                <w:sz w:val="28"/>
                <w:szCs w:val="28"/>
                <w:lang w:eastAsia="ru-RU"/>
              </w:rPr>
              <w:t>........</w:t>
            </w:r>
          </w:p>
        </w:tc>
        <w:tc>
          <w:tcPr>
            <w:tcW w:w="353" w:type="pct"/>
            <w:vAlign w:val="bottom"/>
          </w:tcPr>
          <w:p w:rsidR="002D1210" w:rsidRPr="008669E9" w:rsidRDefault="004C30B7" w:rsidP="00B26FBE">
            <w:pPr>
              <w:spacing w:line="360" w:lineRule="auto"/>
              <w:jc w:val="center"/>
              <w:rPr>
                <w:color w:val="000000"/>
                <w:spacing w:val="7"/>
                <w:sz w:val="28"/>
                <w:szCs w:val="28"/>
                <w:lang w:eastAsia="ru-RU"/>
              </w:rPr>
            </w:pPr>
            <w:r>
              <w:rPr>
                <w:color w:val="000000"/>
                <w:spacing w:val="7"/>
                <w:sz w:val="28"/>
                <w:szCs w:val="28"/>
                <w:lang w:eastAsia="ru-RU"/>
              </w:rPr>
              <w:t>5</w:t>
            </w:r>
          </w:p>
        </w:tc>
      </w:tr>
      <w:tr w:rsidR="002D1210" w:rsidRPr="008669E9" w:rsidTr="00B26FBE">
        <w:tc>
          <w:tcPr>
            <w:tcW w:w="4647" w:type="pct"/>
          </w:tcPr>
          <w:p w:rsidR="002D1210" w:rsidRPr="008669E9" w:rsidRDefault="002D1210" w:rsidP="00B26FBE">
            <w:pPr>
              <w:spacing w:line="360" w:lineRule="auto"/>
              <w:jc w:val="both"/>
              <w:rPr>
                <w:color w:val="000000"/>
                <w:spacing w:val="7"/>
                <w:sz w:val="28"/>
                <w:szCs w:val="28"/>
                <w:lang w:eastAsia="ru-RU"/>
              </w:rPr>
            </w:pPr>
            <w:r w:rsidRPr="008669E9">
              <w:rPr>
                <w:color w:val="000000"/>
                <w:spacing w:val="7"/>
                <w:sz w:val="28"/>
                <w:szCs w:val="28"/>
                <w:lang w:eastAsia="ru-RU"/>
              </w:rPr>
              <w:t xml:space="preserve">3.1 Методические указания по выполнению </w:t>
            </w:r>
            <w:r>
              <w:rPr>
                <w:color w:val="000000"/>
                <w:spacing w:val="7"/>
                <w:sz w:val="28"/>
                <w:szCs w:val="28"/>
                <w:lang w:eastAsia="ru-RU"/>
              </w:rPr>
              <w:t>контрольной работы  …………</w:t>
            </w:r>
          </w:p>
        </w:tc>
        <w:tc>
          <w:tcPr>
            <w:tcW w:w="353" w:type="pct"/>
            <w:vAlign w:val="bottom"/>
          </w:tcPr>
          <w:p w:rsidR="002D1210" w:rsidRPr="008669E9" w:rsidRDefault="004C30B7" w:rsidP="00B26FBE">
            <w:pPr>
              <w:spacing w:line="360" w:lineRule="auto"/>
              <w:jc w:val="center"/>
              <w:rPr>
                <w:color w:val="000000"/>
                <w:spacing w:val="7"/>
                <w:sz w:val="28"/>
                <w:szCs w:val="28"/>
                <w:lang w:eastAsia="ru-RU"/>
              </w:rPr>
            </w:pPr>
            <w:r>
              <w:rPr>
                <w:color w:val="000000"/>
                <w:spacing w:val="7"/>
                <w:sz w:val="28"/>
                <w:szCs w:val="28"/>
                <w:lang w:eastAsia="ru-RU"/>
              </w:rPr>
              <w:t>6</w:t>
            </w:r>
          </w:p>
        </w:tc>
      </w:tr>
      <w:tr w:rsidR="002D1210" w:rsidRPr="008669E9" w:rsidTr="00B26FBE">
        <w:tc>
          <w:tcPr>
            <w:tcW w:w="4647" w:type="pct"/>
          </w:tcPr>
          <w:p w:rsidR="002D1210" w:rsidRPr="008669E9" w:rsidRDefault="002D1210" w:rsidP="00B26FBE">
            <w:pPr>
              <w:spacing w:line="360" w:lineRule="auto"/>
              <w:jc w:val="both"/>
              <w:rPr>
                <w:color w:val="000000"/>
                <w:spacing w:val="7"/>
                <w:sz w:val="28"/>
                <w:szCs w:val="28"/>
                <w:lang w:eastAsia="ru-RU"/>
              </w:rPr>
            </w:pPr>
            <w:r w:rsidRPr="008669E9">
              <w:rPr>
                <w:color w:val="000000"/>
                <w:spacing w:val="7"/>
                <w:sz w:val="28"/>
                <w:szCs w:val="28"/>
                <w:lang w:eastAsia="ru-RU"/>
              </w:rPr>
              <w:t xml:space="preserve">4 Методические указания по промежуточной аттестации по дисциплине </w:t>
            </w:r>
          </w:p>
        </w:tc>
        <w:tc>
          <w:tcPr>
            <w:tcW w:w="353" w:type="pct"/>
            <w:vAlign w:val="bottom"/>
          </w:tcPr>
          <w:p w:rsidR="002D1210" w:rsidRPr="008669E9" w:rsidRDefault="004C30B7" w:rsidP="00B26FBE">
            <w:pPr>
              <w:spacing w:line="360" w:lineRule="auto"/>
              <w:jc w:val="center"/>
              <w:rPr>
                <w:color w:val="000000"/>
                <w:spacing w:val="7"/>
                <w:sz w:val="28"/>
                <w:szCs w:val="28"/>
                <w:lang w:eastAsia="ru-RU"/>
              </w:rPr>
            </w:pPr>
            <w:r>
              <w:rPr>
                <w:color w:val="000000"/>
                <w:spacing w:val="7"/>
                <w:sz w:val="28"/>
                <w:szCs w:val="28"/>
                <w:lang w:eastAsia="ru-RU"/>
              </w:rPr>
              <w:t>7</w:t>
            </w:r>
          </w:p>
        </w:tc>
      </w:tr>
    </w:tbl>
    <w:p w:rsidR="002D1210" w:rsidRPr="008669E9" w:rsidRDefault="002D1210" w:rsidP="002D1210">
      <w:pPr>
        <w:tabs>
          <w:tab w:val="num" w:pos="1004"/>
        </w:tabs>
        <w:suppressAutoHyphens/>
        <w:ind w:left="1004"/>
        <w:jc w:val="center"/>
        <w:rPr>
          <w:rFonts w:eastAsia="Calibri"/>
          <w:b/>
          <w:sz w:val="24"/>
          <w:szCs w:val="22"/>
        </w:rPr>
      </w:pPr>
    </w:p>
    <w:p w:rsidR="002D1210" w:rsidRPr="008669E9" w:rsidRDefault="002D1210" w:rsidP="002D1210">
      <w:pPr>
        <w:ind w:firstLine="340"/>
        <w:jc w:val="center"/>
        <w:outlineLvl w:val="0"/>
        <w:rPr>
          <w:sz w:val="24"/>
          <w:szCs w:val="24"/>
          <w:lang w:eastAsia="ar-SA"/>
        </w:rPr>
      </w:pPr>
      <w:r w:rsidRPr="008669E9">
        <w:rPr>
          <w:b/>
          <w:sz w:val="28"/>
          <w:lang w:eastAsia="ru-RU"/>
        </w:rPr>
        <w:br w:type="page"/>
      </w:r>
    </w:p>
    <w:p w:rsidR="002D1210" w:rsidRPr="00A840A2" w:rsidRDefault="002D1210" w:rsidP="002D1210">
      <w:pPr>
        <w:jc w:val="center"/>
        <w:outlineLvl w:val="0"/>
        <w:rPr>
          <w:b/>
          <w:noProof/>
          <w:sz w:val="24"/>
          <w:szCs w:val="24"/>
          <w:lang w:eastAsia="ru-RU"/>
        </w:rPr>
      </w:pPr>
      <w:r w:rsidRPr="00A840A2">
        <w:rPr>
          <w:b/>
          <w:sz w:val="28"/>
          <w:lang w:eastAsia="ru-RU"/>
        </w:rPr>
        <w:lastRenderedPageBreak/>
        <w:t>1 Методические указания по лекционным занятиям</w:t>
      </w:r>
    </w:p>
    <w:p w:rsidR="002D1210" w:rsidRPr="00A840A2" w:rsidRDefault="002D1210" w:rsidP="002D1210">
      <w:pPr>
        <w:jc w:val="center"/>
        <w:outlineLvl w:val="0"/>
        <w:rPr>
          <w:b/>
          <w:noProof/>
          <w:sz w:val="24"/>
          <w:szCs w:val="24"/>
          <w:lang w:eastAsia="ru-RU"/>
        </w:rPr>
      </w:pPr>
    </w:p>
    <w:p w:rsidR="002D1210" w:rsidRPr="00A840A2" w:rsidRDefault="002D1210" w:rsidP="002D1210">
      <w:pPr>
        <w:ind w:firstLine="708"/>
        <w:jc w:val="both"/>
        <w:rPr>
          <w:noProof/>
          <w:sz w:val="24"/>
          <w:szCs w:val="24"/>
          <w:lang w:eastAsia="ru-RU"/>
        </w:rPr>
      </w:pPr>
      <w:r w:rsidRPr="00A840A2">
        <w:rPr>
          <w:noProof/>
          <w:sz w:val="24"/>
          <w:szCs w:val="24"/>
          <w:lang w:eastAsia="ru-RU"/>
        </w:rPr>
        <w:t xml:space="preserve">На лекции излагается теоретический и практический материал, относящийся к основному курсу. Лекции занимают почти половину времени,  отведенного на занятия по расписанию, которым принадлежит главная и ведущая роль в учебном процессе. </w:t>
      </w:r>
    </w:p>
    <w:p w:rsidR="002D1210" w:rsidRPr="00A840A2" w:rsidRDefault="002D1210" w:rsidP="002D1210">
      <w:pPr>
        <w:ind w:firstLine="708"/>
        <w:jc w:val="both"/>
        <w:rPr>
          <w:noProof/>
          <w:sz w:val="24"/>
          <w:szCs w:val="24"/>
          <w:lang w:eastAsia="ru-RU"/>
        </w:rPr>
      </w:pPr>
      <w:r w:rsidRPr="00A840A2">
        <w:rPr>
          <w:noProof/>
          <w:sz w:val="24"/>
          <w:szCs w:val="24"/>
          <w:lang w:eastAsia="ru-RU"/>
        </w:rPr>
        <w:t>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Особенность обучения по заочной форме – необходимость самостоятельного более глубокого изучения учебного материала.</w:t>
      </w:r>
    </w:p>
    <w:p w:rsidR="002D1210" w:rsidRPr="00A840A2" w:rsidRDefault="002D1210" w:rsidP="002D1210">
      <w:pPr>
        <w:ind w:firstLine="708"/>
        <w:jc w:val="both"/>
        <w:rPr>
          <w:noProof/>
          <w:sz w:val="24"/>
          <w:szCs w:val="24"/>
          <w:lang w:eastAsia="ru-RU"/>
        </w:rPr>
      </w:pPr>
      <w:r w:rsidRPr="00A840A2">
        <w:rPr>
          <w:noProof/>
          <w:sz w:val="24"/>
          <w:szCs w:val="24"/>
          <w:lang w:eastAsia="ru-RU"/>
        </w:rPr>
        <w:t>Список литературы по изучаемой дисциплине преподаватель сообщает на первом лекционном занятии. Поинтересуйтесь, какое их предложеных учебников и пособий вам больше подходит и есть ли в библиотеке необходимая книга в бумажном или электронном варианте.</w:t>
      </w:r>
    </w:p>
    <w:p w:rsidR="002D1210" w:rsidRPr="00A840A2" w:rsidRDefault="002D1210" w:rsidP="002D1210">
      <w:pPr>
        <w:ind w:firstLine="708"/>
        <w:jc w:val="both"/>
        <w:rPr>
          <w:noProof/>
          <w:sz w:val="24"/>
          <w:szCs w:val="24"/>
          <w:lang w:eastAsia="ru-RU"/>
        </w:rPr>
      </w:pPr>
      <w:r w:rsidRPr="00A840A2">
        <w:rPr>
          <w:noProof/>
          <w:sz w:val="24"/>
          <w:szCs w:val="24"/>
          <w:lang w:eastAsia="ru-RU"/>
        </w:rPr>
        <w:t xml:space="preserve">Основная задача лекции – учить мыслить. Интонацией голоса и манерой изложения лектор подчеркивает самое существенное, расстанавливает по местам главное и второстепенное. .Надо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 </w:t>
      </w:r>
    </w:p>
    <w:p w:rsidR="002D1210" w:rsidRPr="00A840A2" w:rsidRDefault="002D1210" w:rsidP="002D1210">
      <w:pPr>
        <w:ind w:firstLine="708"/>
        <w:jc w:val="both"/>
        <w:rPr>
          <w:noProof/>
          <w:sz w:val="24"/>
          <w:szCs w:val="24"/>
          <w:lang w:eastAsia="ru-RU"/>
        </w:rPr>
      </w:pPr>
      <w:r>
        <w:rPr>
          <w:noProof/>
          <w:sz w:val="24"/>
          <w:szCs w:val="24"/>
          <w:lang w:eastAsia="ru-RU"/>
        </w:rPr>
        <w:t>Лекции по математическим дисциплинам</w:t>
      </w:r>
      <w:r w:rsidRPr="00A840A2">
        <w:rPr>
          <w:noProof/>
          <w:sz w:val="24"/>
          <w:szCs w:val="24"/>
          <w:lang w:eastAsia="ru-RU"/>
        </w:rPr>
        <w:t xml:space="preserve">, как правило, записываются дословно. Поэтому внимательно следите за тем, что говорит лектор, и что он записывает на доске. Часто бывает, что лектор пишет на доске формулу или какое-то математическое выражение и попутно комментирует его. Не надо паниковать. Преподаватель обязательно еще раз даст все пояснения и подождет, пока вы все запишите в своей тетради. </w:t>
      </w:r>
    </w:p>
    <w:p w:rsidR="002D1210" w:rsidRPr="00A840A2" w:rsidRDefault="002D1210" w:rsidP="002D1210">
      <w:pPr>
        <w:ind w:firstLine="708"/>
        <w:jc w:val="both"/>
        <w:rPr>
          <w:noProof/>
          <w:sz w:val="24"/>
          <w:szCs w:val="24"/>
          <w:lang w:eastAsia="ru-RU"/>
        </w:rPr>
      </w:pPr>
      <w:r w:rsidRPr="00A840A2">
        <w:rPr>
          <w:noProof/>
          <w:sz w:val="24"/>
          <w:szCs w:val="24"/>
          <w:lang w:eastAsia="ru-RU"/>
        </w:rPr>
        <w:t>Для леций необходимо завести специальную тетрадь. На обложке обязательно запишите сво</w:t>
      </w:r>
      <w:r w:rsidR="00EE5794">
        <w:rPr>
          <w:noProof/>
          <w:sz w:val="24"/>
          <w:szCs w:val="24"/>
          <w:lang w:eastAsia="ru-RU"/>
        </w:rPr>
        <w:t>и данные, название предмета – «Линейная алгебра»</w:t>
      </w:r>
      <w:r w:rsidRPr="00A840A2">
        <w:rPr>
          <w:noProof/>
          <w:sz w:val="24"/>
          <w:szCs w:val="24"/>
          <w:lang w:eastAsia="ru-RU"/>
        </w:rPr>
        <w:t>, Фамилию, Имя и Отчество преподавателя; время и аудиторию, в которой его можно найти в случае возникновения вопросов. На первой странице запишите все символы и значки, сокращения, которые вы будете использовать при конспектировании лекций. Обязательно оставляйте поля, на которых можно делать заметки или записывать вопросы. Выделяйте абзацем, цветом, подчеркиванием особо важные утверждения (определения, теоремы и т.п.).</w:t>
      </w:r>
    </w:p>
    <w:p w:rsidR="002D1210" w:rsidRPr="00A840A2" w:rsidRDefault="002D1210" w:rsidP="002D1210">
      <w:pPr>
        <w:shd w:val="clear" w:color="auto" w:fill="FFFFFF"/>
        <w:jc w:val="center"/>
        <w:rPr>
          <w:b/>
          <w:sz w:val="24"/>
          <w:szCs w:val="24"/>
          <w:lang w:eastAsia="ru-RU"/>
        </w:rPr>
      </w:pPr>
    </w:p>
    <w:p w:rsidR="002D1210" w:rsidRPr="00A840A2" w:rsidRDefault="002D1210" w:rsidP="002D1210">
      <w:pPr>
        <w:jc w:val="center"/>
        <w:outlineLvl w:val="0"/>
        <w:rPr>
          <w:b/>
          <w:noProof/>
          <w:sz w:val="24"/>
          <w:szCs w:val="24"/>
          <w:lang w:eastAsia="ru-RU"/>
        </w:rPr>
      </w:pPr>
      <w:r w:rsidRPr="00A840A2">
        <w:rPr>
          <w:b/>
          <w:sz w:val="28"/>
          <w:lang w:eastAsia="ru-RU"/>
        </w:rPr>
        <w:t>2 Методические указания по практическим занятиям</w:t>
      </w:r>
    </w:p>
    <w:p w:rsidR="002D1210" w:rsidRPr="00A840A2" w:rsidRDefault="002D1210" w:rsidP="002D1210">
      <w:pPr>
        <w:widowControl w:val="0"/>
        <w:tabs>
          <w:tab w:val="left" w:pos="2910"/>
        </w:tabs>
        <w:snapToGrid w:val="0"/>
        <w:jc w:val="center"/>
        <w:outlineLvl w:val="0"/>
        <w:rPr>
          <w:b/>
          <w:noProof/>
          <w:sz w:val="24"/>
          <w:szCs w:val="24"/>
          <w:lang w:eastAsia="ru-RU"/>
        </w:rPr>
      </w:pPr>
    </w:p>
    <w:p w:rsidR="002D1210" w:rsidRPr="00A840A2" w:rsidRDefault="002D1210" w:rsidP="002D1210">
      <w:pPr>
        <w:widowControl w:val="0"/>
        <w:snapToGrid w:val="0"/>
        <w:ind w:firstLine="708"/>
        <w:jc w:val="both"/>
        <w:rPr>
          <w:noProof/>
          <w:sz w:val="24"/>
          <w:szCs w:val="24"/>
          <w:lang w:eastAsia="ru-RU"/>
        </w:rPr>
      </w:pPr>
      <w:r w:rsidRPr="00A840A2">
        <w:rPr>
          <w:noProof/>
          <w:sz w:val="24"/>
          <w:szCs w:val="24"/>
          <w:lang w:eastAsia="ru-RU"/>
        </w:rPr>
        <w:t>На практических занятиях обычно закрепляется тот материал, который теоретически рассматривался на лекциях.</w:t>
      </w:r>
    </w:p>
    <w:p w:rsidR="002D1210" w:rsidRPr="00A840A2" w:rsidRDefault="002D1210" w:rsidP="002D1210">
      <w:pPr>
        <w:widowControl w:val="0"/>
        <w:snapToGrid w:val="0"/>
        <w:ind w:firstLine="708"/>
        <w:jc w:val="both"/>
        <w:rPr>
          <w:noProof/>
          <w:sz w:val="24"/>
          <w:szCs w:val="24"/>
          <w:lang w:eastAsia="ru-RU"/>
        </w:rPr>
      </w:pPr>
      <w:r w:rsidRPr="00A840A2">
        <w:rPr>
          <w:noProof/>
          <w:sz w:val="24"/>
          <w:szCs w:val="24"/>
          <w:lang w:eastAsia="ru-RU"/>
        </w:rPr>
        <w:t>Внимательно прочитайте дома лекцию, по необходимости – соответствующий раздел учебника. В начале практического занятия спросите  у преподавателя все то, что вы не поняли. Не зная теоретического материала, вы не сможете продуктивно решать задачи.</w:t>
      </w:r>
    </w:p>
    <w:p w:rsidR="002D1210" w:rsidRPr="00A840A2" w:rsidRDefault="002D1210" w:rsidP="002D1210">
      <w:pPr>
        <w:ind w:firstLine="708"/>
        <w:jc w:val="both"/>
        <w:rPr>
          <w:noProof/>
          <w:sz w:val="24"/>
          <w:szCs w:val="24"/>
          <w:lang w:eastAsia="ru-RU"/>
        </w:rPr>
      </w:pPr>
      <w:r w:rsidRPr="00A840A2">
        <w:rPr>
          <w:noProof/>
          <w:sz w:val="24"/>
          <w:szCs w:val="24"/>
          <w:lang w:eastAsia="ru-RU"/>
        </w:rPr>
        <w:t>Необходимо, по возможности,  полнее ознакомиться с методом решения задач: просмотреть свои записи решений задач, проводившихся под руководством преподавателя, а также примеры анализа задач, даваемых в учебниках, сборниках задач.</w:t>
      </w:r>
    </w:p>
    <w:p w:rsidR="002D1210" w:rsidRPr="00A840A2" w:rsidRDefault="002D1210" w:rsidP="002D1210">
      <w:pPr>
        <w:ind w:firstLine="708"/>
        <w:jc w:val="both"/>
        <w:rPr>
          <w:noProof/>
          <w:color w:val="000000"/>
          <w:sz w:val="24"/>
          <w:szCs w:val="24"/>
          <w:lang w:eastAsia="ru-RU"/>
        </w:rPr>
      </w:pPr>
      <w:r w:rsidRPr="00A840A2">
        <w:rPr>
          <w:noProof/>
          <w:color w:val="000000"/>
          <w:sz w:val="24"/>
          <w:szCs w:val="24"/>
          <w:lang w:eastAsia="ru-RU"/>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A840A2">
        <w:rPr>
          <w:noProof/>
          <w:color w:val="000000"/>
          <w:sz w:val="24"/>
          <w:szCs w:val="24"/>
          <w:lang w:eastAsia="ru-RU"/>
        </w:rPr>
        <w:softHyphen/>
        <w:t>жить ошибку. Все записи следует вести с предельной аккуратностью. Конечные результаты каждого этапа работы надо под</w:t>
      </w:r>
      <w:r w:rsidRPr="00A840A2">
        <w:rPr>
          <w:noProof/>
          <w:color w:val="000000"/>
          <w:sz w:val="24"/>
          <w:szCs w:val="24"/>
          <w:lang w:eastAsia="ru-RU"/>
        </w:rPr>
        <w:softHyphen/>
        <w:t>черкивать и выносить на поля.</w:t>
      </w:r>
    </w:p>
    <w:p w:rsidR="002D1210" w:rsidRPr="00A840A2" w:rsidRDefault="002D1210" w:rsidP="002D1210">
      <w:pPr>
        <w:ind w:firstLine="708"/>
        <w:jc w:val="both"/>
        <w:rPr>
          <w:noProof/>
          <w:sz w:val="24"/>
          <w:szCs w:val="24"/>
          <w:lang w:eastAsia="ru-RU"/>
        </w:rPr>
      </w:pPr>
      <w:r w:rsidRPr="00A840A2">
        <w:rPr>
          <w:noProof/>
          <w:sz w:val="24"/>
          <w:szCs w:val="24"/>
          <w:lang w:eastAsia="ru-RU"/>
        </w:rPr>
        <w:t>Особое внимание надо уделять четкому написанию цифр. 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2D1210" w:rsidRPr="00A840A2" w:rsidRDefault="002D1210" w:rsidP="002D1210">
      <w:pPr>
        <w:ind w:firstLine="708"/>
        <w:jc w:val="both"/>
        <w:rPr>
          <w:noProof/>
          <w:sz w:val="24"/>
          <w:szCs w:val="24"/>
          <w:lang w:eastAsia="ru-RU"/>
        </w:rPr>
      </w:pPr>
      <w:r w:rsidRPr="00A840A2">
        <w:rPr>
          <w:noProof/>
          <w:sz w:val="24"/>
          <w:szCs w:val="24"/>
          <w:lang w:eastAsia="ru-RU"/>
        </w:rPr>
        <w:t>Необходимо овладеть навыками графического представления изучаемого материала. Графическое изображение показывает ход решения сложных задач и помогает его запоминанию.</w:t>
      </w:r>
    </w:p>
    <w:p w:rsidR="00B8558C" w:rsidRDefault="00B8558C" w:rsidP="002D1210">
      <w:pPr>
        <w:jc w:val="both"/>
        <w:rPr>
          <w:noProof/>
          <w:sz w:val="24"/>
          <w:szCs w:val="24"/>
          <w:lang w:eastAsia="ru-RU"/>
        </w:rPr>
      </w:pPr>
    </w:p>
    <w:p w:rsidR="00B8558C" w:rsidRDefault="00B8558C" w:rsidP="002D1210">
      <w:pPr>
        <w:jc w:val="both"/>
        <w:rPr>
          <w:noProof/>
          <w:sz w:val="24"/>
          <w:szCs w:val="24"/>
          <w:lang w:eastAsia="ru-RU"/>
        </w:rPr>
      </w:pPr>
    </w:p>
    <w:p w:rsidR="002D1210" w:rsidRPr="002D1210" w:rsidRDefault="002D1210" w:rsidP="002D1210">
      <w:pPr>
        <w:jc w:val="both"/>
        <w:rPr>
          <w:noProof/>
          <w:sz w:val="24"/>
          <w:szCs w:val="24"/>
          <w:lang w:eastAsia="ru-RU"/>
        </w:rPr>
      </w:pPr>
      <w:r w:rsidRPr="002D1210">
        <w:rPr>
          <w:noProof/>
          <w:sz w:val="24"/>
          <w:szCs w:val="24"/>
          <w:lang w:eastAsia="ru-RU"/>
        </w:rPr>
        <w:t xml:space="preserve">Например: </w:t>
      </w:r>
    </w:p>
    <w:p w:rsidR="00B8558C" w:rsidRPr="00A840A2" w:rsidRDefault="00B8558C" w:rsidP="00B8558C">
      <w:pPr>
        <w:ind w:right="40"/>
        <w:jc w:val="both"/>
        <w:rPr>
          <w:sz w:val="28"/>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9"/>
      </w:tblGrid>
      <w:tr w:rsidR="00B8558C" w:rsidRPr="00A840A2" w:rsidTr="00B26FBE">
        <w:trPr>
          <w:jc w:val="center"/>
        </w:trPr>
        <w:tc>
          <w:tcPr>
            <w:tcW w:w="9039" w:type="dxa"/>
            <w:tcBorders>
              <w:top w:val="nil"/>
              <w:left w:val="nil"/>
              <w:bottom w:val="nil"/>
              <w:right w:val="nil"/>
            </w:tcBorders>
          </w:tcPr>
          <w:p w:rsidR="00B8558C" w:rsidRPr="00A840A2" w:rsidRDefault="00B8558C" w:rsidP="00B26FBE">
            <w:pPr>
              <w:keepNext/>
              <w:outlineLvl w:val="0"/>
              <w:rPr>
                <w:sz w:val="24"/>
                <w:lang w:eastAsia="ru-RU"/>
              </w:rPr>
            </w:pPr>
            <w:r w:rsidRPr="00A840A2">
              <w:rPr>
                <w:sz w:val="28"/>
                <w:lang w:eastAsia="ru-RU"/>
              </w:rPr>
              <w:lastRenderedPageBreak/>
              <w:t xml:space="preserve">                                           </w:t>
            </w:r>
            <w:r w:rsidRPr="00A840A2">
              <w:rPr>
                <w:sz w:val="24"/>
                <w:lang w:eastAsia="ru-RU"/>
              </w:rPr>
              <w:t>СИСТЕМА</w:t>
            </w:r>
          </w:p>
        </w:tc>
      </w:tr>
    </w:tbl>
    <w:p w:rsidR="00B8558C" w:rsidRPr="00A840A2" w:rsidRDefault="00B8558C" w:rsidP="00B8558C">
      <w:pPr>
        <w:rPr>
          <w:sz w:val="28"/>
          <w:lang w:eastAsia="ru-RU"/>
        </w:rPr>
      </w:pPr>
      <w:r>
        <w:rPr>
          <w:noProof/>
          <w:sz w:val="28"/>
          <w:lang w:eastAsia="ru-RU"/>
        </w:rPr>
        <mc:AlternateContent>
          <mc:Choice Requires="wps">
            <w:drawing>
              <wp:anchor distT="0" distB="0" distL="114300" distR="114300" simplePos="0" relativeHeight="251660288" behindDoc="0" locked="0" layoutInCell="1" allowOverlap="1" wp14:anchorId="6C23875A" wp14:editId="2A0C7431">
                <wp:simplePos x="0" y="0"/>
                <wp:positionH relativeFrom="column">
                  <wp:posOffset>3543300</wp:posOffset>
                </wp:positionH>
                <wp:positionV relativeFrom="paragraph">
                  <wp:posOffset>89535</wp:posOffset>
                </wp:positionV>
                <wp:extent cx="731520" cy="365760"/>
                <wp:effectExtent l="0" t="0" r="49530" b="5334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152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7.05pt" to="336.6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">
                <v:stroke endarrow="block"/>
              </v:line>
            </w:pict>
          </mc:Fallback>
        </mc:AlternateContent>
      </w:r>
      <w:r>
        <w:rPr>
          <w:noProof/>
          <w:sz w:val="28"/>
          <w:lang w:eastAsia="ru-RU"/>
        </w:rPr>
        <mc:AlternateContent>
          <mc:Choice Requires="wps">
            <w:drawing>
              <wp:anchor distT="0" distB="0" distL="114300" distR="114300" simplePos="0" relativeHeight="251659264" behindDoc="0" locked="0" layoutInCell="1" allowOverlap="1" wp14:anchorId="3AD2563D" wp14:editId="32434537">
                <wp:simplePos x="0" y="0"/>
                <wp:positionH relativeFrom="column">
                  <wp:posOffset>1485900</wp:posOffset>
                </wp:positionH>
                <wp:positionV relativeFrom="paragraph">
                  <wp:posOffset>89535</wp:posOffset>
                </wp:positionV>
                <wp:extent cx="822960" cy="365760"/>
                <wp:effectExtent l="38100" t="0" r="15240" b="5334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2296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7.05pt" to="181.8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">
                <v:stroke endarrow="block"/>
              </v:line>
            </w:pict>
          </mc:Fallback>
        </mc:AlternateContent>
      </w:r>
    </w:p>
    <w:p w:rsidR="00B8558C" w:rsidRPr="00A840A2" w:rsidRDefault="00B8558C" w:rsidP="00B8558C">
      <w:pPr>
        <w:rPr>
          <w:sz w:val="28"/>
          <w:lang w:eastAsia="ru-RU"/>
        </w:rPr>
      </w:pPr>
    </w:p>
    <w:p w:rsidR="00B8558C" w:rsidRPr="00A840A2" w:rsidRDefault="00B8558C" w:rsidP="00B8558C">
      <w:pPr>
        <w:rPr>
          <w:sz w:val="28"/>
          <w:lang w:eastAsia="ru-RU"/>
        </w:rPr>
      </w:pPr>
    </w:p>
    <w:tbl>
      <w:tblPr>
        <w:tblW w:w="0" w:type="auto"/>
        <w:jc w:val="center"/>
        <w:tblLayout w:type="fixed"/>
        <w:tblLook w:val="04A0" w:firstRow="1" w:lastRow="0" w:firstColumn="1" w:lastColumn="0" w:noHBand="0" w:noVBand="1"/>
      </w:tblPr>
      <w:tblGrid>
        <w:gridCol w:w="4283"/>
        <w:gridCol w:w="4846"/>
      </w:tblGrid>
      <w:tr w:rsidR="00B8558C" w:rsidRPr="00A840A2" w:rsidTr="00B26FBE">
        <w:trPr>
          <w:jc w:val="center"/>
        </w:trPr>
        <w:tc>
          <w:tcPr>
            <w:tcW w:w="4283" w:type="dxa"/>
          </w:tcPr>
          <w:p w:rsidR="00B8558C" w:rsidRPr="00A840A2" w:rsidRDefault="00B8558C" w:rsidP="00B26FBE">
            <w:pPr>
              <w:jc w:val="center"/>
              <w:rPr>
                <w:sz w:val="24"/>
                <w:szCs w:val="24"/>
                <w:u w:val="single"/>
                <w:lang w:eastAsia="ru-RU"/>
              </w:rPr>
            </w:pPr>
            <w:r w:rsidRPr="00A840A2">
              <w:rPr>
                <w:sz w:val="24"/>
                <w:szCs w:val="24"/>
                <w:u w:val="single"/>
                <w:lang w:eastAsia="ru-RU"/>
              </w:rPr>
              <w:t>однородная</w:t>
            </w:r>
          </w:p>
          <w:p w:rsidR="00B8558C" w:rsidRPr="00A840A2" w:rsidRDefault="00B8558C" w:rsidP="00B26FBE">
            <w:pPr>
              <w:jc w:val="center"/>
              <w:rPr>
                <w:sz w:val="24"/>
                <w:szCs w:val="24"/>
                <w:lang w:eastAsia="ru-RU"/>
              </w:rPr>
            </w:pPr>
            <w:proofErr w:type="gramStart"/>
            <w:r w:rsidRPr="00A840A2">
              <w:rPr>
                <w:sz w:val="24"/>
                <w:szCs w:val="24"/>
                <w:lang w:eastAsia="ru-RU"/>
              </w:rPr>
              <w:t>(если все свободные</w:t>
            </w:r>
            <w:proofErr w:type="gramEnd"/>
          </w:p>
          <w:p w:rsidR="00B8558C" w:rsidRPr="00A840A2" w:rsidRDefault="00B8558C" w:rsidP="00B26FBE">
            <w:pPr>
              <w:jc w:val="center"/>
              <w:rPr>
                <w:sz w:val="24"/>
                <w:szCs w:val="24"/>
                <w:lang w:eastAsia="ru-RU"/>
              </w:rPr>
            </w:pPr>
            <w:r w:rsidRPr="00A840A2">
              <w:rPr>
                <w:sz w:val="24"/>
                <w:szCs w:val="24"/>
                <w:lang w:eastAsia="ru-RU"/>
              </w:rPr>
              <w:t>члены равны нулю)</w:t>
            </w:r>
          </w:p>
        </w:tc>
        <w:tc>
          <w:tcPr>
            <w:tcW w:w="4846" w:type="dxa"/>
          </w:tcPr>
          <w:p w:rsidR="00B8558C" w:rsidRPr="00A840A2" w:rsidRDefault="00B8558C" w:rsidP="00B26FBE">
            <w:pPr>
              <w:keepNext/>
              <w:jc w:val="center"/>
              <w:outlineLvl w:val="1"/>
              <w:rPr>
                <w:sz w:val="24"/>
                <w:szCs w:val="24"/>
                <w:u w:val="single"/>
                <w:lang w:eastAsia="ru-RU"/>
              </w:rPr>
            </w:pPr>
            <w:r w:rsidRPr="00A840A2">
              <w:rPr>
                <w:sz w:val="24"/>
                <w:szCs w:val="24"/>
                <w:u w:val="single"/>
                <w:lang w:eastAsia="ru-RU"/>
              </w:rPr>
              <w:t>неоднородная</w:t>
            </w:r>
          </w:p>
          <w:p w:rsidR="00B8558C" w:rsidRPr="00A840A2" w:rsidRDefault="00B8558C" w:rsidP="00B26FBE">
            <w:pPr>
              <w:jc w:val="center"/>
              <w:rPr>
                <w:sz w:val="24"/>
                <w:szCs w:val="24"/>
                <w:lang w:eastAsia="ru-RU"/>
              </w:rPr>
            </w:pPr>
            <w:proofErr w:type="gramStart"/>
            <w:r w:rsidRPr="00A840A2">
              <w:rPr>
                <w:sz w:val="24"/>
                <w:szCs w:val="24"/>
                <w:lang w:eastAsia="ru-RU"/>
              </w:rPr>
              <w:t>(если среди свободных членов</w:t>
            </w:r>
            <w:proofErr w:type="gramEnd"/>
          </w:p>
          <w:p w:rsidR="00B8558C" w:rsidRPr="00A840A2" w:rsidRDefault="00B8558C" w:rsidP="00B26FBE">
            <w:pPr>
              <w:jc w:val="center"/>
              <w:rPr>
                <w:sz w:val="24"/>
                <w:szCs w:val="24"/>
                <w:lang w:eastAsia="ru-RU"/>
              </w:rPr>
            </w:pPr>
            <w:r w:rsidRPr="00A840A2">
              <w:rPr>
                <w:sz w:val="24"/>
                <w:szCs w:val="24"/>
                <w:lang w:eastAsia="ru-RU"/>
              </w:rPr>
              <w:t xml:space="preserve">есть </w:t>
            </w:r>
            <w:proofErr w:type="gramStart"/>
            <w:r w:rsidRPr="00A840A2">
              <w:rPr>
                <w:sz w:val="24"/>
                <w:szCs w:val="24"/>
                <w:lang w:eastAsia="ru-RU"/>
              </w:rPr>
              <w:t>отличные</w:t>
            </w:r>
            <w:proofErr w:type="gramEnd"/>
            <w:r w:rsidRPr="00A840A2">
              <w:rPr>
                <w:sz w:val="24"/>
                <w:szCs w:val="24"/>
                <w:lang w:eastAsia="ru-RU"/>
              </w:rPr>
              <w:t xml:space="preserve"> от нуля)</w:t>
            </w:r>
          </w:p>
        </w:tc>
      </w:tr>
    </w:tbl>
    <w:p w:rsidR="00B8558C" w:rsidRPr="00A840A2" w:rsidRDefault="00B8558C" w:rsidP="00B8558C">
      <w:pPr>
        <w:rPr>
          <w:sz w:val="24"/>
          <w:szCs w:val="24"/>
          <w:lang w:eastAsia="ru-RU"/>
        </w:rPr>
      </w:pPr>
      <w:r>
        <w:rPr>
          <w:noProof/>
          <w:sz w:val="28"/>
          <w:lang w:eastAsia="ru-RU"/>
        </w:rPr>
        <mc:AlternateContent>
          <mc:Choice Requires="wps">
            <w:drawing>
              <wp:anchor distT="0" distB="0" distL="114300" distR="114300" simplePos="0" relativeHeight="251664384" behindDoc="0" locked="0" layoutInCell="0" allowOverlap="1" wp14:anchorId="59C32DC3" wp14:editId="2FBF896D">
                <wp:simplePos x="0" y="0"/>
                <wp:positionH relativeFrom="column">
                  <wp:posOffset>1508760</wp:posOffset>
                </wp:positionH>
                <wp:positionV relativeFrom="paragraph">
                  <wp:posOffset>49530</wp:posOffset>
                </wp:positionV>
                <wp:extent cx="182880" cy="457200"/>
                <wp:effectExtent l="0" t="0" r="64770" b="571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8pt,3.9pt" to="133.2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" o:allowincell="f">
                <v:stroke endarrow="block"/>
              </v:line>
            </w:pict>
          </mc:Fallback>
        </mc:AlternateContent>
      </w:r>
      <w:r>
        <w:rPr>
          <w:noProof/>
          <w:sz w:val="28"/>
          <w:lang w:eastAsia="ru-RU"/>
        </w:rPr>
        <mc:AlternateContent>
          <mc:Choice Requires="wps">
            <w:drawing>
              <wp:anchor distT="0" distB="0" distL="114300" distR="114300" simplePos="0" relativeHeight="251661312" behindDoc="0" locked="0" layoutInCell="0" allowOverlap="1" wp14:anchorId="6207F08A" wp14:editId="65A3C515">
                <wp:simplePos x="0" y="0"/>
                <wp:positionH relativeFrom="column">
                  <wp:posOffset>594360</wp:posOffset>
                </wp:positionH>
                <wp:positionV relativeFrom="paragraph">
                  <wp:posOffset>49530</wp:posOffset>
                </wp:positionV>
                <wp:extent cx="182880" cy="457200"/>
                <wp:effectExtent l="38100" t="0" r="26670" b="571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pt,3.9pt" to="61.2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" o:allowincell="f">
                <v:stroke endarrow="block"/>
              </v:line>
            </w:pict>
          </mc:Fallback>
        </mc:AlternateContent>
      </w:r>
      <w:r>
        <w:rPr>
          <w:noProof/>
          <w:sz w:val="28"/>
          <w:lang w:eastAsia="ru-RU"/>
        </w:rPr>
        <mc:AlternateContent>
          <mc:Choice Requires="wps">
            <w:drawing>
              <wp:anchor distT="0" distB="0" distL="114300" distR="114300" simplePos="0" relativeHeight="251663360" behindDoc="0" locked="0" layoutInCell="0" allowOverlap="1" wp14:anchorId="56CCA67F" wp14:editId="041C373F">
                <wp:simplePos x="0" y="0"/>
                <wp:positionH relativeFrom="column">
                  <wp:posOffset>4343400</wp:posOffset>
                </wp:positionH>
                <wp:positionV relativeFrom="paragraph">
                  <wp:posOffset>57150</wp:posOffset>
                </wp:positionV>
                <wp:extent cx="182880" cy="365760"/>
                <wp:effectExtent l="0" t="0" r="64770" b="5334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4.5pt" to="356.4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" o:allowincell="f">
                <v:stroke endarrow="block"/>
              </v:line>
            </w:pict>
          </mc:Fallback>
        </mc:AlternateContent>
      </w:r>
      <w:r>
        <w:rPr>
          <w:noProof/>
          <w:sz w:val="28"/>
          <w:lang w:eastAsia="ru-RU"/>
        </w:rPr>
        <mc:AlternateContent>
          <mc:Choice Requires="wps">
            <w:drawing>
              <wp:anchor distT="0" distB="0" distL="114300" distR="114300" simplePos="0" relativeHeight="251662336" behindDoc="0" locked="0" layoutInCell="0" allowOverlap="1" wp14:anchorId="49802EF3" wp14:editId="5595E98E">
                <wp:simplePos x="0" y="0"/>
                <wp:positionH relativeFrom="column">
                  <wp:posOffset>3429000</wp:posOffset>
                </wp:positionH>
                <wp:positionV relativeFrom="paragraph">
                  <wp:posOffset>57150</wp:posOffset>
                </wp:positionV>
                <wp:extent cx="182880" cy="365760"/>
                <wp:effectExtent l="38100" t="0" r="26670" b="5334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4.5pt" to="284.4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" o:allowincell="f">
                <v:stroke endarrow="block"/>
              </v:line>
            </w:pict>
          </mc:Fallback>
        </mc:AlternateContent>
      </w:r>
    </w:p>
    <w:p w:rsidR="00B8558C" w:rsidRPr="00A840A2" w:rsidRDefault="00B8558C" w:rsidP="00B8558C">
      <w:pPr>
        <w:rPr>
          <w:sz w:val="24"/>
          <w:szCs w:val="24"/>
          <w:lang w:eastAsia="ru-RU"/>
        </w:rPr>
      </w:pPr>
    </w:p>
    <w:p w:rsidR="00B8558C" w:rsidRPr="00A840A2" w:rsidRDefault="00B8558C" w:rsidP="00B8558C">
      <w:pPr>
        <w:rPr>
          <w:sz w:val="24"/>
          <w:szCs w:val="24"/>
          <w:lang w:eastAsia="ru-RU"/>
        </w:rPr>
      </w:pPr>
    </w:p>
    <w:tbl>
      <w:tblPr>
        <w:tblW w:w="0" w:type="auto"/>
        <w:tblLayout w:type="fixed"/>
        <w:tblLook w:val="04A0" w:firstRow="1" w:lastRow="0" w:firstColumn="1" w:lastColumn="0" w:noHBand="0" w:noVBand="1"/>
      </w:tblPr>
      <w:tblGrid>
        <w:gridCol w:w="2235"/>
        <w:gridCol w:w="2126"/>
        <w:gridCol w:w="2126"/>
        <w:gridCol w:w="2552"/>
      </w:tblGrid>
      <w:tr w:rsidR="00B8558C" w:rsidRPr="00A840A2" w:rsidTr="00B26FBE">
        <w:tc>
          <w:tcPr>
            <w:tcW w:w="2235" w:type="dxa"/>
          </w:tcPr>
          <w:p w:rsidR="00B8558C" w:rsidRPr="00A840A2" w:rsidRDefault="00B8558C" w:rsidP="00B26FBE">
            <w:pPr>
              <w:rPr>
                <w:sz w:val="24"/>
                <w:szCs w:val="24"/>
                <w:u w:val="single"/>
                <w:lang w:eastAsia="ru-RU"/>
              </w:rPr>
            </w:pPr>
            <w:r w:rsidRPr="00A840A2">
              <w:rPr>
                <w:sz w:val="24"/>
                <w:szCs w:val="24"/>
                <w:u w:val="single"/>
                <w:lang w:eastAsia="ru-RU"/>
              </w:rPr>
              <w:t>единственное</w:t>
            </w:r>
          </w:p>
          <w:p w:rsidR="00B8558C" w:rsidRPr="00A840A2" w:rsidRDefault="00B8558C" w:rsidP="00B26FBE">
            <w:pPr>
              <w:rPr>
                <w:sz w:val="24"/>
                <w:szCs w:val="24"/>
                <w:lang w:eastAsia="ru-RU"/>
              </w:rPr>
            </w:pPr>
            <w:r w:rsidRPr="00A840A2">
              <w:rPr>
                <w:sz w:val="24"/>
                <w:szCs w:val="24"/>
                <w:u w:val="single"/>
                <w:lang w:eastAsia="ru-RU"/>
              </w:rPr>
              <w:t xml:space="preserve"> </w:t>
            </w:r>
            <w:proofErr w:type="gramStart"/>
            <w:r w:rsidRPr="00A840A2">
              <w:rPr>
                <w:sz w:val="24"/>
                <w:szCs w:val="24"/>
                <w:lang w:eastAsia="ru-RU"/>
              </w:rPr>
              <w:t>решение-нулевое</w:t>
            </w:r>
            <w:proofErr w:type="gramEnd"/>
          </w:p>
          <w:p w:rsidR="00B8558C" w:rsidRPr="00A840A2" w:rsidRDefault="00B8558C" w:rsidP="00B26FBE">
            <w:pPr>
              <w:jc w:val="center"/>
              <w:rPr>
                <w:sz w:val="24"/>
                <w:szCs w:val="24"/>
                <w:lang w:eastAsia="ru-RU"/>
              </w:rPr>
            </w:pPr>
            <w:r w:rsidRPr="00A840A2">
              <w:rPr>
                <w:sz w:val="24"/>
                <w:szCs w:val="24"/>
                <w:lang w:eastAsia="ru-RU"/>
              </w:rPr>
              <w:t>(если  ранг равен числу неизвестных)</w:t>
            </w:r>
          </w:p>
        </w:tc>
        <w:tc>
          <w:tcPr>
            <w:tcW w:w="2126" w:type="dxa"/>
          </w:tcPr>
          <w:p w:rsidR="00B8558C" w:rsidRPr="00A840A2" w:rsidRDefault="00B8558C" w:rsidP="00B26FBE">
            <w:pPr>
              <w:jc w:val="center"/>
              <w:rPr>
                <w:sz w:val="24"/>
                <w:szCs w:val="24"/>
                <w:u w:val="single"/>
                <w:lang w:eastAsia="ru-RU"/>
              </w:rPr>
            </w:pPr>
            <w:r w:rsidRPr="00A840A2">
              <w:rPr>
                <w:sz w:val="24"/>
                <w:szCs w:val="24"/>
                <w:u w:val="single"/>
                <w:lang w:eastAsia="ru-RU"/>
              </w:rPr>
              <w:t>множество</w:t>
            </w:r>
          </w:p>
          <w:p w:rsidR="00B8558C" w:rsidRPr="00A840A2" w:rsidRDefault="00B8558C" w:rsidP="00B26FBE">
            <w:pPr>
              <w:jc w:val="center"/>
              <w:rPr>
                <w:sz w:val="24"/>
                <w:szCs w:val="24"/>
                <w:lang w:eastAsia="ru-RU"/>
              </w:rPr>
            </w:pPr>
            <w:r w:rsidRPr="00A840A2">
              <w:rPr>
                <w:sz w:val="24"/>
                <w:szCs w:val="24"/>
                <w:lang w:eastAsia="ru-RU"/>
              </w:rPr>
              <w:t>решений</w:t>
            </w:r>
          </w:p>
          <w:p w:rsidR="00B8558C" w:rsidRPr="00A840A2" w:rsidRDefault="00B8558C" w:rsidP="00B26FBE">
            <w:pPr>
              <w:jc w:val="center"/>
              <w:rPr>
                <w:sz w:val="24"/>
                <w:szCs w:val="24"/>
                <w:lang w:eastAsia="ru-RU"/>
              </w:rPr>
            </w:pPr>
            <w:r w:rsidRPr="00A840A2">
              <w:rPr>
                <w:sz w:val="24"/>
                <w:szCs w:val="24"/>
                <w:lang w:eastAsia="ru-RU"/>
              </w:rPr>
              <w:t>(если ранг меньше числа неизвестных)</w:t>
            </w:r>
          </w:p>
        </w:tc>
        <w:tc>
          <w:tcPr>
            <w:tcW w:w="2126" w:type="dxa"/>
          </w:tcPr>
          <w:p w:rsidR="00B8558C" w:rsidRPr="00A840A2" w:rsidRDefault="00B8558C" w:rsidP="00B26FBE">
            <w:pPr>
              <w:jc w:val="center"/>
              <w:rPr>
                <w:sz w:val="24"/>
                <w:szCs w:val="24"/>
                <w:u w:val="single"/>
                <w:lang w:eastAsia="ru-RU"/>
              </w:rPr>
            </w:pPr>
            <w:r w:rsidRPr="00A840A2">
              <w:rPr>
                <w:sz w:val="24"/>
                <w:szCs w:val="24"/>
                <w:u w:val="single"/>
                <w:lang w:eastAsia="ru-RU"/>
              </w:rPr>
              <w:t>совместная</w:t>
            </w:r>
          </w:p>
          <w:p w:rsidR="00B8558C" w:rsidRPr="00A840A2" w:rsidRDefault="00B8558C" w:rsidP="00B26FBE">
            <w:pPr>
              <w:jc w:val="center"/>
              <w:rPr>
                <w:sz w:val="24"/>
                <w:szCs w:val="24"/>
                <w:lang w:eastAsia="ru-RU"/>
              </w:rPr>
            </w:pPr>
            <w:r w:rsidRPr="00A840A2">
              <w:rPr>
                <w:sz w:val="24"/>
                <w:szCs w:val="24"/>
                <w:lang w:eastAsia="ru-RU"/>
              </w:rPr>
              <w:t>(если ранги основной и расширенной матриц равны)</w:t>
            </w:r>
          </w:p>
        </w:tc>
        <w:tc>
          <w:tcPr>
            <w:tcW w:w="2552" w:type="dxa"/>
          </w:tcPr>
          <w:p w:rsidR="00B8558C" w:rsidRPr="00A840A2" w:rsidRDefault="00B8558C" w:rsidP="00B26FBE">
            <w:pPr>
              <w:jc w:val="center"/>
              <w:rPr>
                <w:sz w:val="24"/>
                <w:szCs w:val="24"/>
                <w:u w:val="single"/>
                <w:lang w:eastAsia="ru-RU"/>
              </w:rPr>
            </w:pPr>
            <w:r w:rsidRPr="00A840A2">
              <w:rPr>
                <w:sz w:val="24"/>
                <w:szCs w:val="24"/>
                <w:u w:val="single"/>
                <w:lang w:eastAsia="ru-RU"/>
              </w:rPr>
              <w:t>несовместная</w:t>
            </w:r>
          </w:p>
          <w:p w:rsidR="00B8558C" w:rsidRPr="00A840A2" w:rsidRDefault="00B8558C" w:rsidP="00B26FBE">
            <w:pPr>
              <w:jc w:val="center"/>
              <w:rPr>
                <w:sz w:val="24"/>
                <w:szCs w:val="24"/>
                <w:lang w:eastAsia="ru-RU"/>
              </w:rPr>
            </w:pPr>
            <w:r w:rsidRPr="00A840A2">
              <w:rPr>
                <w:sz w:val="24"/>
                <w:szCs w:val="24"/>
                <w:lang w:eastAsia="ru-RU"/>
              </w:rPr>
              <w:t>(если ранги основной и расширенной матриц не равны)</w:t>
            </w:r>
          </w:p>
        </w:tc>
      </w:tr>
    </w:tbl>
    <w:p w:rsidR="00B8558C" w:rsidRPr="00A840A2" w:rsidRDefault="00B8558C" w:rsidP="00B8558C">
      <w:pPr>
        <w:rPr>
          <w:sz w:val="28"/>
          <w:lang w:eastAsia="ru-RU"/>
        </w:rPr>
      </w:pPr>
      <w:r>
        <w:rPr>
          <w:noProof/>
          <w:sz w:val="28"/>
          <w:lang w:eastAsia="ru-RU"/>
        </w:rPr>
        <mc:AlternateContent>
          <mc:Choice Requires="wps">
            <w:drawing>
              <wp:anchor distT="0" distB="0" distL="114300" distR="114300" simplePos="0" relativeHeight="251665408" behindDoc="0" locked="0" layoutInCell="1" allowOverlap="1" wp14:anchorId="732DDF26" wp14:editId="41D6AA98">
                <wp:simplePos x="0" y="0"/>
                <wp:positionH relativeFrom="column">
                  <wp:posOffset>1485900</wp:posOffset>
                </wp:positionH>
                <wp:positionV relativeFrom="paragraph">
                  <wp:posOffset>63500</wp:posOffset>
                </wp:positionV>
                <wp:extent cx="274320" cy="457200"/>
                <wp:effectExtent l="38100" t="0" r="30480" b="571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5pt" to="138.6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">
                <v:stroke endarrow="block"/>
              </v:line>
            </w:pict>
          </mc:Fallback>
        </mc:AlternateContent>
      </w:r>
      <w:r>
        <w:rPr>
          <w:noProof/>
          <w:sz w:val="28"/>
          <w:lang w:eastAsia="ru-RU"/>
        </w:rPr>
        <mc:AlternateContent>
          <mc:Choice Requires="wps">
            <w:drawing>
              <wp:anchor distT="0" distB="0" distL="114300" distR="114300" simplePos="0" relativeHeight="251666432" behindDoc="0" locked="0" layoutInCell="1" allowOverlap="1" wp14:anchorId="635B515F" wp14:editId="414DA6A4">
                <wp:simplePos x="0" y="0"/>
                <wp:positionH relativeFrom="column">
                  <wp:posOffset>2971800</wp:posOffset>
                </wp:positionH>
                <wp:positionV relativeFrom="paragraph">
                  <wp:posOffset>63500</wp:posOffset>
                </wp:positionV>
                <wp:extent cx="182880" cy="457200"/>
                <wp:effectExtent l="38100" t="0" r="26670" b="571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5pt" to="248.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">
                <v:stroke endarrow="block"/>
              </v:line>
            </w:pict>
          </mc:Fallback>
        </mc:AlternateContent>
      </w:r>
      <w:r>
        <w:rPr>
          <w:noProof/>
          <w:sz w:val="28"/>
          <w:lang w:eastAsia="ru-RU"/>
        </w:rPr>
        <mc:AlternateContent>
          <mc:Choice Requires="wps">
            <w:drawing>
              <wp:anchor distT="0" distB="0" distL="114300" distR="114300" simplePos="0" relativeHeight="251667456" behindDoc="0" locked="0" layoutInCell="1" allowOverlap="1" wp14:anchorId="5AFEC874" wp14:editId="7B5CF309">
                <wp:simplePos x="0" y="0"/>
                <wp:positionH relativeFrom="column">
                  <wp:posOffset>4343400</wp:posOffset>
                </wp:positionH>
                <wp:positionV relativeFrom="paragraph">
                  <wp:posOffset>63500</wp:posOffset>
                </wp:positionV>
                <wp:extent cx="914400" cy="457200"/>
                <wp:effectExtent l="0" t="0" r="76200" b="571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2pt,5pt" to="41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">
                <v:stroke endarrow="block"/>
              </v:line>
            </w:pict>
          </mc:Fallback>
        </mc:AlternateContent>
      </w:r>
    </w:p>
    <w:p w:rsidR="00B8558C" w:rsidRPr="00A840A2" w:rsidRDefault="00B8558C" w:rsidP="00B8558C">
      <w:pPr>
        <w:rPr>
          <w:sz w:val="28"/>
          <w:lang w:eastAsia="ru-RU"/>
        </w:rPr>
      </w:pPr>
    </w:p>
    <w:p w:rsidR="00B8558C" w:rsidRPr="00A840A2" w:rsidRDefault="00B8558C" w:rsidP="00B8558C">
      <w:pPr>
        <w:rPr>
          <w:sz w:val="28"/>
          <w:lang w:eastAsia="ru-RU"/>
        </w:rPr>
      </w:pPr>
    </w:p>
    <w:tbl>
      <w:tblPr>
        <w:tblW w:w="0" w:type="auto"/>
        <w:tblLayout w:type="fixed"/>
        <w:tblLook w:val="04A0" w:firstRow="1" w:lastRow="0" w:firstColumn="1" w:lastColumn="0" w:noHBand="0" w:noVBand="1"/>
      </w:tblPr>
      <w:tblGrid>
        <w:gridCol w:w="3510"/>
        <w:gridCol w:w="2694"/>
        <w:gridCol w:w="2835"/>
        <w:gridCol w:w="2321"/>
        <w:gridCol w:w="2840"/>
      </w:tblGrid>
      <w:tr w:rsidR="00B8558C" w:rsidRPr="00A840A2" w:rsidTr="00B26FBE">
        <w:tc>
          <w:tcPr>
            <w:tcW w:w="3510" w:type="dxa"/>
          </w:tcPr>
          <w:p w:rsidR="00B8558C" w:rsidRPr="00A840A2" w:rsidRDefault="00B8558C" w:rsidP="00B26FBE">
            <w:pPr>
              <w:jc w:val="center"/>
              <w:rPr>
                <w:sz w:val="24"/>
                <w:szCs w:val="24"/>
                <w:lang w:eastAsia="ru-RU"/>
              </w:rPr>
            </w:pPr>
            <w:r w:rsidRPr="00A840A2">
              <w:rPr>
                <w:sz w:val="24"/>
                <w:szCs w:val="24"/>
                <w:lang w:eastAsia="ru-RU"/>
              </w:rPr>
              <w:t>выбираем базисный минор, базисные неизвестные, параметры, выражаем базисные неизвестные через параметры, записываем общее решение системы</w:t>
            </w:r>
          </w:p>
        </w:tc>
        <w:tc>
          <w:tcPr>
            <w:tcW w:w="2694" w:type="dxa"/>
          </w:tcPr>
          <w:p w:rsidR="00B8558C" w:rsidRPr="00A840A2" w:rsidRDefault="00B8558C" w:rsidP="00B26FBE">
            <w:pPr>
              <w:rPr>
                <w:sz w:val="24"/>
                <w:szCs w:val="24"/>
                <w:u w:val="single"/>
                <w:lang w:eastAsia="ru-RU"/>
              </w:rPr>
            </w:pPr>
            <w:r w:rsidRPr="00A840A2">
              <w:rPr>
                <w:sz w:val="24"/>
                <w:szCs w:val="24"/>
                <w:u w:val="single"/>
                <w:lang w:eastAsia="ru-RU"/>
              </w:rPr>
              <w:t xml:space="preserve">единственное </w:t>
            </w:r>
          </w:p>
          <w:p w:rsidR="00B8558C" w:rsidRPr="00A840A2" w:rsidRDefault="00B8558C" w:rsidP="00B26FBE">
            <w:pPr>
              <w:rPr>
                <w:sz w:val="24"/>
                <w:szCs w:val="24"/>
                <w:lang w:eastAsia="ru-RU"/>
              </w:rPr>
            </w:pPr>
            <w:proofErr w:type="gramStart"/>
            <w:r w:rsidRPr="00A840A2">
              <w:rPr>
                <w:sz w:val="24"/>
                <w:szCs w:val="24"/>
                <w:lang w:eastAsia="ru-RU"/>
              </w:rPr>
              <w:t>решение-нулевое</w:t>
            </w:r>
            <w:proofErr w:type="gramEnd"/>
          </w:p>
          <w:p w:rsidR="00B8558C" w:rsidRPr="00A840A2" w:rsidRDefault="00B8558C" w:rsidP="00B26FBE">
            <w:pPr>
              <w:jc w:val="center"/>
              <w:rPr>
                <w:sz w:val="24"/>
                <w:szCs w:val="24"/>
                <w:lang w:eastAsia="ru-RU"/>
              </w:rPr>
            </w:pPr>
            <w:r w:rsidRPr="00A840A2">
              <w:rPr>
                <w:sz w:val="24"/>
                <w:szCs w:val="24"/>
                <w:lang w:eastAsia="ru-RU"/>
              </w:rPr>
              <w:t>(если  ранг равен числу неизвестных)</w:t>
            </w:r>
          </w:p>
        </w:tc>
        <w:tc>
          <w:tcPr>
            <w:tcW w:w="2835" w:type="dxa"/>
          </w:tcPr>
          <w:p w:rsidR="00B8558C" w:rsidRPr="00A840A2" w:rsidRDefault="00B8558C" w:rsidP="00B26FBE">
            <w:pPr>
              <w:jc w:val="center"/>
              <w:rPr>
                <w:sz w:val="24"/>
                <w:szCs w:val="24"/>
                <w:u w:val="single"/>
                <w:lang w:eastAsia="ru-RU"/>
              </w:rPr>
            </w:pPr>
            <w:r w:rsidRPr="00A840A2">
              <w:rPr>
                <w:sz w:val="24"/>
                <w:szCs w:val="24"/>
                <w:u w:val="single"/>
                <w:lang w:eastAsia="ru-RU"/>
              </w:rPr>
              <w:t>множество</w:t>
            </w:r>
          </w:p>
          <w:p w:rsidR="00B8558C" w:rsidRPr="00A840A2" w:rsidRDefault="00B8558C" w:rsidP="00B26FBE">
            <w:pPr>
              <w:jc w:val="center"/>
              <w:rPr>
                <w:sz w:val="24"/>
                <w:szCs w:val="24"/>
                <w:lang w:eastAsia="ru-RU"/>
              </w:rPr>
            </w:pPr>
            <w:r w:rsidRPr="00A840A2">
              <w:rPr>
                <w:sz w:val="24"/>
                <w:szCs w:val="24"/>
                <w:lang w:eastAsia="ru-RU"/>
              </w:rPr>
              <w:t>решений</w:t>
            </w:r>
          </w:p>
          <w:p w:rsidR="00B8558C" w:rsidRPr="00A840A2" w:rsidRDefault="00B8558C" w:rsidP="00B26FBE">
            <w:pPr>
              <w:jc w:val="center"/>
              <w:rPr>
                <w:sz w:val="24"/>
                <w:szCs w:val="24"/>
                <w:lang w:eastAsia="ru-RU"/>
              </w:rPr>
            </w:pPr>
            <w:r w:rsidRPr="00A840A2">
              <w:rPr>
                <w:sz w:val="24"/>
                <w:szCs w:val="24"/>
                <w:lang w:eastAsia="ru-RU"/>
              </w:rPr>
              <w:t>(если ранг меньше числа неизвестных)</w:t>
            </w:r>
          </w:p>
        </w:tc>
        <w:tc>
          <w:tcPr>
            <w:tcW w:w="2321" w:type="dxa"/>
          </w:tcPr>
          <w:p w:rsidR="00B8558C" w:rsidRPr="00A840A2" w:rsidRDefault="00B8558C" w:rsidP="00B26FBE">
            <w:pPr>
              <w:rPr>
                <w:sz w:val="24"/>
                <w:szCs w:val="24"/>
                <w:lang w:eastAsia="ru-RU"/>
              </w:rPr>
            </w:pPr>
          </w:p>
        </w:tc>
        <w:tc>
          <w:tcPr>
            <w:tcW w:w="2840" w:type="dxa"/>
          </w:tcPr>
          <w:p w:rsidR="00B8558C" w:rsidRPr="00A840A2" w:rsidRDefault="00B8558C" w:rsidP="00B26FBE">
            <w:pPr>
              <w:rPr>
                <w:sz w:val="24"/>
                <w:szCs w:val="24"/>
                <w:lang w:eastAsia="ru-RU"/>
              </w:rPr>
            </w:pPr>
          </w:p>
        </w:tc>
      </w:tr>
    </w:tbl>
    <w:p w:rsidR="00B8558C" w:rsidRPr="00A840A2" w:rsidRDefault="00B8558C" w:rsidP="00B8558C">
      <w:pPr>
        <w:rPr>
          <w:sz w:val="24"/>
          <w:szCs w:val="24"/>
          <w:lang w:eastAsia="ru-RU"/>
        </w:rPr>
      </w:pPr>
      <w:r>
        <w:rPr>
          <w:noProof/>
          <w:sz w:val="28"/>
          <w:lang w:eastAsia="ru-RU"/>
        </w:rPr>
        <mc:AlternateContent>
          <mc:Choice Requires="wps">
            <w:drawing>
              <wp:anchor distT="0" distB="0" distL="114300" distR="114300" simplePos="0" relativeHeight="251669504" behindDoc="0" locked="0" layoutInCell="1" allowOverlap="1" wp14:anchorId="37E4ABDD" wp14:editId="5AA2000C">
                <wp:simplePos x="0" y="0"/>
                <wp:positionH relativeFrom="column">
                  <wp:posOffset>4572000</wp:posOffset>
                </wp:positionH>
                <wp:positionV relativeFrom="paragraph">
                  <wp:posOffset>78740</wp:posOffset>
                </wp:positionV>
                <wp:extent cx="182880" cy="365760"/>
                <wp:effectExtent l="0" t="0" r="64770" b="533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6.2pt" to="374.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">
                <v:stroke endarrow="block"/>
              </v:line>
            </w:pict>
          </mc:Fallback>
        </mc:AlternateContent>
      </w:r>
      <w:r>
        <w:rPr>
          <w:noProof/>
          <w:sz w:val="28"/>
          <w:lang w:eastAsia="ru-RU"/>
        </w:rPr>
        <mc:AlternateContent>
          <mc:Choice Requires="wps">
            <w:drawing>
              <wp:anchor distT="0" distB="0" distL="114300" distR="114300" simplePos="0" relativeHeight="251668480" behindDoc="0" locked="0" layoutInCell="1" allowOverlap="1" wp14:anchorId="13E8A022" wp14:editId="5E53EEAC">
                <wp:simplePos x="0" y="0"/>
                <wp:positionH relativeFrom="column">
                  <wp:posOffset>2514600</wp:posOffset>
                </wp:positionH>
                <wp:positionV relativeFrom="paragraph">
                  <wp:posOffset>78740</wp:posOffset>
                </wp:positionV>
                <wp:extent cx="182880" cy="365760"/>
                <wp:effectExtent l="38100" t="0" r="26670" b="5334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 cy="3657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pt,6.2pt" to="212.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">
                <v:stroke endarrow="block"/>
              </v:line>
            </w:pict>
          </mc:Fallback>
        </mc:AlternateContent>
      </w:r>
    </w:p>
    <w:p w:rsidR="00B8558C" w:rsidRPr="00A840A2" w:rsidRDefault="00B8558C" w:rsidP="00B8558C">
      <w:pPr>
        <w:rPr>
          <w:sz w:val="24"/>
          <w:szCs w:val="24"/>
          <w:lang w:eastAsia="ru-RU"/>
        </w:rPr>
      </w:pPr>
    </w:p>
    <w:p w:rsidR="00B8558C" w:rsidRPr="00A840A2" w:rsidRDefault="00B8558C" w:rsidP="00B8558C">
      <w:pPr>
        <w:rPr>
          <w:sz w:val="24"/>
          <w:szCs w:val="24"/>
          <w:lang w:eastAsia="ru-RU"/>
        </w:rPr>
      </w:pPr>
    </w:p>
    <w:tbl>
      <w:tblPr>
        <w:tblW w:w="0" w:type="auto"/>
        <w:tblInd w:w="2093" w:type="dxa"/>
        <w:tblLayout w:type="fixed"/>
        <w:tblLook w:val="04A0" w:firstRow="1" w:lastRow="0" w:firstColumn="1" w:lastColumn="0" w:noHBand="0" w:noVBand="1"/>
      </w:tblPr>
      <w:tblGrid>
        <w:gridCol w:w="3402"/>
        <w:gridCol w:w="4252"/>
      </w:tblGrid>
      <w:tr w:rsidR="00B8558C" w:rsidRPr="00A840A2" w:rsidTr="00B26FBE">
        <w:tc>
          <w:tcPr>
            <w:tcW w:w="3402" w:type="dxa"/>
          </w:tcPr>
          <w:p w:rsidR="00B8558C" w:rsidRPr="00A840A2" w:rsidRDefault="00B8558C" w:rsidP="00B26FBE">
            <w:pPr>
              <w:jc w:val="center"/>
              <w:rPr>
                <w:sz w:val="24"/>
                <w:szCs w:val="24"/>
                <w:lang w:eastAsia="ru-RU"/>
              </w:rPr>
            </w:pPr>
            <w:r w:rsidRPr="00A840A2">
              <w:rPr>
                <w:sz w:val="24"/>
                <w:szCs w:val="24"/>
                <w:lang w:eastAsia="ru-RU"/>
              </w:rPr>
              <w:t xml:space="preserve">решаем методом </w:t>
            </w:r>
            <w:proofErr w:type="spellStart"/>
            <w:r w:rsidRPr="00A840A2">
              <w:rPr>
                <w:sz w:val="24"/>
                <w:szCs w:val="24"/>
                <w:lang w:eastAsia="ru-RU"/>
              </w:rPr>
              <w:t>Крамера</w:t>
            </w:r>
            <w:proofErr w:type="spellEnd"/>
          </w:p>
        </w:tc>
        <w:tc>
          <w:tcPr>
            <w:tcW w:w="4252" w:type="dxa"/>
          </w:tcPr>
          <w:p w:rsidR="00B8558C" w:rsidRPr="00A840A2" w:rsidRDefault="00B8558C" w:rsidP="00B26FBE">
            <w:pPr>
              <w:jc w:val="center"/>
              <w:rPr>
                <w:sz w:val="24"/>
                <w:szCs w:val="24"/>
                <w:lang w:eastAsia="ru-RU"/>
              </w:rPr>
            </w:pPr>
            <w:r w:rsidRPr="00A840A2">
              <w:rPr>
                <w:sz w:val="24"/>
                <w:szCs w:val="24"/>
                <w:lang w:eastAsia="ru-RU"/>
              </w:rPr>
              <w:t>выбираем базисный минор, базисные неизвестные, параметры, выражаем базисные неизвестные через параметры, записываем общее решение системы</w:t>
            </w:r>
          </w:p>
        </w:tc>
      </w:tr>
    </w:tbl>
    <w:p w:rsidR="002D1210" w:rsidRDefault="002D1210" w:rsidP="002D1210">
      <w:pPr>
        <w:jc w:val="both"/>
        <w:rPr>
          <w:b/>
          <w:noProof/>
          <w:sz w:val="24"/>
          <w:szCs w:val="24"/>
          <w:lang w:eastAsia="ru-RU"/>
        </w:rPr>
      </w:pPr>
    </w:p>
    <w:p w:rsidR="006B15E6" w:rsidRPr="00410E78" w:rsidRDefault="006B15E6" w:rsidP="006B15E6">
      <w:pPr>
        <w:suppressAutoHyphens/>
        <w:rPr>
          <w:sz w:val="24"/>
          <w:szCs w:val="24"/>
          <w:lang w:eastAsia="ar-SA"/>
        </w:rPr>
      </w:pPr>
      <w:r w:rsidRPr="00410E78">
        <w:rPr>
          <w:sz w:val="24"/>
          <w:szCs w:val="24"/>
          <w:lang w:eastAsia="ar-SA"/>
        </w:rPr>
        <w:t>Примерные задания для практических занятий.</w:t>
      </w:r>
    </w:p>
    <w:p w:rsidR="006B15E6" w:rsidRPr="00410E78" w:rsidRDefault="006B15E6" w:rsidP="006B15E6">
      <w:pPr>
        <w:pStyle w:val="aff5"/>
        <w:numPr>
          <w:ilvl w:val="0"/>
          <w:numId w:val="30"/>
        </w:numPr>
        <w:suppressAutoHyphens/>
        <w:spacing w:after="0" w:line="240" w:lineRule="auto"/>
        <w:rPr>
          <w:rFonts w:ascii="Times New Roman" w:hAnsi="Times New Roman"/>
          <w:b/>
          <w:sz w:val="24"/>
          <w:szCs w:val="24"/>
          <w:lang w:eastAsia="ar-SA"/>
        </w:rPr>
      </w:pPr>
      <w:r>
        <w:rPr>
          <w:rFonts w:ascii="Times New Roman" w:hAnsi="Times New Roman"/>
          <w:b/>
          <w:sz w:val="24"/>
          <w:szCs w:val="24"/>
          <w:lang w:eastAsia="ar-SA"/>
        </w:rPr>
        <w:t>Комплексные числа, 1 час</w:t>
      </w:r>
    </w:p>
    <w:p w:rsidR="006B15E6" w:rsidRPr="00E9337F" w:rsidRDefault="006B15E6" w:rsidP="006B15E6">
      <w:pPr>
        <w:pStyle w:val="aff5"/>
        <w:numPr>
          <w:ilvl w:val="0"/>
          <w:numId w:val="31"/>
        </w:numPr>
        <w:tabs>
          <w:tab w:val="clear" w:pos="720"/>
        </w:tabs>
        <w:suppressAutoHyphens/>
        <w:spacing w:after="0" w:line="240" w:lineRule="auto"/>
        <w:ind w:left="0" w:firstLine="279"/>
        <w:jc w:val="both"/>
        <w:rPr>
          <w:rFonts w:ascii="Times New Roman" w:hAnsi="Times New Roman"/>
          <w:sz w:val="24"/>
          <w:szCs w:val="24"/>
          <w:lang w:eastAsia="ru-RU"/>
        </w:rPr>
      </w:pPr>
      <w:r w:rsidRPr="00E9337F">
        <w:rPr>
          <w:rFonts w:ascii="Times New Roman" w:hAnsi="Times New Roman"/>
          <w:sz w:val="24"/>
          <w:szCs w:val="24"/>
        </w:rPr>
        <w:t>Найти сумму, разность, произведение и частное двух комплексных чисел</w:t>
      </w:r>
      <w:proofErr w:type="gramStart"/>
      <w:r w:rsidRPr="00E9337F">
        <w:rPr>
          <w:rFonts w:ascii="Times New Roman" w:hAnsi="Times New Roman"/>
          <w:sz w:val="24"/>
          <w:szCs w:val="24"/>
        </w:rPr>
        <w:t xml:space="preserve">: </w:t>
      </w:r>
      <w:r w:rsidRPr="00E9337F">
        <w:rPr>
          <w:rFonts w:ascii="Times New Roman" w:hAnsi="Times New Roman"/>
          <w:position w:val="-10"/>
          <w:sz w:val="24"/>
          <w:szCs w:val="24"/>
        </w:rPr>
        <w:object w:dxaOrig="24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7pt;height:16.9pt" o:ole="">
            <v:imagedata r:id="rId8" o:title=""/>
          </v:shape>
          <o:OLEObject Type="Embed" ProgID="Equation.3" ShapeID="_x0000_i1025" DrawAspect="Content" ObjectID="_1711351737" r:id="rId9"/>
        </w:object>
      </w:r>
      <w:r w:rsidRPr="00E9337F">
        <w:rPr>
          <w:rFonts w:ascii="Times New Roman" w:hAnsi="Times New Roman"/>
          <w:sz w:val="24"/>
          <w:szCs w:val="24"/>
        </w:rPr>
        <w:t>;.</w:t>
      </w:r>
      <w:proofErr w:type="gramEnd"/>
    </w:p>
    <w:p w:rsidR="006B15E6" w:rsidRPr="00E9337F" w:rsidRDefault="006B15E6" w:rsidP="006B15E6">
      <w:pPr>
        <w:numPr>
          <w:ilvl w:val="0"/>
          <w:numId w:val="31"/>
        </w:numPr>
        <w:tabs>
          <w:tab w:val="clear" w:pos="720"/>
        </w:tabs>
        <w:suppressAutoHyphens/>
        <w:ind w:left="0" w:firstLine="279"/>
        <w:jc w:val="both"/>
        <w:rPr>
          <w:sz w:val="24"/>
          <w:szCs w:val="24"/>
          <w:lang w:eastAsia="ru-RU"/>
        </w:rPr>
      </w:pPr>
      <w:r w:rsidRPr="00E9337F">
        <w:rPr>
          <w:sz w:val="24"/>
          <w:szCs w:val="24"/>
        </w:rPr>
        <w:t>Вычислить</w:t>
      </w:r>
      <w:proofErr w:type="gramStart"/>
      <w:r w:rsidRPr="00E9337F">
        <w:rPr>
          <w:sz w:val="24"/>
          <w:szCs w:val="24"/>
        </w:rPr>
        <w:t xml:space="preserve">: </w:t>
      </w:r>
      <w:r w:rsidRPr="00E9337F">
        <w:rPr>
          <w:position w:val="-24"/>
          <w:sz w:val="24"/>
          <w:szCs w:val="24"/>
        </w:rPr>
        <w:object w:dxaOrig="1400" w:dyaOrig="620">
          <v:shape id="_x0000_i1026" type="#_x0000_t75" style="width:70.1pt;height:31.3pt" o:ole="">
            <v:imagedata r:id="rId10" o:title=""/>
          </v:shape>
          <o:OLEObject Type="Embed" ProgID="Equation.3" ShapeID="_x0000_i1026" DrawAspect="Content" ObjectID="_1711351738" r:id="rId11"/>
        </w:object>
      </w:r>
      <w:r w:rsidRPr="00E9337F">
        <w:rPr>
          <w:sz w:val="24"/>
          <w:szCs w:val="24"/>
        </w:rPr>
        <w:t xml:space="preserve">; </w:t>
      </w:r>
      <w:proofErr w:type="gramEnd"/>
    </w:p>
    <w:p w:rsidR="006B15E6" w:rsidRDefault="006B15E6" w:rsidP="006B15E6">
      <w:pPr>
        <w:numPr>
          <w:ilvl w:val="0"/>
          <w:numId w:val="31"/>
        </w:numPr>
        <w:tabs>
          <w:tab w:val="clear" w:pos="720"/>
        </w:tabs>
        <w:suppressAutoHyphens/>
        <w:ind w:left="0" w:firstLine="279"/>
        <w:jc w:val="both"/>
        <w:rPr>
          <w:sz w:val="24"/>
          <w:szCs w:val="24"/>
          <w:lang w:eastAsia="ru-RU"/>
        </w:rPr>
      </w:pPr>
      <w:proofErr w:type="gramStart"/>
      <w:r w:rsidRPr="006B15E6">
        <w:rPr>
          <w:sz w:val="24"/>
          <w:szCs w:val="24"/>
        </w:rPr>
        <w:t xml:space="preserve">Записать комплексное число в тригонометрической форме: а) </w:t>
      </w:r>
      <w:r w:rsidRPr="00E9337F">
        <w:rPr>
          <w:position w:val="-6"/>
          <w:sz w:val="24"/>
          <w:szCs w:val="24"/>
        </w:rPr>
        <w:object w:dxaOrig="960" w:dyaOrig="279">
          <v:shape id="_x0000_i1027" type="#_x0000_t75" style="width:48.2pt;height:13.75pt" o:ole="">
            <v:imagedata r:id="rId12" o:title=""/>
          </v:shape>
          <o:OLEObject Type="Embed" ProgID="Equation.3" ShapeID="_x0000_i1027" DrawAspect="Content" ObjectID="_1711351739" r:id="rId13"/>
        </w:object>
      </w:r>
      <w:r w:rsidRPr="006B15E6">
        <w:rPr>
          <w:sz w:val="24"/>
          <w:szCs w:val="24"/>
        </w:rPr>
        <w:t xml:space="preserve">, б) </w:t>
      </w:r>
      <w:r w:rsidRPr="00E9337F">
        <w:rPr>
          <w:position w:val="-6"/>
          <w:sz w:val="24"/>
          <w:szCs w:val="24"/>
        </w:rPr>
        <w:object w:dxaOrig="560" w:dyaOrig="279">
          <v:shape id="_x0000_i1028" type="#_x0000_t75" style="width:28.15pt;height:13.75pt" o:ole="">
            <v:imagedata r:id="rId14" o:title=""/>
          </v:shape>
          <o:OLEObject Type="Embed" ProgID="Equation.3" ShapeID="_x0000_i1028" DrawAspect="Content" ObjectID="_1711351740" r:id="rId15"/>
        </w:object>
      </w:r>
      <w:r w:rsidRPr="006B15E6">
        <w:rPr>
          <w:sz w:val="24"/>
          <w:szCs w:val="24"/>
        </w:rPr>
        <w:t xml:space="preserve">, </w:t>
      </w:r>
      <w:proofErr w:type="gramEnd"/>
    </w:p>
    <w:p w:rsidR="006B15E6" w:rsidRDefault="006B15E6" w:rsidP="006B15E6">
      <w:pPr>
        <w:numPr>
          <w:ilvl w:val="0"/>
          <w:numId w:val="31"/>
        </w:numPr>
        <w:tabs>
          <w:tab w:val="clear" w:pos="720"/>
        </w:tabs>
        <w:suppressAutoHyphens/>
        <w:ind w:left="0" w:firstLine="279"/>
        <w:jc w:val="both"/>
        <w:rPr>
          <w:sz w:val="24"/>
          <w:szCs w:val="24"/>
          <w:lang w:eastAsia="ru-RU"/>
        </w:rPr>
      </w:pPr>
      <w:r w:rsidRPr="00E9337F">
        <w:rPr>
          <w:sz w:val="24"/>
          <w:szCs w:val="24"/>
          <w:lang w:eastAsia="ru-RU"/>
        </w:rPr>
        <w:t xml:space="preserve">Найти произведение двух комплексных чисел: </w:t>
      </w:r>
    </w:p>
    <w:p w:rsidR="006B15E6" w:rsidRPr="00E9337F" w:rsidRDefault="006B15E6" w:rsidP="006B15E6">
      <w:pPr>
        <w:suppressAutoHyphens/>
        <w:ind w:left="279"/>
        <w:jc w:val="both"/>
        <w:rPr>
          <w:sz w:val="24"/>
          <w:szCs w:val="24"/>
          <w:lang w:eastAsia="ru-RU"/>
        </w:rPr>
      </w:pPr>
      <w:r w:rsidRPr="00E9337F">
        <w:rPr>
          <w:sz w:val="24"/>
          <w:szCs w:val="24"/>
          <w:lang w:eastAsia="ru-RU"/>
        </w:rPr>
        <w:t>а)</w:t>
      </w:r>
      <w:r w:rsidRPr="00E9337F">
        <w:rPr>
          <w:position w:val="-28"/>
          <w:sz w:val="24"/>
          <w:szCs w:val="24"/>
          <w:lang w:eastAsia="ru-RU"/>
        </w:rPr>
        <w:object w:dxaOrig="5340" w:dyaOrig="680">
          <v:shape id="_x0000_i1029" type="#_x0000_t75" style="width:266.7pt;height:33.8pt" o:ole="">
            <v:imagedata r:id="rId16" o:title=""/>
          </v:shape>
          <o:OLEObject Type="Embed" ProgID="Equation.3" ShapeID="_x0000_i1029" DrawAspect="Content" ObjectID="_1711351741" r:id="rId17"/>
        </w:object>
      </w:r>
      <w:r w:rsidRPr="00E9337F">
        <w:rPr>
          <w:sz w:val="24"/>
          <w:szCs w:val="24"/>
          <w:lang w:eastAsia="ru-RU"/>
        </w:rPr>
        <w:t xml:space="preserve">;                                                                        </w:t>
      </w:r>
    </w:p>
    <w:p w:rsidR="006B15E6" w:rsidRDefault="006B15E6" w:rsidP="006B15E6">
      <w:pPr>
        <w:numPr>
          <w:ilvl w:val="0"/>
          <w:numId w:val="31"/>
        </w:numPr>
        <w:tabs>
          <w:tab w:val="clear" w:pos="720"/>
        </w:tabs>
        <w:suppressAutoHyphens/>
        <w:ind w:left="0" w:firstLine="279"/>
        <w:jc w:val="both"/>
        <w:rPr>
          <w:sz w:val="24"/>
          <w:szCs w:val="24"/>
        </w:rPr>
      </w:pPr>
      <w:r w:rsidRPr="00410E78">
        <w:rPr>
          <w:sz w:val="24"/>
          <w:szCs w:val="24"/>
          <w:lang w:eastAsia="ru-RU"/>
        </w:rPr>
        <w:t xml:space="preserve">Найти частное двух комплексных чисел: </w:t>
      </w:r>
    </w:p>
    <w:p w:rsidR="006B15E6" w:rsidRPr="00410E78" w:rsidRDefault="006B15E6" w:rsidP="006B15E6">
      <w:pPr>
        <w:suppressAutoHyphens/>
        <w:ind w:left="279"/>
        <w:jc w:val="both"/>
        <w:rPr>
          <w:sz w:val="24"/>
          <w:szCs w:val="24"/>
          <w:lang w:eastAsia="ru-RU"/>
        </w:rPr>
      </w:pPr>
      <w:r w:rsidRPr="00410E78">
        <w:rPr>
          <w:sz w:val="24"/>
          <w:szCs w:val="24"/>
          <w:lang w:eastAsia="ru-RU"/>
        </w:rPr>
        <w:t xml:space="preserve">а) </w:t>
      </w:r>
      <w:r w:rsidRPr="00410E78">
        <w:rPr>
          <w:position w:val="-28"/>
          <w:sz w:val="24"/>
          <w:szCs w:val="24"/>
          <w:lang w:eastAsia="ru-RU"/>
        </w:rPr>
        <w:object w:dxaOrig="4819" w:dyaOrig="680">
          <v:shape id="_x0000_i1030" type="#_x0000_t75" style="width:241.05pt;height:33.8pt" o:ole="">
            <v:imagedata r:id="rId18" o:title=""/>
          </v:shape>
          <o:OLEObject Type="Embed" ProgID="Equation.3" ShapeID="_x0000_i1030" DrawAspect="Content" ObjectID="_1711351742" r:id="rId19"/>
        </w:object>
      </w:r>
      <w:r w:rsidRPr="00410E78">
        <w:rPr>
          <w:sz w:val="24"/>
          <w:szCs w:val="24"/>
          <w:lang w:eastAsia="ru-RU"/>
        </w:rPr>
        <w:t xml:space="preserve">;        </w:t>
      </w:r>
    </w:p>
    <w:p w:rsidR="006B15E6" w:rsidRPr="00E9337F" w:rsidRDefault="006B15E6" w:rsidP="006B15E6">
      <w:pPr>
        <w:numPr>
          <w:ilvl w:val="0"/>
          <w:numId w:val="31"/>
        </w:numPr>
        <w:tabs>
          <w:tab w:val="clear" w:pos="720"/>
        </w:tabs>
        <w:suppressAutoHyphens/>
        <w:ind w:left="0" w:firstLine="279"/>
        <w:jc w:val="both"/>
        <w:rPr>
          <w:sz w:val="24"/>
          <w:szCs w:val="24"/>
        </w:rPr>
      </w:pPr>
      <w:proofErr w:type="gramStart"/>
      <w:r w:rsidRPr="00E9337F">
        <w:rPr>
          <w:sz w:val="24"/>
          <w:szCs w:val="24"/>
          <w:lang w:eastAsia="ru-RU"/>
        </w:rPr>
        <w:t xml:space="preserve">Возвести комплексное число в степень: а) </w:t>
      </w:r>
      <w:r w:rsidRPr="00410E78">
        <w:rPr>
          <w:position w:val="-30"/>
          <w:sz w:val="24"/>
          <w:szCs w:val="24"/>
          <w:lang w:eastAsia="ru-RU"/>
        </w:rPr>
        <w:object w:dxaOrig="2260" w:dyaOrig="780">
          <v:shape id="_x0000_i1031" type="#_x0000_t75" style="width:112.7pt;height:38.8pt" o:ole="">
            <v:imagedata r:id="rId20" o:title=""/>
          </v:shape>
          <o:OLEObject Type="Embed" ProgID="Equation.3" ShapeID="_x0000_i1031" DrawAspect="Content" ObjectID="_1711351743" r:id="rId21"/>
        </w:object>
      </w:r>
      <w:proofErr w:type="gramEnd"/>
    </w:p>
    <w:p w:rsidR="006B15E6" w:rsidRPr="006B15E6" w:rsidRDefault="006B15E6" w:rsidP="006B15E6">
      <w:pPr>
        <w:numPr>
          <w:ilvl w:val="0"/>
          <w:numId w:val="31"/>
        </w:numPr>
        <w:tabs>
          <w:tab w:val="clear" w:pos="720"/>
        </w:tabs>
        <w:suppressAutoHyphens/>
        <w:ind w:left="0" w:firstLine="279"/>
        <w:jc w:val="both"/>
        <w:rPr>
          <w:sz w:val="24"/>
          <w:szCs w:val="24"/>
          <w:lang w:eastAsia="ru-RU"/>
        </w:rPr>
      </w:pPr>
      <w:r w:rsidRPr="00E9337F">
        <w:rPr>
          <w:sz w:val="24"/>
          <w:szCs w:val="24"/>
          <w:lang w:eastAsia="ru-RU"/>
        </w:rPr>
        <w:lastRenderedPageBreak/>
        <w:t>Найти все значения корня указанно</w:t>
      </w:r>
      <w:r>
        <w:rPr>
          <w:sz w:val="24"/>
          <w:szCs w:val="24"/>
          <w:lang w:eastAsia="ru-RU"/>
        </w:rPr>
        <w:t>й степени из комплексного числа</w:t>
      </w:r>
      <w:r w:rsidRPr="006B15E6">
        <w:rPr>
          <w:sz w:val="24"/>
          <w:szCs w:val="24"/>
          <w:lang w:eastAsia="ru-RU"/>
        </w:rPr>
        <w:t xml:space="preserve"> </w:t>
      </w:r>
      <w:r w:rsidRPr="00410E78">
        <w:rPr>
          <w:position w:val="-30"/>
          <w:sz w:val="24"/>
          <w:szCs w:val="24"/>
          <w:lang w:eastAsia="ru-RU"/>
        </w:rPr>
        <w:object w:dxaOrig="2320" w:dyaOrig="760">
          <v:shape id="_x0000_i1032" type="#_x0000_t75" style="width:115.85pt;height:38.2pt" o:ole="">
            <v:imagedata r:id="rId22" o:title=""/>
          </v:shape>
          <o:OLEObject Type="Embed" ProgID="Equation.3" ShapeID="_x0000_i1032" DrawAspect="Content" ObjectID="_1711351744" r:id="rId23"/>
        </w:object>
      </w:r>
      <w:r w:rsidRPr="006B15E6">
        <w:rPr>
          <w:sz w:val="24"/>
          <w:szCs w:val="24"/>
          <w:lang w:eastAsia="ru-RU"/>
        </w:rPr>
        <w:tab/>
      </w:r>
    </w:p>
    <w:p w:rsidR="006B15E6" w:rsidRDefault="006B15E6" w:rsidP="006B15E6">
      <w:pPr>
        <w:pStyle w:val="aff5"/>
        <w:numPr>
          <w:ilvl w:val="0"/>
          <w:numId w:val="30"/>
        </w:numPr>
        <w:suppressAutoHyphens/>
        <w:rPr>
          <w:rFonts w:ascii="Times New Roman" w:hAnsi="Times New Roman"/>
          <w:b/>
          <w:sz w:val="24"/>
          <w:szCs w:val="24"/>
          <w:lang w:eastAsia="ar-SA"/>
        </w:rPr>
      </w:pPr>
      <w:r w:rsidRPr="004F453E">
        <w:rPr>
          <w:rFonts w:ascii="Times New Roman" w:hAnsi="Times New Roman"/>
          <w:b/>
          <w:sz w:val="24"/>
          <w:szCs w:val="24"/>
        </w:rPr>
        <w:t xml:space="preserve">Матрицы и определители, </w:t>
      </w:r>
      <w:r>
        <w:rPr>
          <w:rFonts w:ascii="Times New Roman" w:hAnsi="Times New Roman"/>
          <w:b/>
          <w:sz w:val="24"/>
          <w:szCs w:val="24"/>
        </w:rPr>
        <w:t>1 час</w:t>
      </w:r>
    </w:p>
    <w:p w:rsidR="006B15E6" w:rsidRPr="000A31A1" w:rsidRDefault="006B15E6"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t>1.</w:t>
      </w:r>
      <w:r w:rsidRPr="000A31A1">
        <w:rPr>
          <w:rFonts w:ascii="Times New Roman" w:hAnsi="Times New Roman"/>
          <w:sz w:val="24"/>
          <w:szCs w:val="24"/>
          <w:lang w:eastAsia="ar-SA"/>
        </w:rPr>
        <w:t xml:space="preserve">Вычислить: </w:t>
      </w:r>
      <w:r w:rsidRPr="000A31A1">
        <w:rPr>
          <w:rFonts w:ascii="Times New Roman" w:hAnsi="Times New Roman"/>
          <w:b/>
          <w:sz w:val="24"/>
          <w:szCs w:val="24"/>
          <w:lang w:eastAsia="ar-SA"/>
        </w:rPr>
        <w:t xml:space="preserve"> </w:t>
      </w:r>
      <w:r w:rsidRPr="000A31A1">
        <w:rPr>
          <w:rFonts w:ascii="Times New Roman" w:hAnsi="Times New Roman"/>
          <w:sz w:val="24"/>
          <w:szCs w:val="24"/>
          <w:lang w:eastAsia="ar-SA"/>
        </w:rPr>
        <w:t>3А+2В, где А=</w:t>
      </w:r>
      <w:r w:rsidRPr="000A31A1">
        <w:rPr>
          <w:rFonts w:ascii="Times New Roman" w:hAnsi="Times New Roman"/>
          <w:position w:val="-24"/>
          <w:sz w:val="24"/>
          <w:szCs w:val="24"/>
          <w:lang w:eastAsia="ar-SA"/>
        </w:rPr>
        <w:object w:dxaOrig="1240" w:dyaOrig="720">
          <v:shape id="_x0000_i1033" type="#_x0000_t75" style="width:62pt;height:36.3pt" o:ole="" filled="t">
            <v:fill color2="black" type="frame"/>
            <v:imagedata r:id="rId24" o:title=""/>
          </v:shape>
          <o:OLEObject Type="Embed" ProgID="Equation.3" ShapeID="_x0000_i1033" DrawAspect="Content" ObjectID="_1711351745" r:id="rId25"/>
        </w:object>
      </w:r>
      <w:r w:rsidRPr="000A31A1">
        <w:rPr>
          <w:rFonts w:ascii="Times New Roman" w:hAnsi="Times New Roman"/>
          <w:sz w:val="24"/>
          <w:szCs w:val="24"/>
          <w:lang w:eastAsia="ar-SA"/>
        </w:rPr>
        <w:t>; В=</w:t>
      </w:r>
      <w:r w:rsidRPr="000A31A1">
        <w:rPr>
          <w:rFonts w:ascii="Times New Roman" w:hAnsi="Times New Roman"/>
          <w:position w:val="-24"/>
          <w:sz w:val="24"/>
          <w:szCs w:val="24"/>
          <w:lang w:eastAsia="ar-SA"/>
        </w:rPr>
        <w:object w:dxaOrig="1280" w:dyaOrig="720">
          <v:shape id="_x0000_i1034" type="#_x0000_t75" style="width:63.85pt;height:36.3pt" o:ole="" filled="t">
            <v:fill color2="black" type="frame"/>
            <v:imagedata r:id="rId26" o:title=""/>
          </v:shape>
          <o:OLEObject Type="Embed" ProgID="Equation.3" ShapeID="_x0000_i1034" DrawAspect="Content" ObjectID="_1711351746" r:id="rId27"/>
        </w:object>
      </w:r>
      <w:r w:rsidRPr="000A31A1">
        <w:rPr>
          <w:rFonts w:ascii="Times New Roman" w:hAnsi="Times New Roman"/>
          <w:sz w:val="24"/>
          <w:szCs w:val="24"/>
          <w:lang w:eastAsia="ar-SA"/>
        </w:rPr>
        <w:t>;</w:t>
      </w:r>
    </w:p>
    <w:p w:rsidR="006B15E6" w:rsidRPr="000A31A1" w:rsidRDefault="006B15E6" w:rsidP="006B15E6">
      <w:pPr>
        <w:pStyle w:val="aff5"/>
        <w:suppressAutoHyphens/>
        <w:spacing w:after="0" w:line="240" w:lineRule="auto"/>
        <w:ind w:left="0" w:firstLine="284"/>
        <w:jc w:val="both"/>
        <w:rPr>
          <w:rFonts w:ascii="Times New Roman" w:hAnsi="Times New Roman"/>
          <w:b/>
          <w:sz w:val="24"/>
          <w:szCs w:val="24"/>
          <w:lang w:eastAsia="ar-SA"/>
        </w:rPr>
      </w:pPr>
      <w:r>
        <w:rPr>
          <w:rFonts w:ascii="Times New Roman" w:hAnsi="Times New Roman"/>
          <w:sz w:val="24"/>
          <w:szCs w:val="24"/>
          <w:lang w:eastAsia="ar-SA"/>
        </w:rPr>
        <w:t>2.</w:t>
      </w:r>
      <w:r w:rsidRPr="000A31A1">
        <w:rPr>
          <w:rFonts w:ascii="Times New Roman" w:hAnsi="Times New Roman"/>
          <w:sz w:val="24"/>
          <w:szCs w:val="24"/>
          <w:lang w:eastAsia="ar-SA"/>
        </w:rPr>
        <w:t xml:space="preserve"> Найти произведение </w:t>
      </w:r>
      <w:proofErr w:type="gramStart"/>
      <w:r w:rsidRPr="000A31A1">
        <w:rPr>
          <w:rFonts w:ascii="Times New Roman" w:hAnsi="Times New Roman"/>
          <w:sz w:val="24"/>
          <w:szCs w:val="24"/>
          <w:lang w:eastAsia="ar-SA"/>
        </w:rPr>
        <w:t xml:space="preserve">матриц: </w:t>
      </w:r>
      <w:r>
        <w:rPr>
          <w:rFonts w:ascii="Times New Roman" w:hAnsi="Times New Roman"/>
          <w:sz w:val="24"/>
          <w:szCs w:val="24"/>
          <w:lang w:eastAsia="ar-SA"/>
        </w:rPr>
        <w:t>а</w:t>
      </w:r>
      <w:proofErr w:type="gramEnd"/>
      <w:r>
        <w:rPr>
          <w:rFonts w:ascii="Times New Roman" w:hAnsi="Times New Roman"/>
          <w:sz w:val="24"/>
          <w:szCs w:val="24"/>
          <w:lang w:eastAsia="ar-SA"/>
        </w:rPr>
        <w:t>)</w:t>
      </w:r>
      <w:r w:rsidRPr="000A31A1">
        <w:rPr>
          <w:rFonts w:ascii="Times New Roman" w:hAnsi="Times New Roman"/>
          <w:sz w:val="24"/>
          <w:szCs w:val="24"/>
          <w:lang w:eastAsia="ar-SA"/>
        </w:rPr>
        <w:t xml:space="preserve"> </w:t>
      </w:r>
      <w:r w:rsidRPr="000A31A1">
        <w:rPr>
          <w:rFonts w:ascii="Times New Roman" w:hAnsi="Times New Roman"/>
          <w:position w:val="-24"/>
          <w:sz w:val="24"/>
          <w:szCs w:val="24"/>
          <w:lang w:eastAsia="ar-SA"/>
        </w:rPr>
        <w:object w:dxaOrig="1780" w:dyaOrig="720">
          <v:shape id="_x0000_i1035" type="#_x0000_t75" style="width:88.9pt;height:36.3pt" o:ole="" filled="t">
            <v:fill color2="black" type="frame"/>
            <v:imagedata r:id="rId28" o:title=""/>
          </v:shape>
          <o:OLEObject Type="Embed" ProgID="Equation.3" ShapeID="_x0000_i1035" DrawAspect="Content" ObjectID="_1711351747" r:id="rId29"/>
        </w:object>
      </w:r>
      <w:r w:rsidRPr="000A31A1">
        <w:rPr>
          <w:rFonts w:ascii="Times New Roman" w:hAnsi="Times New Roman"/>
          <w:b/>
          <w:sz w:val="24"/>
          <w:szCs w:val="24"/>
          <w:lang w:eastAsia="ar-SA"/>
        </w:rPr>
        <w:t xml:space="preserve">; </w:t>
      </w:r>
      <w:r>
        <w:rPr>
          <w:rFonts w:ascii="Times New Roman" w:hAnsi="Times New Roman"/>
          <w:sz w:val="24"/>
          <w:szCs w:val="24"/>
          <w:lang w:eastAsia="ar-SA"/>
        </w:rPr>
        <w:t>б)</w:t>
      </w:r>
      <w:r w:rsidRPr="000A31A1">
        <w:rPr>
          <w:rFonts w:ascii="Times New Roman" w:hAnsi="Times New Roman"/>
          <w:position w:val="-44"/>
          <w:sz w:val="24"/>
          <w:szCs w:val="24"/>
          <w:lang w:eastAsia="ar-SA"/>
        </w:rPr>
        <w:object w:dxaOrig="2600" w:dyaOrig="1120">
          <v:shape id="_x0000_i1036" type="#_x0000_t75" style="width:130.25pt;height:55.7pt" o:ole="" filled="t">
            <v:fill color2="black" type="frame"/>
            <v:imagedata r:id="rId30" o:title=""/>
          </v:shape>
          <o:OLEObject Type="Embed" ProgID="Equation.3" ShapeID="_x0000_i1036" DrawAspect="Content" ObjectID="_1711351748" r:id="rId31"/>
        </w:object>
      </w:r>
      <w:r w:rsidRPr="000A31A1">
        <w:rPr>
          <w:rFonts w:ascii="Times New Roman" w:hAnsi="Times New Roman"/>
          <w:b/>
          <w:sz w:val="24"/>
          <w:szCs w:val="24"/>
          <w:lang w:eastAsia="ar-SA"/>
        </w:rPr>
        <w:t xml:space="preserve">; </w:t>
      </w:r>
    </w:p>
    <w:p w:rsidR="006B15E6" w:rsidRPr="000A31A1" w:rsidRDefault="006B15E6" w:rsidP="006B15E6">
      <w:pPr>
        <w:suppressAutoHyphens/>
        <w:ind w:firstLine="284"/>
        <w:jc w:val="both"/>
        <w:rPr>
          <w:sz w:val="24"/>
          <w:szCs w:val="24"/>
          <w:lang w:eastAsia="ar-SA"/>
        </w:rPr>
      </w:pPr>
      <w:r>
        <w:rPr>
          <w:sz w:val="24"/>
          <w:szCs w:val="24"/>
          <w:lang w:eastAsia="ar-SA"/>
        </w:rPr>
        <w:t>3.</w:t>
      </w:r>
      <w:r w:rsidRPr="000A31A1">
        <w:rPr>
          <w:sz w:val="24"/>
          <w:szCs w:val="24"/>
          <w:lang w:eastAsia="ar-SA"/>
        </w:rPr>
        <w:t xml:space="preserve"> Вычислить определитель: </w:t>
      </w:r>
    </w:p>
    <w:p w:rsidR="006B15E6" w:rsidRPr="000A31A1" w:rsidRDefault="006B15E6" w:rsidP="006B15E6">
      <w:pPr>
        <w:suppressAutoHyphens/>
        <w:ind w:firstLine="284"/>
        <w:jc w:val="both"/>
        <w:rPr>
          <w:b/>
          <w:sz w:val="24"/>
          <w:szCs w:val="24"/>
          <w:lang w:eastAsia="ar-SA"/>
        </w:rPr>
      </w:pPr>
      <w:r w:rsidRPr="00272E82">
        <w:rPr>
          <w:position w:val="-34"/>
          <w:sz w:val="24"/>
          <w:szCs w:val="24"/>
          <w:lang w:eastAsia="ar-SA"/>
        </w:rPr>
        <w:object w:dxaOrig="1260" w:dyaOrig="820">
          <v:shape id="_x0000_i1037" type="#_x0000_t75" style="width:63.25pt;height:40.7pt" o:ole="" filled="t">
            <v:fill color2="black" type="frame"/>
            <v:imagedata r:id="rId32" o:title=""/>
          </v:shape>
          <o:OLEObject Type="Embed" ProgID="Equation.3" ShapeID="_x0000_i1037" DrawAspect="Content" ObjectID="_1711351749" r:id="rId33"/>
        </w:object>
      </w:r>
      <w:r w:rsidRPr="000A31A1">
        <w:rPr>
          <w:b/>
          <w:sz w:val="24"/>
          <w:szCs w:val="24"/>
          <w:lang w:eastAsia="ar-SA"/>
        </w:rPr>
        <w:t xml:space="preserve">;  </w:t>
      </w:r>
      <w:r w:rsidRPr="000A31A1">
        <w:rPr>
          <w:position w:val="-24"/>
          <w:sz w:val="24"/>
          <w:szCs w:val="24"/>
          <w:lang w:eastAsia="ar-SA"/>
        </w:rPr>
        <w:object w:dxaOrig="1860" w:dyaOrig="720">
          <v:shape id="_x0000_i1038" type="#_x0000_t75" style="width:93.3pt;height:36.3pt" o:ole="" filled="t">
            <v:fill color2="black" type="frame"/>
            <v:imagedata r:id="rId34" o:title=""/>
          </v:shape>
          <o:OLEObject Type="Embed" ProgID="Equation.3" ShapeID="_x0000_i1038" DrawAspect="Content" ObjectID="_1711351750" r:id="rId35"/>
        </w:object>
      </w:r>
      <w:r w:rsidRPr="000A31A1">
        <w:rPr>
          <w:b/>
          <w:sz w:val="24"/>
          <w:szCs w:val="24"/>
          <w:lang w:eastAsia="ar-SA"/>
        </w:rPr>
        <w:t xml:space="preserve">; </w:t>
      </w:r>
      <w:r w:rsidRPr="000A31A1">
        <w:rPr>
          <w:position w:val="-44"/>
          <w:sz w:val="24"/>
          <w:szCs w:val="24"/>
          <w:lang w:eastAsia="ar-SA"/>
        </w:rPr>
        <w:object w:dxaOrig="1460" w:dyaOrig="1120">
          <v:shape id="_x0000_i1039" type="#_x0000_t75" style="width:73.25pt;height:55.7pt" o:ole="" filled="t">
            <v:fill color2="black" type="frame"/>
            <v:imagedata r:id="rId36" o:title=""/>
          </v:shape>
          <o:OLEObject Type="Embed" ProgID="Equation.3" ShapeID="_x0000_i1039" DrawAspect="Content" ObjectID="_1711351751" r:id="rId37"/>
        </w:object>
      </w:r>
      <w:r w:rsidRPr="000A31A1">
        <w:rPr>
          <w:b/>
          <w:sz w:val="24"/>
          <w:szCs w:val="24"/>
          <w:lang w:eastAsia="ar-SA"/>
        </w:rPr>
        <w:t>;</w:t>
      </w:r>
    </w:p>
    <w:p w:rsidR="006B15E6" w:rsidRPr="000A31A1" w:rsidRDefault="006B15E6" w:rsidP="006B15E6">
      <w:pPr>
        <w:suppressAutoHyphens/>
        <w:ind w:firstLine="284"/>
        <w:jc w:val="both"/>
        <w:rPr>
          <w:b/>
          <w:sz w:val="24"/>
          <w:szCs w:val="24"/>
          <w:lang w:eastAsia="ar-SA"/>
        </w:rPr>
      </w:pPr>
      <w:r>
        <w:rPr>
          <w:sz w:val="24"/>
          <w:szCs w:val="24"/>
          <w:lang w:eastAsia="ar-SA"/>
        </w:rPr>
        <w:t>4.</w:t>
      </w:r>
      <w:r w:rsidRPr="000A31A1">
        <w:rPr>
          <w:sz w:val="24"/>
          <w:szCs w:val="24"/>
          <w:lang w:eastAsia="ar-SA"/>
        </w:rPr>
        <w:t xml:space="preserve"> </w:t>
      </w:r>
      <w:proofErr w:type="gramStart"/>
      <w:r w:rsidRPr="000A31A1">
        <w:rPr>
          <w:sz w:val="24"/>
          <w:szCs w:val="24"/>
          <w:lang w:eastAsia="ar-SA"/>
        </w:rPr>
        <w:t xml:space="preserve">Найти матрицу, обратную данной: </w:t>
      </w:r>
      <w:r>
        <w:rPr>
          <w:sz w:val="24"/>
          <w:szCs w:val="24"/>
          <w:lang w:eastAsia="ar-SA"/>
        </w:rPr>
        <w:t>а)</w:t>
      </w:r>
      <w:r w:rsidRPr="000A31A1">
        <w:rPr>
          <w:sz w:val="24"/>
          <w:szCs w:val="24"/>
          <w:lang w:eastAsia="ar-SA"/>
        </w:rPr>
        <w:t xml:space="preserve"> А=</w:t>
      </w:r>
      <w:r w:rsidRPr="000A31A1">
        <w:rPr>
          <w:position w:val="-24"/>
          <w:sz w:val="24"/>
          <w:szCs w:val="24"/>
          <w:lang w:eastAsia="ar-SA"/>
        </w:rPr>
        <w:object w:dxaOrig="760" w:dyaOrig="720">
          <v:shape id="_x0000_i1040" type="#_x0000_t75" style="width:38.2pt;height:36.3pt" o:ole="" filled="t">
            <v:fill color2="black" type="frame"/>
            <v:imagedata r:id="rId38" o:title=""/>
          </v:shape>
          <o:OLEObject Type="Embed" ProgID="Equation.3" ShapeID="_x0000_i1040" DrawAspect="Content" ObjectID="_1711351752" r:id="rId39"/>
        </w:object>
      </w:r>
      <w:r>
        <w:rPr>
          <w:sz w:val="24"/>
          <w:szCs w:val="24"/>
          <w:lang w:eastAsia="ar-SA"/>
        </w:rPr>
        <w:t>; б)</w:t>
      </w:r>
      <w:r w:rsidRPr="000A31A1">
        <w:rPr>
          <w:sz w:val="24"/>
          <w:szCs w:val="24"/>
          <w:lang w:eastAsia="ar-SA"/>
        </w:rPr>
        <w:t xml:space="preserve"> </w:t>
      </w:r>
      <w:r w:rsidRPr="000A31A1">
        <w:rPr>
          <w:position w:val="-44"/>
          <w:sz w:val="24"/>
          <w:szCs w:val="24"/>
          <w:lang w:eastAsia="ar-SA"/>
        </w:rPr>
        <w:object w:dxaOrig="1800" w:dyaOrig="1120">
          <v:shape id="_x0000_i1041" type="#_x0000_t75" style="width:90.15pt;height:55.7pt" o:ole="" filled="t">
            <v:fill color2="black" type="frame"/>
            <v:imagedata r:id="rId40" o:title=""/>
          </v:shape>
          <o:OLEObject Type="Embed" ProgID="Equation.3" ShapeID="_x0000_i1041" DrawAspect="Content" ObjectID="_1711351753" r:id="rId41"/>
        </w:object>
      </w:r>
      <w:r w:rsidRPr="000A31A1">
        <w:rPr>
          <w:b/>
          <w:sz w:val="24"/>
          <w:szCs w:val="24"/>
          <w:lang w:eastAsia="ar-SA"/>
        </w:rPr>
        <w:t>;</w:t>
      </w:r>
      <w:proofErr w:type="gramEnd"/>
    </w:p>
    <w:p w:rsidR="006B15E6" w:rsidRPr="000A31A1" w:rsidRDefault="006B15E6" w:rsidP="006B15E6">
      <w:pPr>
        <w:suppressAutoHyphens/>
        <w:ind w:firstLine="284"/>
        <w:jc w:val="both"/>
        <w:rPr>
          <w:sz w:val="24"/>
          <w:szCs w:val="24"/>
          <w:lang w:eastAsia="ar-SA"/>
        </w:rPr>
      </w:pPr>
      <w:r>
        <w:rPr>
          <w:sz w:val="24"/>
          <w:szCs w:val="24"/>
          <w:lang w:eastAsia="ar-SA"/>
        </w:rPr>
        <w:t>5.</w:t>
      </w:r>
      <w:r w:rsidRPr="000A31A1">
        <w:rPr>
          <w:sz w:val="24"/>
          <w:szCs w:val="24"/>
          <w:lang w:eastAsia="ar-SA"/>
        </w:rPr>
        <w:t xml:space="preserve"> Определить ранг матрицы и указать какой-либо базисный минор: </w:t>
      </w:r>
    </w:p>
    <w:p w:rsidR="006B15E6" w:rsidRDefault="006B15E6" w:rsidP="006B15E6">
      <w:pPr>
        <w:suppressAutoHyphens/>
        <w:ind w:firstLine="284"/>
        <w:jc w:val="both"/>
        <w:rPr>
          <w:sz w:val="24"/>
          <w:szCs w:val="24"/>
          <w:lang w:eastAsia="ar-SA"/>
        </w:rPr>
      </w:pPr>
      <w:r w:rsidRPr="00272E82">
        <w:rPr>
          <w:sz w:val="24"/>
          <w:szCs w:val="24"/>
          <w:lang w:eastAsia="ar-SA"/>
        </w:rPr>
        <w:t xml:space="preserve">а) </w:t>
      </w:r>
      <w:r w:rsidRPr="00272E82">
        <w:rPr>
          <w:position w:val="-44"/>
          <w:sz w:val="24"/>
          <w:szCs w:val="24"/>
          <w:lang w:eastAsia="ar-SA"/>
        </w:rPr>
        <w:object w:dxaOrig="1980" w:dyaOrig="1120">
          <v:shape id="_x0000_i1042" type="#_x0000_t75" style="width:98.9pt;height:55.7pt" o:ole="" filled="t">
            <v:fill color2="black" type="frame"/>
            <v:imagedata r:id="rId42" o:title=""/>
          </v:shape>
          <o:OLEObject Type="Embed" ProgID="Equation.3" ShapeID="_x0000_i1042" DrawAspect="Content" ObjectID="_1711351754" r:id="rId43"/>
        </w:object>
      </w:r>
      <w:r w:rsidRPr="00272E82">
        <w:rPr>
          <w:sz w:val="24"/>
          <w:szCs w:val="24"/>
          <w:lang w:eastAsia="ar-SA"/>
        </w:rPr>
        <w:t xml:space="preserve">; б) </w:t>
      </w:r>
      <w:r w:rsidRPr="00272E82">
        <w:rPr>
          <w:position w:val="-44"/>
          <w:sz w:val="24"/>
          <w:szCs w:val="24"/>
          <w:lang w:eastAsia="ar-SA"/>
        </w:rPr>
        <w:object w:dxaOrig="2520" w:dyaOrig="1120">
          <v:shape id="_x0000_i1043" type="#_x0000_t75" style="width:125.85pt;height:55.7pt" o:ole="" filled="t">
            <v:fill color2="black" type="frame"/>
            <v:imagedata r:id="rId44" o:title=""/>
          </v:shape>
          <o:OLEObject Type="Embed" ProgID="Equation.3" ShapeID="_x0000_i1043" DrawAspect="Content" ObjectID="_1711351755" r:id="rId45"/>
        </w:object>
      </w:r>
      <w:r w:rsidRPr="00272E82">
        <w:rPr>
          <w:sz w:val="24"/>
          <w:szCs w:val="24"/>
          <w:lang w:eastAsia="ar-SA"/>
        </w:rPr>
        <w:t xml:space="preserve">; </w:t>
      </w:r>
    </w:p>
    <w:p w:rsidR="006B15E6" w:rsidRPr="000A31A1" w:rsidRDefault="006B15E6" w:rsidP="006B15E6">
      <w:pPr>
        <w:suppressAutoHyphens/>
        <w:ind w:firstLine="284"/>
        <w:jc w:val="both"/>
        <w:rPr>
          <w:b/>
          <w:sz w:val="24"/>
          <w:szCs w:val="24"/>
          <w:lang w:eastAsia="ar-SA"/>
        </w:rPr>
      </w:pPr>
    </w:p>
    <w:p w:rsidR="006B15E6" w:rsidRDefault="006B15E6" w:rsidP="006B15E6">
      <w:pPr>
        <w:pStyle w:val="aff5"/>
        <w:numPr>
          <w:ilvl w:val="0"/>
          <w:numId w:val="30"/>
        </w:numPr>
        <w:suppressAutoHyphens/>
        <w:spacing w:after="0" w:line="240" w:lineRule="auto"/>
        <w:rPr>
          <w:rFonts w:ascii="Times New Roman" w:hAnsi="Times New Roman"/>
          <w:b/>
          <w:sz w:val="24"/>
          <w:szCs w:val="24"/>
          <w:lang w:eastAsia="ar-SA"/>
        </w:rPr>
      </w:pPr>
      <w:r w:rsidRPr="004F453E">
        <w:rPr>
          <w:rFonts w:ascii="Times New Roman" w:hAnsi="Times New Roman"/>
          <w:b/>
          <w:sz w:val="24"/>
          <w:szCs w:val="24"/>
        </w:rPr>
        <w:t xml:space="preserve">Системы линейных уравнений, </w:t>
      </w:r>
      <w:r>
        <w:rPr>
          <w:rFonts w:ascii="Times New Roman" w:hAnsi="Times New Roman"/>
          <w:b/>
          <w:sz w:val="24"/>
          <w:szCs w:val="24"/>
        </w:rPr>
        <w:t>1 час</w:t>
      </w:r>
    </w:p>
    <w:p w:rsidR="006B15E6" w:rsidRPr="00831BEE" w:rsidRDefault="006B15E6"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t>1.</w:t>
      </w:r>
      <w:r w:rsidRPr="00831BEE">
        <w:rPr>
          <w:rFonts w:ascii="Times New Roman" w:hAnsi="Times New Roman"/>
          <w:b/>
          <w:sz w:val="24"/>
          <w:szCs w:val="24"/>
          <w:lang w:eastAsia="ar-SA"/>
        </w:rPr>
        <w:t xml:space="preserve"> </w:t>
      </w:r>
      <w:r w:rsidRPr="00831BEE">
        <w:rPr>
          <w:rFonts w:ascii="Times New Roman" w:hAnsi="Times New Roman"/>
          <w:sz w:val="24"/>
          <w:szCs w:val="24"/>
          <w:lang w:eastAsia="ar-SA"/>
        </w:rPr>
        <w:t xml:space="preserve">Решить систему по формулам </w:t>
      </w:r>
      <w:proofErr w:type="spellStart"/>
      <w:r w:rsidRPr="00831BEE">
        <w:rPr>
          <w:rFonts w:ascii="Times New Roman" w:hAnsi="Times New Roman"/>
          <w:sz w:val="24"/>
          <w:szCs w:val="24"/>
          <w:lang w:eastAsia="ar-SA"/>
        </w:rPr>
        <w:t>Крамера</w:t>
      </w:r>
      <w:proofErr w:type="spellEnd"/>
      <w:r w:rsidRPr="00831BEE">
        <w:rPr>
          <w:rFonts w:ascii="Times New Roman" w:hAnsi="Times New Roman"/>
          <w:sz w:val="24"/>
          <w:szCs w:val="24"/>
          <w:lang w:eastAsia="ar-SA"/>
        </w:rPr>
        <w:t>, с помощью обратной матрицы и методом Гаусса:</w:t>
      </w:r>
    </w:p>
    <w:p w:rsidR="006B15E6" w:rsidRPr="005E6BAF" w:rsidRDefault="006B15E6" w:rsidP="006B15E6">
      <w:pPr>
        <w:pStyle w:val="aff5"/>
        <w:suppressAutoHyphens/>
        <w:spacing w:after="0" w:line="240" w:lineRule="auto"/>
        <w:ind w:left="0" w:firstLine="284"/>
        <w:jc w:val="both"/>
        <w:rPr>
          <w:rFonts w:ascii="Times New Roman" w:hAnsi="Times New Roman"/>
          <w:sz w:val="24"/>
          <w:szCs w:val="24"/>
          <w:lang w:eastAsia="ar-SA"/>
        </w:rPr>
      </w:pPr>
      <w:r w:rsidRPr="005E6BAF">
        <w:rPr>
          <w:rFonts w:ascii="Times New Roman" w:hAnsi="Times New Roman"/>
          <w:sz w:val="24"/>
          <w:szCs w:val="24"/>
          <w:lang w:eastAsia="ar-SA"/>
        </w:rPr>
        <w:t xml:space="preserve">а) </w:t>
      </w:r>
      <w:r w:rsidRPr="005E6BAF">
        <w:rPr>
          <w:rFonts w:ascii="Times New Roman" w:hAnsi="Times New Roman"/>
          <w:position w:val="-26"/>
          <w:sz w:val="24"/>
          <w:szCs w:val="24"/>
          <w:lang w:eastAsia="ar-SA"/>
        </w:rPr>
        <w:object w:dxaOrig="1380" w:dyaOrig="760">
          <v:shape id="_x0000_i1044" type="#_x0000_t75" style="width:68.85pt;height:38.2pt" o:ole="" filled="t">
            <v:fill color2="black" type="frame"/>
            <v:imagedata r:id="rId46" o:title=""/>
          </v:shape>
          <o:OLEObject Type="Embed" ProgID="Equation.3" ShapeID="_x0000_i1044" DrawAspect="Content" ObjectID="_1711351756" r:id="rId47"/>
        </w:object>
      </w:r>
      <w:r w:rsidRPr="005E6BAF">
        <w:rPr>
          <w:rFonts w:ascii="Times New Roman" w:hAnsi="Times New Roman"/>
          <w:sz w:val="24"/>
          <w:szCs w:val="24"/>
          <w:lang w:eastAsia="ar-SA"/>
        </w:rPr>
        <w:t xml:space="preserve">; </w:t>
      </w:r>
      <w:r>
        <w:rPr>
          <w:rFonts w:ascii="Times New Roman" w:hAnsi="Times New Roman"/>
          <w:sz w:val="24"/>
          <w:szCs w:val="24"/>
          <w:lang w:eastAsia="ar-SA"/>
        </w:rPr>
        <w:t>б)</w:t>
      </w:r>
      <w:r w:rsidRPr="005E6BAF">
        <w:rPr>
          <w:rFonts w:ascii="Times New Roman" w:hAnsi="Times New Roman"/>
          <w:sz w:val="24"/>
          <w:szCs w:val="24"/>
          <w:lang w:eastAsia="ar-SA"/>
        </w:rPr>
        <w:t xml:space="preserve"> </w:t>
      </w:r>
      <w:r w:rsidRPr="005E6BAF">
        <w:rPr>
          <w:rFonts w:ascii="Times New Roman" w:hAnsi="Times New Roman"/>
          <w:position w:val="-44"/>
          <w:sz w:val="24"/>
          <w:szCs w:val="24"/>
          <w:lang w:eastAsia="ar-SA"/>
        </w:rPr>
        <w:object w:dxaOrig="1660" w:dyaOrig="1120">
          <v:shape id="_x0000_i1045" type="#_x0000_t75" style="width:83.25pt;height:55.7pt" o:ole="" filled="t">
            <v:fill color2="black" type="frame"/>
            <v:imagedata r:id="rId48" o:title=""/>
          </v:shape>
          <o:OLEObject Type="Embed" ProgID="Equation.3" ShapeID="_x0000_i1045" DrawAspect="Content" ObjectID="_1711351757" r:id="rId49"/>
        </w:object>
      </w:r>
      <w:r w:rsidRPr="005E6BAF">
        <w:rPr>
          <w:rFonts w:ascii="Times New Roman" w:hAnsi="Times New Roman"/>
          <w:sz w:val="24"/>
          <w:szCs w:val="24"/>
          <w:lang w:eastAsia="ar-SA"/>
        </w:rPr>
        <w:t xml:space="preserve">; </w:t>
      </w:r>
    </w:p>
    <w:p w:rsidR="006B15E6" w:rsidRPr="00831BEE" w:rsidRDefault="006B15E6" w:rsidP="006B15E6">
      <w:pPr>
        <w:suppressAutoHyphens/>
        <w:ind w:firstLine="284"/>
        <w:jc w:val="both"/>
        <w:rPr>
          <w:sz w:val="24"/>
          <w:szCs w:val="24"/>
          <w:lang w:eastAsia="ar-SA"/>
        </w:rPr>
      </w:pPr>
      <w:r>
        <w:rPr>
          <w:sz w:val="24"/>
          <w:szCs w:val="24"/>
          <w:lang w:eastAsia="ar-SA"/>
        </w:rPr>
        <w:t>3.</w:t>
      </w:r>
      <w:r w:rsidRPr="00831BEE">
        <w:rPr>
          <w:sz w:val="24"/>
          <w:szCs w:val="24"/>
          <w:lang w:eastAsia="ar-SA"/>
        </w:rPr>
        <w:t xml:space="preserve"> Исследовать систему на совместность и в случае совместности найти все ее решения:</w:t>
      </w:r>
    </w:p>
    <w:p w:rsidR="006B15E6" w:rsidRPr="005E6BAF" w:rsidRDefault="006B15E6" w:rsidP="006B15E6">
      <w:pPr>
        <w:suppressAutoHyphens/>
        <w:ind w:firstLine="284"/>
        <w:jc w:val="both"/>
        <w:rPr>
          <w:sz w:val="24"/>
          <w:szCs w:val="24"/>
          <w:lang w:eastAsia="ar-SA"/>
        </w:rPr>
      </w:pPr>
      <w:r w:rsidRPr="005E6BAF">
        <w:rPr>
          <w:sz w:val="24"/>
          <w:szCs w:val="24"/>
          <w:lang w:eastAsia="ar-SA"/>
        </w:rPr>
        <w:t xml:space="preserve"> </w:t>
      </w:r>
      <w:r w:rsidRPr="005E6BAF">
        <w:rPr>
          <w:position w:val="-62"/>
          <w:sz w:val="24"/>
          <w:szCs w:val="24"/>
          <w:lang w:eastAsia="ar-SA"/>
        </w:rPr>
        <w:object w:dxaOrig="2500" w:dyaOrig="1480">
          <v:shape id="_x0000_i1046" type="#_x0000_t75" style="width:125.2pt;height:73.9pt" o:ole="" filled="t">
            <v:fill color2="black" type="frame"/>
            <v:imagedata r:id="rId50" o:title=""/>
          </v:shape>
          <o:OLEObject Type="Embed" ProgID="Equation.3" ShapeID="_x0000_i1046" DrawAspect="Content" ObjectID="_1711351758" r:id="rId51"/>
        </w:object>
      </w:r>
    </w:p>
    <w:p w:rsidR="006B15E6" w:rsidRPr="00831BEE" w:rsidRDefault="006B15E6" w:rsidP="006B15E6">
      <w:pPr>
        <w:suppressAutoHyphens/>
        <w:ind w:firstLine="284"/>
        <w:jc w:val="both"/>
        <w:rPr>
          <w:b/>
          <w:sz w:val="24"/>
          <w:szCs w:val="24"/>
          <w:u w:val="single"/>
          <w:lang w:eastAsia="ar-SA"/>
        </w:rPr>
      </w:pPr>
    </w:p>
    <w:p w:rsidR="006B15E6" w:rsidRPr="00831BEE" w:rsidRDefault="006B15E6" w:rsidP="006B15E6">
      <w:pPr>
        <w:suppressAutoHyphens/>
        <w:ind w:firstLine="284"/>
        <w:jc w:val="both"/>
        <w:rPr>
          <w:sz w:val="24"/>
          <w:szCs w:val="24"/>
          <w:lang w:eastAsia="ar-SA"/>
        </w:rPr>
      </w:pPr>
      <w:r>
        <w:rPr>
          <w:sz w:val="24"/>
          <w:szCs w:val="24"/>
          <w:lang w:eastAsia="ar-SA"/>
        </w:rPr>
        <w:t>4.</w:t>
      </w:r>
      <w:r w:rsidRPr="00831BEE">
        <w:rPr>
          <w:sz w:val="24"/>
          <w:szCs w:val="24"/>
          <w:lang w:eastAsia="ar-SA"/>
        </w:rPr>
        <w:t xml:space="preserve"> Найти общее решение и фундаментальный набор решений системы:</w:t>
      </w:r>
    </w:p>
    <w:p w:rsidR="006B15E6" w:rsidRPr="005E6BAF" w:rsidRDefault="006B15E6" w:rsidP="006B15E6">
      <w:pPr>
        <w:suppressAutoHyphens/>
        <w:ind w:firstLine="284"/>
        <w:jc w:val="both"/>
        <w:rPr>
          <w:sz w:val="24"/>
          <w:szCs w:val="24"/>
          <w:lang w:eastAsia="ar-SA"/>
        </w:rPr>
      </w:pPr>
      <w:r>
        <w:rPr>
          <w:sz w:val="24"/>
          <w:szCs w:val="24"/>
          <w:lang w:eastAsia="ar-SA"/>
        </w:rPr>
        <w:t>а)</w:t>
      </w:r>
      <w:r w:rsidRPr="005E6BAF">
        <w:rPr>
          <w:sz w:val="24"/>
          <w:szCs w:val="24"/>
          <w:lang w:eastAsia="ar-SA"/>
        </w:rPr>
        <w:t xml:space="preserve"> </w:t>
      </w:r>
      <w:r w:rsidRPr="005E6BAF">
        <w:rPr>
          <w:position w:val="-26"/>
          <w:sz w:val="24"/>
          <w:szCs w:val="24"/>
          <w:lang w:eastAsia="ar-SA"/>
        </w:rPr>
        <w:object w:dxaOrig="2400" w:dyaOrig="760">
          <v:shape id="_x0000_i1047" type="#_x0000_t75" style="width:120.2pt;height:38.2pt" o:ole="" filled="t">
            <v:fill color2="black" type="frame"/>
            <v:imagedata r:id="rId52" o:title=""/>
          </v:shape>
          <o:OLEObject Type="Embed" ProgID="Equation.3" ShapeID="_x0000_i1047" DrawAspect="Content" ObjectID="_1711351759" r:id="rId53"/>
        </w:object>
      </w:r>
      <w:r w:rsidRPr="005E6BAF">
        <w:rPr>
          <w:sz w:val="24"/>
          <w:szCs w:val="24"/>
          <w:lang w:eastAsia="ar-SA"/>
        </w:rPr>
        <w:t xml:space="preserve">; </w:t>
      </w:r>
      <w:r>
        <w:rPr>
          <w:sz w:val="24"/>
          <w:szCs w:val="24"/>
          <w:lang w:eastAsia="ar-SA"/>
        </w:rPr>
        <w:t>б)</w:t>
      </w:r>
      <w:r w:rsidRPr="005E6BAF">
        <w:rPr>
          <w:sz w:val="24"/>
          <w:szCs w:val="24"/>
          <w:lang w:eastAsia="ar-SA"/>
        </w:rPr>
        <w:t xml:space="preserve"> </w:t>
      </w:r>
      <w:r w:rsidRPr="005E6BAF">
        <w:rPr>
          <w:position w:val="-62"/>
          <w:sz w:val="24"/>
          <w:szCs w:val="24"/>
          <w:lang w:eastAsia="ar-SA"/>
        </w:rPr>
        <w:object w:dxaOrig="3240" w:dyaOrig="1480">
          <v:shape id="_x0000_i1048" type="#_x0000_t75" style="width:162.15pt;height:73.9pt" o:ole="" filled="t">
            <v:fill color2="black" type="frame"/>
            <v:imagedata r:id="rId54" o:title=""/>
          </v:shape>
          <o:OLEObject Type="Embed" ProgID="Equation.3" ShapeID="_x0000_i1048" DrawAspect="Content" ObjectID="_1711351760" r:id="rId55"/>
        </w:object>
      </w:r>
    </w:p>
    <w:p w:rsidR="006B15E6" w:rsidRPr="00831BEE" w:rsidRDefault="006B15E6" w:rsidP="006B15E6">
      <w:pPr>
        <w:suppressAutoHyphens/>
        <w:ind w:firstLine="284"/>
        <w:rPr>
          <w:b/>
          <w:sz w:val="24"/>
          <w:szCs w:val="24"/>
          <w:lang w:eastAsia="ar-SA"/>
        </w:rPr>
      </w:pPr>
    </w:p>
    <w:p w:rsidR="006B15E6" w:rsidRPr="0018795C" w:rsidRDefault="006B15E6" w:rsidP="006B15E6">
      <w:pPr>
        <w:pStyle w:val="aff5"/>
        <w:numPr>
          <w:ilvl w:val="0"/>
          <w:numId w:val="30"/>
        </w:numPr>
        <w:suppressAutoHyphens/>
        <w:spacing w:after="0" w:line="240" w:lineRule="auto"/>
        <w:ind w:left="0" w:firstLine="284"/>
        <w:rPr>
          <w:rFonts w:ascii="Times New Roman" w:hAnsi="Times New Roman"/>
          <w:b/>
          <w:sz w:val="24"/>
          <w:szCs w:val="24"/>
          <w:lang w:eastAsia="ar-SA"/>
        </w:rPr>
      </w:pPr>
      <w:r w:rsidRPr="0018795C">
        <w:rPr>
          <w:rFonts w:ascii="Times New Roman" w:hAnsi="Times New Roman"/>
          <w:b/>
          <w:sz w:val="24"/>
          <w:szCs w:val="24"/>
        </w:rPr>
        <w:t xml:space="preserve">Векторная алгебра, </w:t>
      </w:r>
      <w:r w:rsidR="00B26FBE">
        <w:rPr>
          <w:rFonts w:ascii="Times New Roman" w:hAnsi="Times New Roman"/>
          <w:b/>
          <w:sz w:val="24"/>
          <w:szCs w:val="24"/>
        </w:rPr>
        <w:t>1 час</w:t>
      </w:r>
    </w:p>
    <w:p w:rsidR="006B15E6" w:rsidRPr="0018795C" w:rsidRDefault="006B15E6" w:rsidP="006B15E6">
      <w:pPr>
        <w:pStyle w:val="aff5"/>
        <w:suppressAutoHyphens/>
        <w:spacing w:after="0" w:line="240" w:lineRule="auto"/>
        <w:ind w:left="0" w:firstLine="284"/>
        <w:jc w:val="both"/>
        <w:rPr>
          <w:rFonts w:ascii="Times New Roman" w:hAnsi="Times New Roman"/>
          <w:sz w:val="24"/>
          <w:szCs w:val="24"/>
          <w:lang w:eastAsia="ar-SA"/>
        </w:rPr>
      </w:pPr>
      <w:r w:rsidRPr="0018795C">
        <w:rPr>
          <w:rFonts w:ascii="Times New Roman" w:hAnsi="Times New Roman"/>
          <w:sz w:val="24"/>
          <w:szCs w:val="24"/>
          <w:lang w:eastAsia="ar-SA"/>
        </w:rPr>
        <w:t xml:space="preserve">1.Указать коллинеарные векторы: </w:t>
      </w:r>
    </w:p>
    <w:p w:rsidR="006B15E6" w:rsidRPr="0018795C" w:rsidRDefault="006B15E6" w:rsidP="006B15E6">
      <w:pPr>
        <w:pStyle w:val="aff5"/>
        <w:suppressAutoHyphens/>
        <w:spacing w:after="0" w:line="240" w:lineRule="auto"/>
        <w:ind w:left="0" w:firstLine="284"/>
        <w:jc w:val="both"/>
        <w:rPr>
          <w:rFonts w:ascii="Times New Roman" w:hAnsi="Times New Roman"/>
          <w:sz w:val="24"/>
          <w:szCs w:val="24"/>
          <w:lang w:eastAsia="ar-SA"/>
        </w:rPr>
      </w:pPr>
      <w:r w:rsidRPr="0018795C">
        <w:rPr>
          <w:rFonts w:ascii="Times New Roman" w:hAnsi="Times New Roman"/>
          <w:position w:val="-7"/>
          <w:sz w:val="24"/>
          <w:szCs w:val="24"/>
          <w:lang w:eastAsia="ar-SA"/>
        </w:rPr>
        <w:object w:dxaOrig="6660" w:dyaOrig="380">
          <v:shape id="_x0000_i1049" type="#_x0000_t75" style="width:333.1pt;height:18.8pt" o:ole="" filled="t">
            <v:fill color2="black" type="frame"/>
            <v:imagedata r:id="rId56" o:title=""/>
          </v:shape>
          <o:OLEObject Type="Embed" ProgID="Equation.3" ShapeID="_x0000_i1049" DrawAspect="Content" ObjectID="_1711351761" r:id="rId57"/>
        </w:object>
      </w:r>
    </w:p>
    <w:p w:rsidR="006B15E6" w:rsidRPr="0018795C" w:rsidRDefault="00B26FBE" w:rsidP="006B15E6">
      <w:pPr>
        <w:pStyle w:val="aff5"/>
        <w:suppressAutoHyphens/>
        <w:spacing w:after="0" w:line="240" w:lineRule="auto"/>
        <w:ind w:left="0" w:firstLine="284"/>
        <w:jc w:val="both"/>
        <w:rPr>
          <w:rFonts w:ascii="Times New Roman" w:hAnsi="Times New Roman"/>
          <w:b/>
          <w:sz w:val="24"/>
          <w:szCs w:val="24"/>
          <w:lang w:eastAsia="ar-SA"/>
        </w:rPr>
      </w:pPr>
      <w:r>
        <w:rPr>
          <w:rFonts w:ascii="Times New Roman" w:hAnsi="Times New Roman"/>
          <w:sz w:val="24"/>
          <w:szCs w:val="24"/>
          <w:lang w:eastAsia="ar-SA"/>
        </w:rPr>
        <w:t>2</w:t>
      </w:r>
      <w:r w:rsidR="006B15E6" w:rsidRPr="0018795C">
        <w:rPr>
          <w:rFonts w:ascii="Times New Roman" w:hAnsi="Times New Roman"/>
          <w:sz w:val="24"/>
          <w:szCs w:val="24"/>
          <w:lang w:eastAsia="ar-SA"/>
        </w:rPr>
        <w:t xml:space="preserve"> </w:t>
      </w:r>
      <w:proofErr w:type="spellStart"/>
      <w:r w:rsidR="006B15E6" w:rsidRPr="0018795C">
        <w:rPr>
          <w:rFonts w:ascii="Times New Roman" w:hAnsi="Times New Roman"/>
          <w:sz w:val="24"/>
          <w:szCs w:val="24"/>
          <w:lang w:eastAsia="ar-SA"/>
        </w:rPr>
        <w:t>Коллинеарны</w:t>
      </w:r>
      <w:proofErr w:type="spellEnd"/>
      <w:r w:rsidR="006B15E6" w:rsidRPr="0018795C">
        <w:rPr>
          <w:rFonts w:ascii="Times New Roman" w:hAnsi="Times New Roman"/>
          <w:sz w:val="24"/>
          <w:szCs w:val="24"/>
          <w:lang w:eastAsia="ar-SA"/>
        </w:rPr>
        <w:t xml:space="preserve"> ли векторы </w:t>
      </w:r>
      <w:r w:rsidR="006B15E6" w:rsidRPr="0018795C">
        <w:rPr>
          <w:rFonts w:ascii="Times New Roman" w:hAnsi="Times New Roman"/>
          <w:position w:val="-7"/>
          <w:sz w:val="24"/>
          <w:szCs w:val="24"/>
          <w:lang w:eastAsia="ar-SA"/>
        </w:rPr>
        <w:object w:dxaOrig="6240" w:dyaOrig="9120">
          <v:shape id="_x0000_i1050" type="#_x0000_t75" style="width:13.15pt;height:19.4pt" o:ole="" filled="t">
            <v:fill color2="black" type="frame"/>
            <v:imagedata r:id="rId58" o:title=""/>
          </v:shape>
          <o:OLEObject Type="Embed" ProgID="Equation.3" ShapeID="_x0000_i1050" DrawAspect="Content" ObjectID="_1711351762" r:id="rId59"/>
        </w:object>
      </w:r>
      <w:r w:rsidR="006B15E6" w:rsidRPr="0018795C">
        <w:rPr>
          <w:rFonts w:ascii="Times New Roman" w:hAnsi="Times New Roman"/>
          <w:sz w:val="24"/>
          <w:szCs w:val="24"/>
          <w:lang w:eastAsia="ar-SA"/>
        </w:rPr>
        <w:t xml:space="preserve"> и </w:t>
      </w:r>
      <w:r w:rsidR="006B15E6" w:rsidRPr="0018795C">
        <w:rPr>
          <w:rFonts w:ascii="Times New Roman" w:hAnsi="Times New Roman"/>
          <w:position w:val="-7"/>
          <w:sz w:val="24"/>
          <w:szCs w:val="24"/>
          <w:lang w:eastAsia="ar-SA"/>
        </w:rPr>
        <w:object w:dxaOrig="6720" w:dyaOrig="9120">
          <v:shape id="_x0000_i1051" type="#_x0000_t75" style="width:14.4pt;height:19.4pt" o:ole="" filled="t">
            <v:fill color2="black" type="frame"/>
            <v:imagedata r:id="rId60" o:title=""/>
          </v:shape>
          <o:OLEObject Type="Embed" ProgID="Equation.3" ShapeID="_x0000_i1051" DrawAspect="Content" ObjectID="_1711351763" r:id="rId61"/>
        </w:object>
      </w:r>
      <w:r w:rsidR="006B15E6" w:rsidRPr="0018795C">
        <w:rPr>
          <w:rFonts w:ascii="Times New Roman" w:hAnsi="Times New Roman"/>
          <w:sz w:val="24"/>
          <w:szCs w:val="24"/>
          <w:lang w:eastAsia="ar-SA"/>
        </w:rPr>
        <w:t xml:space="preserve">, построенные по  векторам </w:t>
      </w:r>
      <w:r w:rsidR="006B15E6" w:rsidRPr="0018795C">
        <w:rPr>
          <w:rFonts w:ascii="Times New Roman" w:hAnsi="Times New Roman"/>
          <w:position w:val="-5"/>
          <w:sz w:val="24"/>
          <w:szCs w:val="24"/>
          <w:lang w:eastAsia="ar-SA"/>
        </w:rPr>
        <w:object w:dxaOrig="4800" w:dyaOrig="8160">
          <v:shape id="_x0000_i1052" type="#_x0000_t75" style="width:10pt;height:16.9pt" o:ole="" filled="t">
            <v:fill color2="black" type="frame"/>
            <v:imagedata r:id="rId62" o:title=""/>
          </v:shape>
          <o:OLEObject Type="Embed" ProgID="Equation.3" ShapeID="_x0000_i1052" DrawAspect="Content" ObjectID="_1711351764" r:id="rId63"/>
        </w:object>
      </w:r>
      <w:r w:rsidR="006B15E6" w:rsidRPr="0018795C">
        <w:rPr>
          <w:rFonts w:ascii="Times New Roman" w:hAnsi="Times New Roman"/>
          <w:sz w:val="24"/>
          <w:szCs w:val="24"/>
          <w:lang w:eastAsia="ar-SA"/>
        </w:rPr>
        <w:t xml:space="preserve"> и </w:t>
      </w:r>
      <w:r w:rsidR="006B15E6" w:rsidRPr="0018795C">
        <w:rPr>
          <w:rFonts w:ascii="Times New Roman" w:hAnsi="Times New Roman"/>
          <w:position w:val="-5"/>
          <w:sz w:val="24"/>
          <w:szCs w:val="24"/>
          <w:lang w:eastAsia="ar-SA"/>
        </w:rPr>
        <w:object w:dxaOrig="4320" w:dyaOrig="8160">
          <v:shape id="_x0000_i1053" type="#_x0000_t75" style="width:8.75pt;height:16.9pt" o:ole="" filled="t">
            <v:fill color2="black" type="frame"/>
            <v:imagedata r:id="rId64" o:title=""/>
          </v:shape>
          <o:OLEObject Type="Embed" ProgID="Equation.3" ShapeID="_x0000_i1053" DrawAspect="Content" ObjectID="_1711351765" r:id="rId65"/>
        </w:object>
      </w:r>
      <w:r w:rsidR="006B15E6" w:rsidRPr="0018795C">
        <w:rPr>
          <w:rFonts w:ascii="Times New Roman" w:hAnsi="Times New Roman"/>
          <w:sz w:val="24"/>
          <w:szCs w:val="24"/>
          <w:lang w:eastAsia="ar-SA"/>
        </w:rPr>
        <w:t>.</w:t>
      </w:r>
      <w:r w:rsidR="006B15E6" w:rsidRPr="0018795C">
        <w:rPr>
          <w:rFonts w:ascii="Times New Roman" w:hAnsi="Times New Roman"/>
          <w:b/>
          <w:sz w:val="24"/>
          <w:szCs w:val="24"/>
          <w:lang w:eastAsia="ar-SA"/>
        </w:rPr>
        <w:t xml:space="preserve"> </w:t>
      </w:r>
      <w:r w:rsidR="006B15E6" w:rsidRPr="0018795C">
        <w:rPr>
          <w:rFonts w:ascii="Times New Roman" w:hAnsi="Times New Roman"/>
          <w:position w:val="-7"/>
          <w:sz w:val="24"/>
          <w:szCs w:val="24"/>
          <w:lang w:eastAsia="ar-SA"/>
        </w:rPr>
        <w:object w:dxaOrig="4720" w:dyaOrig="380">
          <v:shape id="_x0000_i1054" type="#_x0000_t75" style="width:236.05pt;height:18.8pt" o:ole="" filled="t">
            <v:fill color2="black" type="frame"/>
            <v:imagedata r:id="rId66" o:title=""/>
          </v:shape>
          <o:OLEObject Type="Embed" ProgID="Equation.3" ShapeID="_x0000_i1054" DrawAspect="Content" ObjectID="_1711351766" r:id="rId67"/>
        </w:object>
      </w:r>
      <w:r w:rsidR="006B15E6" w:rsidRPr="0018795C">
        <w:rPr>
          <w:rFonts w:ascii="Times New Roman" w:hAnsi="Times New Roman"/>
          <w:b/>
          <w:sz w:val="24"/>
          <w:szCs w:val="24"/>
          <w:lang w:eastAsia="ar-SA"/>
        </w:rPr>
        <w:t>.</w:t>
      </w:r>
    </w:p>
    <w:p w:rsidR="006B15E6" w:rsidRPr="0018795C" w:rsidRDefault="00B26FBE"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lastRenderedPageBreak/>
        <w:t>3</w:t>
      </w:r>
      <w:r w:rsidR="006B15E6" w:rsidRPr="0018795C">
        <w:rPr>
          <w:rFonts w:ascii="Times New Roman" w:hAnsi="Times New Roman"/>
          <w:sz w:val="24"/>
          <w:szCs w:val="24"/>
          <w:lang w:eastAsia="ar-SA"/>
        </w:rPr>
        <w:t xml:space="preserve"> Дано: </w:t>
      </w:r>
      <w:r w:rsidR="006B15E6" w:rsidRPr="0018795C">
        <w:rPr>
          <w:rFonts w:ascii="Times New Roman" w:hAnsi="Times New Roman"/>
          <w:position w:val="-18"/>
          <w:sz w:val="24"/>
          <w:szCs w:val="24"/>
          <w:lang w:eastAsia="ar-SA"/>
        </w:rPr>
        <w:object w:dxaOrig="2700" w:dyaOrig="480">
          <v:shape id="_x0000_i1055" type="#_x0000_t75" style="width:135.25pt;height:23.8pt" o:ole="" filled="t">
            <v:fill color2="black" type="frame"/>
            <v:imagedata r:id="rId68" o:title=""/>
          </v:shape>
          <o:OLEObject Type="Embed" ProgID="Equation.3" ShapeID="_x0000_i1055" DrawAspect="Content" ObjectID="_1711351767" r:id="rId69"/>
        </w:object>
      </w:r>
      <w:r w:rsidR="006B15E6" w:rsidRPr="0018795C">
        <w:rPr>
          <w:rFonts w:ascii="Times New Roman" w:hAnsi="Times New Roman"/>
          <w:sz w:val="24"/>
          <w:szCs w:val="24"/>
          <w:lang w:eastAsia="ar-SA"/>
        </w:rPr>
        <w:t xml:space="preserve">. Найти: </w:t>
      </w:r>
      <w:r w:rsidR="006B15E6" w:rsidRPr="0018795C">
        <w:rPr>
          <w:rFonts w:ascii="Times New Roman" w:hAnsi="Times New Roman"/>
          <w:position w:val="-9"/>
          <w:sz w:val="24"/>
          <w:szCs w:val="24"/>
          <w:lang w:eastAsia="ar-SA"/>
        </w:rPr>
        <w:object w:dxaOrig="2980" w:dyaOrig="420">
          <v:shape id="_x0000_i1056" type="#_x0000_t75" style="width:149pt;height:21.3pt" o:ole="" filled="t">
            <v:fill color2="black" type="frame"/>
            <v:imagedata r:id="rId70" o:title=""/>
          </v:shape>
          <o:OLEObject Type="Embed" ProgID="Equation.3" ShapeID="_x0000_i1056" DrawAspect="Content" ObjectID="_1711351768" r:id="rId71"/>
        </w:object>
      </w:r>
      <w:r w:rsidR="006B15E6" w:rsidRPr="0018795C">
        <w:rPr>
          <w:rFonts w:ascii="Times New Roman" w:hAnsi="Times New Roman"/>
          <w:sz w:val="24"/>
          <w:szCs w:val="24"/>
          <w:lang w:eastAsia="ar-SA"/>
        </w:rPr>
        <w:t>.</w:t>
      </w:r>
    </w:p>
    <w:p w:rsidR="006B15E6" w:rsidRPr="0018795C" w:rsidRDefault="00B26FBE"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t>4</w:t>
      </w:r>
      <w:proofErr w:type="gramStart"/>
      <w:r w:rsidR="006B15E6" w:rsidRPr="0018795C">
        <w:rPr>
          <w:rFonts w:ascii="Times New Roman" w:hAnsi="Times New Roman"/>
          <w:sz w:val="24"/>
          <w:szCs w:val="24"/>
          <w:lang w:eastAsia="ar-SA"/>
        </w:rPr>
        <w:t xml:space="preserve"> Н</w:t>
      </w:r>
      <w:proofErr w:type="gramEnd"/>
      <w:r w:rsidR="006B15E6" w:rsidRPr="0018795C">
        <w:rPr>
          <w:rFonts w:ascii="Times New Roman" w:hAnsi="Times New Roman"/>
          <w:sz w:val="24"/>
          <w:szCs w:val="24"/>
          <w:lang w:eastAsia="ar-SA"/>
        </w:rPr>
        <w:t xml:space="preserve">айти векторное произведение </w:t>
      </w:r>
      <w:r w:rsidR="006B15E6" w:rsidRPr="0018795C">
        <w:rPr>
          <w:rFonts w:ascii="Times New Roman" w:hAnsi="Times New Roman"/>
          <w:position w:val="-7"/>
          <w:sz w:val="24"/>
          <w:szCs w:val="24"/>
          <w:lang w:eastAsia="ar-SA"/>
        </w:rPr>
        <w:object w:dxaOrig="3180" w:dyaOrig="380">
          <v:shape id="_x0000_i1057" type="#_x0000_t75" style="width:159.05pt;height:18.8pt" o:ole="" filled="t">
            <v:fill color2="black" type="frame"/>
            <v:imagedata r:id="rId72" o:title=""/>
          </v:shape>
          <o:OLEObject Type="Embed" ProgID="Equation.3" ShapeID="_x0000_i1057" DrawAspect="Content" ObjectID="_1711351769" r:id="rId73"/>
        </w:object>
      </w:r>
      <w:r w:rsidR="006B15E6" w:rsidRPr="0018795C">
        <w:rPr>
          <w:rFonts w:ascii="Times New Roman" w:hAnsi="Times New Roman"/>
          <w:sz w:val="24"/>
          <w:szCs w:val="24"/>
          <w:lang w:eastAsia="ar-SA"/>
        </w:rPr>
        <w:t>.</w:t>
      </w:r>
    </w:p>
    <w:p w:rsidR="006B15E6" w:rsidRPr="0018795C" w:rsidRDefault="00B26FBE"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t>5</w:t>
      </w:r>
      <w:r w:rsidR="006B15E6" w:rsidRPr="0018795C">
        <w:rPr>
          <w:rFonts w:ascii="Times New Roman" w:hAnsi="Times New Roman"/>
          <w:sz w:val="24"/>
          <w:szCs w:val="24"/>
          <w:lang w:eastAsia="ar-SA"/>
        </w:rPr>
        <w:t xml:space="preserve"> Компланарны ли векторы </w:t>
      </w:r>
      <w:r w:rsidR="006B15E6" w:rsidRPr="0018795C">
        <w:rPr>
          <w:rFonts w:ascii="Times New Roman" w:hAnsi="Times New Roman"/>
          <w:position w:val="-7"/>
          <w:sz w:val="24"/>
          <w:szCs w:val="24"/>
          <w:lang w:eastAsia="ar-SA"/>
        </w:rPr>
        <w:object w:dxaOrig="2900" w:dyaOrig="380">
          <v:shape id="_x0000_i1058" type="#_x0000_t75" style="width:145.25pt;height:18.8pt" o:ole="" filled="t">
            <v:fill color2="black" type="frame"/>
            <v:imagedata r:id="rId74" o:title=""/>
          </v:shape>
          <o:OLEObject Type="Embed" ProgID="Equation.3" ShapeID="_x0000_i1058" DrawAspect="Content" ObjectID="_1711351770" r:id="rId75"/>
        </w:object>
      </w:r>
      <w:r w:rsidR="006B15E6" w:rsidRPr="0018795C">
        <w:rPr>
          <w:rFonts w:ascii="Times New Roman" w:hAnsi="Times New Roman"/>
          <w:sz w:val="24"/>
          <w:szCs w:val="24"/>
          <w:lang w:eastAsia="ar-SA"/>
        </w:rPr>
        <w:t>.</w:t>
      </w:r>
    </w:p>
    <w:p w:rsidR="006B15E6" w:rsidRPr="0018795C" w:rsidRDefault="00B26FBE"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t>6</w:t>
      </w:r>
      <w:proofErr w:type="gramStart"/>
      <w:r w:rsidR="006B15E6" w:rsidRPr="0018795C">
        <w:rPr>
          <w:rFonts w:ascii="Times New Roman" w:hAnsi="Times New Roman"/>
          <w:sz w:val="24"/>
          <w:szCs w:val="24"/>
          <w:lang w:eastAsia="ar-SA"/>
        </w:rPr>
        <w:t xml:space="preserve"> Н</w:t>
      </w:r>
      <w:proofErr w:type="gramEnd"/>
      <w:r w:rsidR="006B15E6" w:rsidRPr="0018795C">
        <w:rPr>
          <w:rFonts w:ascii="Times New Roman" w:hAnsi="Times New Roman"/>
          <w:sz w:val="24"/>
          <w:szCs w:val="24"/>
          <w:lang w:eastAsia="ar-SA"/>
        </w:rPr>
        <w:t xml:space="preserve">айти площадь параллелограмма, построенного на векторах </w:t>
      </w:r>
      <w:r w:rsidR="006B15E6" w:rsidRPr="0018795C">
        <w:rPr>
          <w:rFonts w:ascii="Times New Roman" w:hAnsi="Times New Roman"/>
          <w:position w:val="-5"/>
          <w:sz w:val="24"/>
          <w:szCs w:val="24"/>
          <w:lang w:eastAsia="ar-SA"/>
        </w:rPr>
        <w:object w:dxaOrig="4800" w:dyaOrig="8160">
          <v:shape id="_x0000_i1059" type="#_x0000_t75" style="width:10pt;height:16.9pt" o:ole="" filled="t">
            <v:fill color2="black" type="frame"/>
            <v:imagedata r:id="rId62" o:title=""/>
          </v:shape>
          <o:OLEObject Type="Embed" ProgID="Equation.3" ShapeID="_x0000_i1059" DrawAspect="Content" ObjectID="_1711351771" r:id="rId76"/>
        </w:object>
      </w:r>
      <w:r w:rsidR="006B15E6" w:rsidRPr="0018795C">
        <w:rPr>
          <w:rFonts w:ascii="Times New Roman" w:hAnsi="Times New Roman"/>
          <w:sz w:val="24"/>
          <w:szCs w:val="24"/>
          <w:lang w:eastAsia="ar-SA"/>
        </w:rPr>
        <w:t xml:space="preserve"> и </w:t>
      </w:r>
      <w:r w:rsidR="006B15E6" w:rsidRPr="0018795C">
        <w:rPr>
          <w:rFonts w:ascii="Times New Roman" w:hAnsi="Times New Roman"/>
          <w:position w:val="-5"/>
          <w:sz w:val="24"/>
          <w:szCs w:val="24"/>
          <w:lang w:eastAsia="ar-SA"/>
        </w:rPr>
        <w:object w:dxaOrig="4320" w:dyaOrig="8160">
          <v:shape id="_x0000_i1060" type="#_x0000_t75" style="width:8.75pt;height:16.9pt" o:ole="" filled="t">
            <v:fill color2="black" type="frame"/>
            <v:imagedata r:id="rId64" o:title=""/>
          </v:shape>
          <o:OLEObject Type="Embed" ProgID="Equation.3" ShapeID="_x0000_i1060" DrawAspect="Content" ObjectID="_1711351772" r:id="rId77"/>
        </w:object>
      </w:r>
      <w:r w:rsidR="006B15E6" w:rsidRPr="0018795C">
        <w:rPr>
          <w:rFonts w:ascii="Times New Roman" w:hAnsi="Times New Roman"/>
          <w:sz w:val="24"/>
          <w:szCs w:val="24"/>
          <w:lang w:eastAsia="ar-SA"/>
        </w:rPr>
        <w:t>, как на сторонах, где</w:t>
      </w:r>
      <w:r w:rsidR="006B15E6" w:rsidRPr="0018795C">
        <w:rPr>
          <w:rFonts w:ascii="Times New Roman" w:hAnsi="Times New Roman"/>
          <w:position w:val="-24"/>
          <w:sz w:val="24"/>
          <w:szCs w:val="24"/>
          <w:lang w:eastAsia="ar-SA"/>
        </w:rPr>
        <w:object w:dxaOrig="5300" w:dyaOrig="620">
          <v:shape id="_x0000_i1061" type="#_x0000_t75" style="width:264.85pt;height:31.3pt" o:ole="" filled="t">
            <v:fill color2="black" type="frame"/>
            <v:imagedata r:id="rId78" o:title=""/>
          </v:shape>
          <o:OLEObject Type="Embed" ProgID="Equation.3" ShapeID="_x0000_i1061" DrawAspect="Content" ObjectID="_1711351773" r:id="rId79"/>
        </w:object>
      </w:r>
      <w:r w:rsidR="006B15E6" w:rsidRPr="0018795C">
        <w:rPr>
          <w:rFonts w:ascii="Times New Roman" w:hAnsi="Times New Roman"/>
          <w:sz w:val="24"/>
          <w:szCs w:val="24"/>
          <w:lang w:eastAsia="ar-SA"/>
        </w:rPr>
        <w:t>.</w:t>
      </w:r>
    </w:p>
    <w:p w:rsidR="006B15E6" w:rsidRPr="00934967" w:rsidRDefault="006B15E6" w:rsidP="006B15E6">
      <w:pPr>
        <w:suppressAutoHyphens/>
        <w:rPr>
          <w:b/>
          <w:sz w:val="24"/>
          <w:szCs w:val="24"/>
          <w:lang w:eastAsia="ar-SA"/>
        </w:rPr>
      </w:pPr>
    </w:p>
    <w:p w:rsidR="006B15E6" w:rsidRDefault="006B15E6" w:rsidP="006B15E6">
      <w:pPr>
        <w:pStyle w:val="aff5"/>
        <w:numPr>
          <w:ilvl w:val="0"/>
          <w:numId w:val="30"/>
        </w:numPr>
        <w:suppressAutoHyphens/>
        <w:spacing w:after="0" w:line="240" w:lineRule="auto"/>
        <w:rPr>
          <w:rFonts w:ascii="Times New Roman" w:hAnsi="Times New Roman"/>
          <w:b/>
          <w:sz w:val="24"/>
          <w:szCs w:val="24"/>
          <w:lang w:eastAsia="ar-SA"/>
        </w:rPr>
      </w:pPr>
      <w:r w:rsidRPr="004F453E">
        <w:rPr>
          <w:rFonts w:ascii="Times New Roman" w:hAnsi="Times New Roman"/>
          <w:b/>
          <w:sz w:val="24"/>
          <w:szCs w:val="24"/>
        </w:rPr>
        <w:t xml:space="preserve">Линейные пространства. Евклидовы пространства, </w:t>
      </w:r>
      <w:r w:rsidR="00042764">
        <w:rPr>
          <w:rFonts w:ascii="Times New Roman" w:hAnsi="Times New Roman"/>
          <w:b/>
          <w:sz w:val="24"/>
          <w:szCs w:val="24"/>
        </w:rPr>
        <w:t>1 час</w:t>
      </w:r>
    </w:p>
    <w:p w:rsidR="006B15E6" w:rsidRPr="007C2D7F" w:rsidRDefault="006B15E6" w:rsidP="006B15E6">
      <w:pPr>
        <w:pStyle w:val="aff5"/>
        <w:suppressAutoHyphens/>
        <w:spacing w:after="0" w:line="240" w:lineRule="auto"/>
        <w:ind w:left="0" w:firstLine="284"/>
        <w:jc w:val="both"/>
        <w:rPr>
          <w:rFonts w:ascii="Times New Roman" w:hAnsi="Times New Roman"/>
          <w:sz w:val="24"/>
          <w:szCs w:val="24"/>
          <w:lang w:eastAsia="ar-SA"/>
        </w:rPr>
      </w:pPr>
      <w:r w:rsidRPr="007C2D7F">
        <w:rPr>
          <w:rFonts w:ascii="Times New Roman" w:hAnsi="Times New Roman"/>
          <w:sz w:val="24"/>
          <w:szCs w:val="24"/>
          <w:lang w:eastAsia="ar-SA"/>
        </w:rPr>
        <w:t>1</w:t>
      </w:r>
      <w:proofErr w:type="gramStart"/>
      <w:r w:rsidRPr="007C2D7F">
        <w:rPr>
          <w:rFonts w:ascii="Times New Roman" w:hAnsi="Times New Roman"/>
          <w:sz w:val="24"/>
          <w:szCs w:val="24"/>
          <w:lang w:eastAsia="ar-SA"/>
        </w:rPr>
        <w:t xml:space="preserve"> В</w:t>
      </w:r>
      <w:proofErr w:type="gramEnd"/>
      <w:r w:rsidRPr="007C2D7F">
        <w:rPr>
          <w:rFonts w:ascii="Times New Roman" w:hAnsi="Times New Roman"/>
          <w:sz w:val="24"/>
          <w:szCs w:val="24"/>
          <w:lang w:eastAsia="ar-SA"/>
        </w:rPr>
        <w:t>ыяснить, являются ли векторы</w:t>
      </w:r>
      <w:r w:rsidRPr="007C2D7F">
        <w:rPr>
          <w:rFonts w:ascii="Times New Roman" w:hAnsi="Times New Roman"/>
          <w:position w:val="-12"/>
          <w:sz w:val="24"/>
          <w:szCs w:val="24"/>
          <w:lang w:eastAsia="ar-SA"/>
        </w:rPr>
        <w:object w:dxaOrig="4940" w:dyaOrig="360">
          <v:shape id="_x0000_i1062" type="#_x0000_t75" style="width:247.3pt;height:18.15pt" o:ole="" filled="t">
            <v:fill color2="black" type="frame"/>
            <v:imagedata r:id="rId80" o:title=""/>
          </v:shape>
          <o:OLEObject Type="Embed" ProgID="Equation.3" ShapeID="_x0000_i1062" DrawAspect="Content" ObjectID="_1711351774" r:id="rId81"/>
        </w:object>
      </w:r>
      <w:r w:rsidRPr="007C2D7F">
        <w:rPr>
          <w:rFonts w:ascii="Times New Roman" w:hAnsi="Times New Roman"/>
          <w:sz w:val="24"/>
          <w:szCs w:val="24"/>
          <w:lang w:eastAsia="ar-SA"/>
        </w:rPr>
        <w:t>линейно зависимыми?</w:t>
      </w:r>
    </w:p>
    <w:p w:rsidR="006B15E6" w:rsidRDefault="006B15E6" w:rsidP="006B15E6">
      <w:pPr>
        <w:pStyle w:val="aff5"/>
        <w:suppressAutoHyphens/>
        <w:spacing w:after="0" w:line="240" w:lineRule="auto"/>
        <w:ind w:left="0" w:firstLine="284"/>
        <w:jc w:val="both"/>
        <w:rPr>
          <w:rFonts w:ascii="Times New Roman" w:hAnsi="Times New Roman"/>
          <w:sz w:val="24"/>
          <w:szCs w:val="24"/>
          <w:lang w:eastAsia="ar-SA"/>
        </w:rPr>
      </w:pPr>
      <w:r w:rsidRPr="007C2D7F">
        <w:rPr>
          <w:rFonts w:ascii="Times New Roman" w:hAnsi="Times New Roman"/>
          <w:sz w:val="24"/>
          <w:szCs w:val="24"/>
          <w:lang w:eastAsia="ar-SA"/>
        </w:rPr>
        <w:t>2</w:t>
      </w:r>
      <w:proofErr w:type="gramStart"/>
      <w:r w:rsidRPr="007C2D7F">
        <w:rPr>
          <w:rFonts w:ascii="Times New Roman" w:hAnsi="Times New Roman"/>
          <w:sz w:val="24"/>
          <w:szCs w:val="24"/>
          <w:lang w:eastAsia="ar-SA"/>
        </w:rPr>
        <w:t xml:space="preserve"> Н</w:t>
      </w:r>
      <w:proofErr w:type="gramEnd"/>
      <w:r w:rsidRPr="007C2D7F">
        <w:rPr>
          <w:rFonts w:ascii="Times New Roman" w:hAnsi="Times New Roman"/>
          <w:sz w:val="24"/>
          <w:szCs w:val="24"/>
          <w:lang w:eastAsia="ar-SA"/>
        </w:rPr>
        <w:t xml:space="preserve">айти общее решение системы и проанализировать его структуру: указать какой-либо базис пространства решений однородной системы, установить размерность пространства: </w:t>
      </w:r>
    </w:p>
    <w:p w:rsidR="006B15E6" w:rsidRPr="007C2D7F" w:rsidRDefault="006B15E6" w:rsidP="006B15E6">
      <w:pPr>
        <w:pStyle w:val="aff5"/>
        <w:suppressAutoHyphens/>
        <w:spacing w:after="0" w:line="240" w:lineRule="auto"/>
        <w:ind w:left="0" w:firstLine="284"/>
        <w:jc w:val="both"/>
        <w:rPr>
          <w:rFonts w:ascii="Times New Roman" w:hAnsi="Times New Roman"/>
          <w:b/>
          <w:sz w:val="24"/>
          <w:szCs w:val="24"/>
          <w:lang w:eastAsia="ar-SA"/>
        </w:rPr>
      </w:pPr>
      <w:r>
        <w:rPr>
          <w:rFonts w:ascii="Times New Roman" w:hAnsi="Times New Roman"/>
          <w:sz w:val="24"/>
          <w:szCs w:val="24"/>
          <w:lang w:eastAsia="ar-SA"/>
        </w:rPr>
        <w:t>а</w:t>
      </w:r>
      <w:r w:rsidRPr="00E31091">
        <w:rPr>
          <w:rFonts w:ascii="Times New Roman" w:hAnsi="Times New Roman"/>
          <w:sz w:val="24"/>
          <w:szCs w:val="24"/>
          <w:lang w:eastAsia="ar-SA"/>
        </w:rPr>
        <w:t>)</w:t>
      </w:r>
      <w:r w:rsidRPr="00E31091">
        <w:rPr>
          <w:rFonts w:ascii="Times New Roman" w:hAnsi="Times New Roman"/>
          <w:position w:val="-44"/>
          <w:sz w:val="24"/>
          <w:szCs w:val="24"/>
          <w:lang w:eastAsia="ar-SA"/>
        </w:rPr>
        <w:object w:dxaOrig="2720" w:dyaOrig="1120">
          <v:shape id="_x0000_i1063" type="#_x0000_t75" style="width:135.85pt;height:55.7pt" o:ole="" filled="t">
            <v:fill color2="black" type="frame"/>
            <v:imagedata r:id="rId82" o:title=""/>
          </v:shape>
          <o:OLEObject Type="Embed" ProgID="Equation.3" ShapeID="_x0000_i1063" DrawAspect="Content" ObjectID="_1711351775" r:id="rId83"/>
        </w:object>
      </w:r>
      <w:r w:rsidRPr="00E31091">
        <w:rPr>
          <w:rFonts w:ascii="Times New Roman" w:hAnsi="Times New Roman"/>
          <w:sz w:val="24"/>
          <w:szCs w:val="24"/>
          <w:lang w:eastAsia="ar-SA"/>
        </w:rPr>
        <w:t>.</w:t>
      </w:r>
    </w:p>
    <w:p w:rsidR="006B15E6" w:rsidRPr="007C2D7F" w:rsidRDefault="006B15E6" w:rsidP="006B15E6">
      <w:pPr>
        <w:pStyle w:val="aff5"/>
        <w:suppressAutoHyphens/>
        <w:spacing w:after="0" w:line="240" w:lineRule="auto"/>
        <w:ind w:left="0" w:firstLine="284"/>
        <w:jc w:val="both"/>
        <w:rPr>
          <w:rFonts w:ascii="Times New Roman" w:hAnsi="Times New Roman"/>
          <w:sz w:val="24"/>
          <w:szCs w:val="24"/>
          <w:lang w:eastAsia="ar-SA"/>
        </w:rPr>
      </w:pPr>
      <w:r w:rsidRPr="007C2D7F">
        <w:rPr>
          <w:rFonts w:ascii="Times New Roman" w:hAnsi="Times New Roman"/>
          <w:sz w:val="24"/>
          <w:szCs w:val="24"/>
          <w:lang w:eastAsia="ar-SA"/>
        </w:rPr>
        <w:t>3 В пространстве известны</w:t>
      </w:r>
      <w:proofErr w:type="gramStart"/>
      <w:r w:rsidRPr="007C2D7F">
        <w:rPr>
          <w:rFonts w:ascii="Times New Roman" w:hAnsi="Times New Roman"/>
          <w:sz w:val="24"/>
          <w:szCs w:val="24"/>
          <w:lang w:eastAsia="ar-SA"/>
        </w:rPr>
        <w:t xml:space="preserve"> </w:t>
      </w:r>
      <w:r w:rsidRPr="007C2D7F">
        <w:rPr>
          <w:rFonts w:ascii="Times New Roman" w:hAnsi="Times New Roman"/>
          <w:position w:val="-14"/>
          <w:sz w:val="24"/>
          <w:szCs w:val="24"/>
          <w:lang w:eastAsia="ar-SA"/>
        </w:rPr>
        <w:object w:dxaOrig="6399" w:dyaOrig="380">
          <v:shape id="_x0000_i1064" type="#_x0000_t75" style="width:319.95pt;height:18.8pt" o:ole="" filled="t">
            <v:fill color2="black" type="frame"/>
            <v:imagedata r:id="rId84" o:title=""/>
          </v:shape>
          <o:OLEObject Type="Embed" ProgID="Equation.3" ShapeID="_x0000_i1064" DrawAspect="Content" ObjectID="_1711351776" r:id="rId85"/>
        </w:object>
      </w:r>
      <w:r w:rsidRPr="007C2D7F">
        <w:rPr>
          <w:rFonts w:ascii="Times New Roman" w:hAnsi="Times New Roman"/>
          <w:sz w:val="24"/>
          <w:szCs w:val="24"/>
          <w:lang w:eastAsia="ar-SA"/>
        </w:rPr>
        <w:t xml:space="preserve">:. </w:t>
      </w:r>
      <w:proofErr w:type="gramEnd"/>
      <w:r w:rsidRPr="007C2D7F">
        <w:rPr>
          <w:rFonts w:ascii="Times New Roman" w:hAnsi="Times New Roman"/>
          <w:sz w:val="24"/>
          <w:szCs w:val="24"/>
          <w:lang w:eastAsia="ar-SA"/>
        </w:rPr>
        <w:t xml:space="preserve">Доказать, что </w:t>
      </w:r>
      <w:r w:rsidRPr="007C2D7F">
        <w:rPr>
          <w:rFonts w:ascii="Times New Roman" w:hAnsi="Times New Roman"/>
          <w:position w:val="-12"/>
          <w:sz w:val="24"/>
          <w:szCs w:val="24"/>
          <w:lang w:eastAsia="ar-SA"/>
        </w:rPr>
        <w:object w:dxaOrig="1020" w:dyaOrig="360">
          <v:shape id="_x0000_i1065" type="#_x0000_t75" style="width:50.7pt;height:18.15pt" o:ole="" filled="t">
            <v:fill color2="black" type="frame"/>
            <v:imagedata r:id="rId86" o:title=""/>
          </v:shape>
          <o:OLEObject Type="Embed" ProgID="Equation.3" ShapeID="_x0000_i1065" DrawAspect="Content" ObjectID="_1711351777" r:id="rId87"/>
        </w:object>
      </w:r>
      <w:r w:rsidRPr="007C2D7F">
        <w:rPr>
          <w:rFonts w:ascii="Times New Roman" w:hAnsi="Times New Roman"/>
          <w:sz w:val="24"/>
          <w:szCs w:val="24"/>
          <w:lang w:eastAsia="ar-SA"/>
        </w:rPr>
        <w:t xml:space="preserve"> базис и найти координаты данного вектора в этом базисе.</w:t>
      </w:r>
    </w:p>
    <w:p w:rsidR="006B15E6" w:rsidRPr="007C2D7F" w:rsidRDefault="003335E4"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t>4</w:t>
      </w:r>
      <w:r w:rsidR="006B15E6" w:rsidRPr="007C2D7F">
        <w:rPr>
          <w:rFonts w:ascii="Times New Roman" w:hAnsi="Times New Roman"/>
          <w:sz w:val="24"/>
          <w:szCs w:val="24"/>
          <w:lang w:eastAsia="ar-SA"/>
        </w:rPr>
        <w:t xml:space="preserve"> Дана матрица </w:t>
      </w:r>
      <w:r w:rsidR="006B15E6" w:rsidRPr="007C2D7F">
        <w:rPr>
          <w:rFonts w:ascii="Times New Roman" w:hAnsi="Times New Roman"/>
          <w:position w:val="-24"/>
          <w:sz w:val="24"/>
          <w:szCs w:val="24"/>
          <w:lang w:eastAsia="ar-SA"/>
        </w:rPr>
        <w:object w:dxaOrig="1300" w:dyaOrig="720">
          <v:shape id="_x0000_i1066" type="#_x0000_t75" style="width:65.1pt;height:36.3pt" o:ole="" filled="t">
            <v:fill color2="black" type="frame"/>
            <v:imagedata r:id="rId88" o:title=""/>
          </v:shape>
          <o:OLEObject Type="Embed" ProgID="Equation.3" ShapeID="_x0000_i1066" DrawAspect="Content" ObjectID="_1711351778" r:id="rId89"/>
        </w:object>
      </w:r>
      <w:r w:rsidR="006B15E6" w:rsidRPr="007C2D7F">
        <w:rPr>
          <w:rFonts w:ascii="Times New Roman" w:hAnsi="Times New Roman"/>
          <w:sz w:val="24"/>
          <w:szCs w:val="24"/>
          <w:lang w:eastAsia="ar-SA"/>
        </w:rPr>
        <w:t xml:space="preserve">перехода от базиса </w:t>
      </w:r>
      <w:r w:rsidR="006B15E6" w:rsidRPr="007C2D7F">
        <w:rPr>
          <w:rFonts w:ascii="Times New Roman" w:hAnsi="Times New Roman"/>
          <w:position w:val="-5"/>
          <w:sz w:val="24"/>
          <w:szCs w:val="24"/>
          <w:lang w:eastAsia="ar-SA"/>
        </w:rPr>
        <w:object w:dxaOrig="17280" w:dyaOrig="8160">
          <v:shape id="_x0000_i1067" type="#_x0000_t75" style="width:36.3pt;height:16.9pt" o:ole="" filled="t">
            <v:fill color2="black" type="frame"/>
            <v:imagedata r:id="rId90" o:title=""/>
          </v:shape>
          <o:OLEObject Type="Embed" ProgID="Equation.3" ShapeID="_x0000_i1067" DrawAspect="Content" ObjectID="_1711351779" r:id="rId91"/>
        </w:object>
      </w:r>
      <w:r w:rsidR="006B15E6" w:rsidRPr="007C2D7F">
        <w:rPr>
          <w:rFonts w:ascii="Times New Roman" w:hAnsi="Times New Roman"/>
          <w:sz w:val="24"/>
          <w:szCs w:val="24"/>
          <w:lang w:eastAsia="ar-SA"/>
        </w:rPr>
        <w:t xml:space="preserve">  к базису </w:t>
      </w:r>
      <w:r w:rsidR="006B15E6" w:rsidRPr="007C2D7F">
        <w:rPr>
          <w:rFonts w:ascii="Times New Roman" w:hAnsi="Times New Roman"/>
          <w:position w:val="-5"/>
          <w:sz w:val="24"/>
          <w:szCs w:val="24"/>
          <w:lang w:eastAsia="ar-SA"/>
        </w:rPr>
        <w:object w:dxaOrig="17280" w:dyaOrig="8160">
          <v:shape id="_x0000_i1068" type="#_x0000_t75" style="width:36.3pt;height:16.9pt" o:ole="" filled="t">
            <v:fill color2="black" type="frame"/>
            <v:imagedata r:id="rId92" o:title=""/>
          </v:shape>
          <o:OLEObject Type="Embed" ProgID="Equation.3" ShapeID="_x0000_i1068" DrawAspect="Content" ObjectID="_1711351780" r:id="rId93"/>
        </w:object>
      </w:r>
      <w:r w:rsidR="006B15E6" w:rsidRPr="007C2D7F">
        <w:rPr>
          <w:rFonts w:ascii="Times New Roman" w:hAnsi="Times New Roman"/>
          <w:sz w:val="24"/>
          <w:szCs w:val="24"/>
          <w:lang w:eastAsia="ar-SA"/>
        </w:rPr>
        <w:t xml:space="preserve">. Найти координаты векторов </w:t>
      </w:r>
      <w:r w:rsidR="006B15E6" w:rsidRPr="007C2D7F">
        <w:rPr>
          <w:rFonts w:ascii="Times New Roman" w:hAnsi="Times New Roman"/>
          <w:position w:val="-5"/>
          <w:sz w:val="24"/>
          <w:szCs w:val="24"/>
          <w:lang w:eastAsia="ar-SA"/>
        </w:rPr>
        <w:object w:dxaOrig="12960" w:dyaOrig="8160">
          <v:shape id="_x0000_i1069" type="#_x0000_t75" style="width:26.9pt;height:16.9pt" o:ole="" filled="t">
            <v:fill color2="black" type="frame"/>
            <v:imagedata r:id="rId94" o:title=""/>
          </v:shape>
          <o:OLEObject Type="Embed" ProgID="Equation.3" ShapeID="_x0000_i1069" DrawAspect="Content" ObjectID="_1711351781" r:id="rId95"/>
        </w:object>
      </w:r>
      <w:r w:rsidR="006B15E6" w:rsidRPr="007C2D7F">
        <w:rPr>
          <w:rFonts w:ascii="Times New Roman" w:hAnsi="Times New Roman"/>
          <w:sz w:val="24"/>
          <w:szCs w:val="24"/>
          <w:lang w:eastAsia="ar-SA"/>
        </w:rPr>
        <w:t xml:space="preserve">в базисе </w:t>
      </w:r>
      <w:r w:rsidR="006B15E6" w:rsidRPr="007C2D7F">
        <w:rPr>
          <w:rFonts w:ascii="Times New Roman" w:hAnsi="Times New Roman"/>
          <w:position w:val="-5"/>
          <w:sz w:val="24"/>
          <w:szCs w:val="24"/>
          <w:lang w:eastAsia="ar-SA"/>
        </w:rPr>
        <w:object w:dxaOrig="17280" w:dyaOrig="8160">
          <v:shape id="_x0000_i1070" type="#_x0000_t75" style="width:36.3pt;height:16.9pt" o:ole="" filled="t">
            <v:fill color2="black" type="frame"/>
            <v:imagedata r:id="rId92" o:title=""/>
          </v:shape>
          <o:OLEObject Type="Embed" ProgID="Equation.3" ShapeID="_x0000_i1070" DrawAspect="Content" ObjectID="_1711351782" r:id="rId96"/>
        </w:object>
      </w:r>
      <w:r w:rsidR="006B15E6" w:rsidRPr="007C2D7F">
        <w:rPr>
          <w:rFonts w:ascii="Times New Roman" w:hAnsi="Times New Roman"/>
          <w:sz w:val="24"/>
          <w:szCs w:val="24"/>
          <w:lang w:eastAsia="ar-SA"/>
        </w:rPr>
        <w:t>.</w:t>
      </w:r>
    </w:p>
    <w:p w:rsidR="006B15E6" w:rsidRPr="007C2D7F" w:rsidRDefault="006B15E6" w:rsidP="006B15E6">
      <w:pPr>
        <w:suppressAutoHyphens/>
        <w:rPr>
          <w:b/>
          <w:sz w:val="24"/>
          <w:szCs w:val="24"/>
          <w:lang w:eastAsia="ar-SA"/>
        </w:rPr>
      </w:pPr>
    </w:p>
    <w:p w:rsidR="006B15E6" w:rsidRPr="00934967" w:rsidRDefault="006B15E6" w:rsidP="006B15E6">
      <w:pPr>
        <w:suppressAutoHyphens/>
        <w:rPr>
          <w:b/>
          <w:sz w:val="24"/>
          <w:szCs w:val="24"/>
          <w:lang w:eastAsia="ar-SA"/>
        </w:rPr>
      </w:pPr>
    </w:p>
    <w:p w:rsidR="006B15E6" w:rsidRDefault="006B15E6" w:rsidP="006B15E6">
      <w:pPr>
        <w:pStyle w:val="aff5"/>
        <w:numPr>
          <w:ilvl w:val="0"/>
          <w:numId w:val="30"/>
        </w:numPr>
        <w:suppressAutoHyphens/>
        <w:spacing w:after="0" w:line="240" w:lineRule="auto"/>
        <w:rPr>
          <w:rFonts w:ascii="Times New Roman" w:hAnsi="Times New Roman"/>
          <w:b/>
          <w:sz w:val="24"/>
          <w:szCs w:val="24"/>
          <w:lang w:eastAsia="ar-SA"/>
        </w:rPr>
      </w:pPr>
      <w:r w:rsidRPr="004F453E">
        <w:rPr>
          <w:rFonts w:ascii="Times New Roman" w:hAnsi="Times New Roman"/>
          <w:b/>
          <w:sz w:val="24"/>
          <w:szCs w:val="24"/>
        </w:rPr>
        <w:t xml:space="preserve">Линейные операторы в линейном пространстве, </w:t>
      </w:r>
      <w:r w:rsidR="00042764">
        <w:rPr>
          <w:rFonts w:ascii="Times New Roman" w:hAnsi="Times New Roman"/>
          <w:b/>
          <w:sz w:val="24"/>
          <w:szCs w:val="24"/>
        </w:rPr>
        <w:t>1 час</w:t>
      </w:r>
    </w:p>
    <w:p w:rsidR="006B15E6" w:rsidRPr="00164E54" w:rsidRDefault="006B15E6" w:rsidP="006B15E6">
      <w:pPr>
        <w:pStyle w:val="aff5"/>
        <w:suppressAutoHyphens/>
        <w:ind w:left="284"/>
        <w:jc w:val="both"/>
        <w:rPr>
          <w:rFonts w:ascii="Times New Roman" w:hAnsi="Times New Roman"/>
          <w:sz w:val="24"/>
          <w:szCs w:val="24"/>
          <w:lang w:eastAsia="ar-SA"/>
        </w:rPr>
      </w:pPr>
      <w:r w:rsidRPr="00164E54">
        <w:rPr>
          <w:rFonts w:ascii="Times New Roman" w:hAnsi="Times New Roman"/>
          <w:sz w:val="24"/>
          <w:szCs w:val="24"/>
          <w:lang w:eastAsia="ar-SA"/>
        </w:rPr>
        <w:t>1</w:t>
      </w:r>
      <w:proofErr w:type="gramStart"/>
      <w:r w:rsidRPr="00164E54">
        <w:rPr>
          <w:rFonts w:ascii="Times New Roman" w:hAnsi="Times New Roman"/>
          <w:sz w:val="24"/>
          <w:szCs w:val="24"/>
          <w:lang w:eastAsia="ar-SA"/>
        </w:rPr>
        <w:t xml:space="preserve"> Н</w:t>
      </w:r>
      <w:proofErr w:type="gramEnd"/>
      <w:r w:rsidRPr="00164E54">
        <w:rPr>
          <w:rFonts w:ascii="Times New Roman" w:hAnsi="Times New Roman"/>
          <w:sz w:val="24"/>
          <w:szCs w:val="24"/>
          <w:lang w:eastAsia="ar-SA"/>
        </w:rPr>
        <w:t xml:space="preserve">айти матрицу линейного оператора </w:t>
      </w:r>
      <w:r w:rsidRPr="00164E54">
        <w:rPr>
          <w:rFonts w:ascii="Times New Roman" w:hAnsi="Times New Roman"/>
          <w:position w:val="-6"/>
          <w:sz w:val="24"/>
          <w:szCs w:val="24"/>
          <w:lang w:eastAsia="ar-SA"/>
        </w:rPr>
        <w:object w:dxaOrig="4220" w:dyaOrig="360">
          <v:shape id="_x0000_i1071" type="#_x0000_t75" style="width:211pt;height:18.15pt" o:ole="" filled="t">
            <v:fill color2="black" type="frame"/>
            <v:imagedata r:id="rId97" o:title=""/>
          </v:shape>
          <o:OLEObject Type="Embed" ProgID="Equation.3" ShapeID="_x0000_i1071" DrawAspect="Content" ObjectID="_1711351783" r:id="rId98"/>
        </w:object>
      </w:r>
      <w:r w:rsidRPr="00164E54">
        <w:rPr>
          <w:rFonts w:ascii="Times New Roman" w:hAnsi="Times New Roman"/>
          <w:sz w:val="24"/>
          <w:szCs w:val="24"/>
          <w:lang w:eastAsia="ar-SA"/>
        </w:rPr>
        <w:t xml:space="preserve">, где  </w:t>
      </w:r>
      <w:r w:rsidRPr="00164E54">
        <w:rPr>
          <w:rFonts w:ascii="Times New Roman" w:hAnsi="Times New Roman"/>
          <w:position w:val="-6"/>
          <w:sz w:val="24"/>
          <w:szCs w:val="24"/>
          <w:lang w:eastAsia="ar-SA"/>
        </w:rPr>
        <w:object w:dxaOrig="30720" w:dyaOrig="8640">
          <v:shape id="_x0000_i1072" type="#_x0000_t75" style="width:64.5pt;height:18.15pt" o:ole="" filled="t">
            <v:fill color2="black" type="frame"/>
            <v:imagedata r:id="rId99" o:title=""/>
          </v:shape>
          <o:OLEObject Type="Embed" ProgID="Equation.3" ShapeID="_x0000_i1072" DrawAspect="Content" ObjectID="_1711351784" r:id="rId100"/>
        </w:object>
      </w:r>
      <w:r w:rsidRPr="00164E54">
        <w:rPr>
          <w:rFonts w:ascii="Times New Roman" w:hAnsi="Times New Roman"/>
          <w:sz w:val="24"/>
          <w:szCs w:val="24"/>
          <w:lang w:eastAsia="ar-SA"/>
        </w:rPr>
        <w:t xml:space="preserve"> в том базисе, в котором даны координаты векторов </w:t>
      </w:r>
      <w:r w:rsidRPr="00164E54">
        <w:rPr>
          <w:rFonts w:ascii="Times New Roman" w:hAnsi="Times New Roman"/>
          <w:sz w:val="24"/>
          <w:szCs w:val="24"/>
          <w:lang w:val="en-US" w:eastAsia="ar-SA"/>
        </w:rPr>
        <w:t>x</w:t>
      </w:r>
      <w:r w:rsidRPr="00164E54">
        <w:rPr>
          <w:rFonts w:ascii="Times New Roman" w:hAnsi="Times New Roman"/>
          <w:sz w:val="24"/>
          <w:szCs w:val="24"/>
          <w:lang w:eastAsia="ar-SA"/>
        </w:rPr>
        <w:t xml:space="preserve">, </w:t>
      </w:r>
      <w:r w:rsidRPr="00164E54">
        <w:rPr>
          <w:rFonts w:ascii="Times New Roman" w:hAnsi="Times New Roman"/>
          <w:sz w:val="24"/>
          <w:szCs w:val="24"/>
          <w:lang w:val="en-US" w:eastAsia="ar-SA"/>
        </w:rPr>
        <w:t>y</w:t>
      </w:r>
      <w:r w:rsidRPr="00164E54">
        <w:rPr>
          <w:rFonts w:ascii="Times New Roman" w:hAnsi="Times New Roman"/>
          <w:sz w:val="24"/>
          <w:szCs w:val="24"/>
          <w:lang w:eastAsia="ar-SA"/>
        </w:rPr>
        <w:t>.</w:t>
      </w:r>
    </w:p>
    <w:p w:rsidR="006B15E6" w:rsidRPr="00164E54" w:rsidRDefault="003335E4" w:rsidP="006B15E6">
      <w:pPr>
        <w:pStyle w:val="aff5"/>
        <w:suppressAutoHyphens/>
        <w:ind w:left="284"/>
        <w:jc w:val="both"/>
        <w:rPr>
          <w:rFonts w:ascii="Times New Roman" w:hAnsi="Times New Roman"/>
          <w:sz w:val="24"/>
          <w:szCs w:val="24"/>
          <w:lang w:eastAsia="ar-SA"/>
        </w:rPr>
      </w:pPr>
      <w:r>
        <w:rPr>
          <w:rFonts w:ascii="Times New Roman" w:hAnsi="Times New Roman"/>
          <w:sz w:val="24"/>
          <w:szCs w:val="24"/>
          <w:lang w:eastAsia="ar-SA"/>
        </w:rPr>
        <w:t>2</w:t>
      </w:r>
      <w:r w:rsidR="006B15E6" w:rsidRPr="00164E54">
        <w:rPr>
          <w:rFonts w:ascii="Times New Roman" w:hAnsi="Times New Roman"/>
          <w:sz w:val="24"/>
          <w:szCs w:val="24"/>
          <w:lang w:eastAsia="ar-SA"/>
        </w:rPr>
        <w:t xml:space="preserve"> Пусть </w:t>
      </w:r>
      <w:r w:rsidR="006B15E6" w:rsidRPr="00164E54">
        <w:rPr>
          <w:rFonts w:ascii="Times New Roman" w:hAnsi="Times New Roman"/>
          <w:position w:val="-24"/>
          <w:sz w:val="24"/>
          <w:szCs w:val="24"/>
          <w:lang w:eastAsia="ar-SA"/>
        </w:rPr>
        <w:object w:dxaOrig="1160" w:dyaOrig="720">
          <v:shape id="_x0000_i1073" type="#_x0000_t75" style="width:58.25pt;height:36.3pt" o:ole="" filled="t">
            <v:fill color2="black" type="frame"/>
            <v:imagedata r:id="rId101" o:title=""/>
          </v:shape>
          <o:OLEObject Type="Embed" ProgID="Equation.3" ShapeID="_x0000_i1073" DrawAspect="Content" ObjectID="_1711351785" r:id="rId102"/>
        </w:object>
      </w:r>
      <w:r w:rsidR="006B15E6" w:rsidRPr="00164E54">
        <w:rPr>
          <w:rFonts w:ascii="Times New Roman" w:hAnsi="Times New Roman"/>
          <w:sz w:val="24"/>
          <w:szCs w:val="24"/>
          <w:lang w:eastAsia="ar-SA"/>
        </w:rPr>
        <w:t xml:space="preserve"> в базисе</w:t>
      </w:r>
      <w:r w:rsidR="006B15E6" w:rsidRPr="00164E54">
        <w:rPr>
          <w:rFonts w:ascii="Times New Roman" w:hAnsi="Times New Roman"/>
          <w:position w:val="-7"/>
          <w:sz w:val="24"/>
          <w:szCs w:val="24"/>
          <w:lang w:eastAsia="ar-SA"/>
        </w:rPr>
        <w:object w:dxaOrig="15840" w:dyaOrig="9120">
          <v:shape id="_x0000_i1074" type="#_x0000_t75" style="width:33.2pt;height:19.4pt" o:ole="" filled="t">
            <v:fill color2="black" type="frame"/>
            <v:imagedata r:id="rId103" o:title=""/>
          </v:shape>
          <o:OLEObject Type="Embed" ProgID="Equation.3" ShapeID="_x0000_i1074" DrawAspect="Content" ObjectID="_1711351786" r:id="rId104"/>
        </w:object>
      </w:r>
      <w:r w:rsidR="006B15E6" w:rsidRPr="00164E54">
        <w:rPr>
          <w:rFonts w:ascii="Times New Roman" w:hAnsi="Times New Roman"/>
          <w:sz w:val="24"/>
          <w:szCs w:val="24"/>
          <w:lang w:eastAsia="ar-SA"/>
        </w:rPr>
        <w:t xml:space="preserve">. Найти матрицу линейного оператора </w:t>
      </w:r>
      <w:r w:rsidR="006B15E6" w:rsidRPr="00164E54">
        <w:rPr>
          <w:rFonts w:ascii="Times New Roman" w:hAnsi="Times New Roman"/>
          <w:sz w:val="24"/>
          <w:szCs w:val="24"/>
          <w:lang w:val="en-US" w:eastAsia="ar-SA"/>
        </w:rPr>
        <w:t>f</w:t>
      </w:r>
      <w:r w:rsidR="006B15E6" w:rsidRPr="00164E54">
        <w:rPr>
          <w:rFonts w:ascii="Times New Roman" w:hAnsi="Times New Roman"/>
          <w:sz w:val="24"/>
          <w:szCs w:val="24"/>
          <w:lang w:eastAsia="ar-SA"/>
        </w:rPr>
        <w:t xml:space="preserve"> в базисе </w:t>
      </w:r>
      <w:r w:rsidR="006B15E6" w:rsidRPr="00164E54">
        <w:rPr>
          <w:rFonts w:ascii="Times New Roman" w:hAnsi="Times New Roman"/>
          <w:position w:val="-22"/>
          <w:sz w:val="24"/>
          <w:szCs w:val="24"/>
          <w:lang w:eastAsia="ar-SA"/>
        </w:rPr>
        <w:object w:dxaOrig="940" w:dyaOrig="680">
          <v:shape id="_x0000_i1075" type="#_x0000_t75" style="width:46.95pt;height:33.8pt" o:ole="" filled="t">
            <v:fill color2="black" type="frame"/>
            <v:imagedata r:id="rId105" o:title=""/>
          </v:shape>
          <o:OLEObject Type="Embed" ProgID="Equation.3" ShapeID="_x0000_i1075" DrawAspect="Content" ObjectID="_1711351787" r:id="rId106"/>
        </w:object>
      </w:r>
      <w:r w:rsidR="006B15E6" w:rsidRPr="00164E54">
        <w:rPr>
          <w:rFonts w:ascii="Times New Roman" w:hAnsi="Times New Roman"/>
          <w:sz w:val="24"/>
          <w:szCs w:val="24"/>
          <w:lang w:eastAsia="ar-SA"/>
        </w:rPr>
        <w:t xml:space="preserve">, если </w:t>
      </w:r>
      <w:r w:rsidR="006B15E6" w:rsidRPr="00164E54">
        <w:rPr>
          <w:rFonts w:ascii="Times New Roman" w:hAnsi="Times New Roman"/>
          <w:position w:val="-12"/>
          <w:sz w:val="24"/>
          <w:szCs w:val="24"/>
          <w:lang w:eastAsia="ar-SA"/>
        </w:rPr>
        <w:object w:dxaOrig="30720" w:dyaOrig="11520">
          <v:shape id="_x0000_i1076" type="#_x0000_t75" style="width:64.5pt;height:24.4pt" o:ole="" filled="t">
            <v:fill color2="black" type="frame"/>
            <v:imagedata r:id="rId107" o:title=""/>
          </v:shape>
          <o:OLEObject Type="Embed" ProgID="Equation.3" ShapeID="_x0000_i1076" DrawAspect="Content" ObjectID="_1711351788" r:id="rId108"/>
        </w:object>
      </w:r>
      <w:proofErr w:type="gramStart"/>
      <w:r w:rsidR="006B15E6" w:rsidRPr="00164E54">
        <w:rPr>
          <w:rFonts w:ascii="Times New Roman" w:hAnsi="Times New Roman"/>
          <w:sz w:val="24"/>
          <w:szCs w:val="24"/>
          <w:lang w:eastAsia="ar-SA"/>
        </w:rPr>
        <w:t xml:space="preserve"> ;</w:t>
      </w:r>
      <w:proofErr w:type="gramEnd"/>
      <w:r w:rsidR="006B15E6" w:rsidRPr="00164E54">
        <w:rPr>
          <w:rFonts w:ascii="Times New Roman" w:hAnsi="Times New Roman"/>
          <w:sz w:val="24"/>
          <w:szCs w:val="24"/>
          <w:lang w:eastAsia="ar-SA"/>
        </w:rPr>
        <w:t xml:space="preserve"> </w:t>
      </w:r>
      <w:r w:rsidR="006B15E6" w:rsidRPr="00164E54">
        <w:rPr>
          <w:rFonts w:ascii="Times New Roman" w:hAnsi="Times New Roman"/>
          <w:position w:val="-12"/>
          <w:sz w:val="24"/>
          <w:szCs w:val="24"/>
          <w:lang w:eastAsia="ar-SA"/>
        </w:rPr>
        <w:object w:dxaOrig="31680" w:dyaOrig="11520">
          <v:shape id="_x0000_i1077" type="#_x0000_t75" style="width:66.35pt;height:24.4pt" o:ole="" filled="t">
            <v:fill color2="black" type="frame"/>
            <v:imagedata r:id="rId109" o:title=""/>
          </v:shape>
          <o:OLEObject Type="Embed" ProgID="Equation.3" ShapeID="_x0000_i1077" DrawAspect="Content" ObjectID="_1711351789" r:id="rId110"/>
        </w:object>
      </w:r>
      <w:r w:rsidR="006B15E6" w:rsidRPr="00164E54">
        <w:rPr>
          <w:rFonts w:ascii="Times New Roman" w:hAnsi="Times New Roman"/>
          <w:sz w:val="24"/>
          <w:szCs w:val="24"/>
          <w:lang w:eastAsia="ar-SA"/>
        </w:rPr>
        <w:t>.</w:t>
      </w:r>
    </w:p>
    <w:p w:rsidR="006B15E6" w:rsidRPr="00164E54" w:rsidRDefault="003335E4" w:rsidP="006B15E6">
      <w:pPr>
        <w:pStyle w:val="aff5"/>
        <w:suppressAutoHyphens/>
        <w:ind w:left="284"/>
        <w:jc w:val="both"/>
        <w:rPr>
          <w:rFonts w:ascii="Times New Roman" w:hAnsi="Times New Roman"/>
          <w:sz w:val="24"/>
          <w:szCs w:val="24"/>
          <w:lang w:eastAsia="ar-SA"/>
        </w:rPr>
      </w:pPr>
      <w:r>
        <w:rPr>
          <w:rFonts w:ascii="Times New Roman" w:hAnsi="Times New Roman"/>
          <w:sz w:val="24"/>
          <w:szCs w:val="24"/>
          <w:lang w:eastAsia="ar-SA"/>
        </w:rPr>
        <w:t>3</w:t>
      </w:r>
      <w:proofErr w:type="gramStart"/>
      <w:r w:rsidR="006B15E6" w:rsidRPr="00164E54">
        <w:rPr>
          <w:rFonts w:ascii="Times New Roman" w:hAnsi="Times New Roman"/>
          <w:sz w:val="24"/>
          <w:szCs w:val="24"/>
          <w:lang w:eastAsia="ar-SA"/>
        </w:rPr>
        <w:t xml:space="preserve"> Я</w:t>
      </w:r>
      <w:proofErr w:type="gramEnd"/>
      <w:r w:rsidR="006B15E6" w:rsidRPr="00164E54">
        <w:rPr>
          <w:rFonts w:ascii="Times New Roman" w:hAnsi="Times New Roman"/>
          <w:sz w:val="24"/>
          <w:szCs w:val="24"/>
          <w:lang w:eastAsia="ar-SA"/>
        </w:rPr>
        <w:t xml:space="preserve">вляется ли линейным оператор </w:t>
      </w:r>
      <w:r w:rsidR="006B15E6" w:rsidRPr="00164E54">
        <w:rPr>
          <w:rFonts w:ascii="Times New Roman" w:hAnsi="Times New Roman"/>
          <w:sz w:val="24"/>
          <w:szCs w:val="24"/>
          <w:lang w:val="en-US" w:eastAsia="ar-SA"/>
        </w:rPr>
        <w:t>f</w:t>
      </w:r>
      <w:r w:rsidR="006B15E6" w:rsidRPr="00164E54">
        <w:rPr>
          <w:rFonts w:ascii="Times New Roman" w:hAnsi="Times New Roman"/>
          <w:sz w:val="24"/>
          <w:szCs w:val="24"/>
          <w:lang w:eastAsia="ar-SA"/>
        </w:rPr>
        <w:t xml:space="preserve">, переводящий вектор </w:t>
      </w:r>
      <w:r w:rsidR="006B15E6" w:rsidRPr="00164E54">
        <w:rPr>
          <w:rFonts w:ascii="Times New Roman" w:hAnsi="Times New Roman"/>
          <w:position w:val="-6"/>
          <w:sz w:val="24"/>
          <w:szCs w:val="24"/>
          <w:lang w:eastAsia="ar-SA"/>
        </w:rPr>
        <w:object w:dxaOrig="30720" w:dyaOrig="8640">
          <v:shape id="_x0000_i1078" type="#_x0000_t75" style="width:64.5pt;height:18.15pt" o:ole="" filled="t">
            <v:fill color2="black" type="frame"/>
            <v:imagedata r:id="rId99" o:title=""/>
          </v:shape>
          <o:OLEObject Type="Embed" ProgID="Equation.3" ShapeID="_x0000_i1078" DrawAspect="Content" ObjectID="_1711351790" r:id="rId111"/>
        </w:object>
      </w:r>
      <w:r w:rsidR="006B15E6" w:rsidRPr="00164E54">
        <w:rPr>
          <w:rFonts w:ascii="Times New Roman" w:hAnsi="Times New Roman"/>
          <w:sz w:val="24"/>
          <w:szCs w:val="24"/>
          <w:lang w:eastAsia="ar-SA"/>
        </w:rPr>
        <w:t xml:space="preserve"> в вектор у, заданный координатами в том же базисе: </w:t>
      </w:r>
      <w:r w:rsidR="006B15E6" w:rsidRPr="00164E54">
        <w:rPr>
          <w:rFonts w:ascii="Times New Roman" w:hAnsi="Times New Roman"/>
          <w:position w:val="-12"/>
          <w:sz w:val="24"/>
          <w:szCs w:val="24"/>
          <w:lang w:eastAsia="ar-SA"/>
        </w:rPr>
        <w:object w:dxaOrig="2380" w:dyaOrig="360">
          <v:shape id="_x0000_i1079" type="#_x0000_t75" style="width:118.95pt;height:18.15pt" o:ole="">
            <v:imagedata r:id="rId112" o:title=""/>
          </v:shape>
          <o:OLEObject Type="Embed" ProgID="Equation.3" ShapeID="_x0000_i1079" DrawAspect="Content" ObjectID="_1711351791" r:id="rId113"/>
        </w:object>
      </w:r>
      <w:r w:rsidR="006B15E6" w:rsidRPr="00164E54">
        <w:rPr>
          <w:rFonts w:ascii="Times New Roman" w:hAnsi="Times New Roman"/>
          <w:sz w:val="24"/>
          <w:szCs w:val="24"/>
          <w:lang w:eastAsia="ar-SA"/>
        </w:rPr>
        <w:t xml:space="preserve">. </w:t>
      </w:r>
    </w:p>
    <w:p w:rsidR="006B15E6" w:rsidRPr="00164E54" w:rsidRDefault="003335E4" w:rsidP="006B15E6">
      <w:pPr>
        <w:pStyle w:val="aff5"/>
        <w:suppressAutoHyphens/>
        <w:ind w:left="284"/>
        <w:jc w:val="both"/>
        <w:rPr>
          <w:rFonts w:ascii="Times New Roman" w:hAnsi="Times New Roman"/>
          <w:b/>
          <w:sz w:val="24"/>
          <w:szCs w:val="24"/>
          <w:lang w:eastAsia="ar-SA"/>
        </w:rPr>
      </w:pPr>
      <w:r>
        <w:rPr>
          <w:rFonts w:ascii="Times New Roman" w:hAnsi="Times New Roman"/>
          <w:sz w:val="24"/>
          <w:szCs w:val="24"/>
          <w:lang w:eastAsia="ar-SA"/>
        </w:rPr>
        <w:t>4</w:t>
      </w:r>
      <w:proofErr w:type="gramStart"/>
      <w:r w:rsidR="006B15E6" w:rsidRPr="00164E54">
        <w:rPr>
          <w:rFonts w:ascii="Times New Roman" w:hAnsi="Times New Roman"/>
          <w:sz w:val="24"/>
          <w:szCs w:val="24"/>
          <w:lang w:eastAsia="ar-SA"/>
        </w:rPr>
        <w:t xml:space="preserve"> К</w:t>
      </w:r>
      <w:proofErr w:type="gramEnd"/>
      <w:r w:rsidR="006B15E6" w:rsidRPr="00164E54">
        <w:rPr>
          <w:rFonts w:ascii="Times New Roman" w:hAnsi="Times New Roman"/>
          <w:sz w:val="24"/>
          <w:szCs w:val="24"/>
          <w:lang w:eastAsia="ar-SA"/>
        </w:rPr>
        <w:t xml:space="preserve">акие из указанных векторов являются собственными векторами оператора </w:t>
      </w:r>
      <w:r w:rsidR="006B15E6" w:rsidRPr="00164E54">
        <w:rPr>
          <w:rFonts w:ascii="Times New Roman" w:hAnsi="Times New Roman"/>
          <w:sz w:val="24"/>
          <w:szCs w:val="24"/>
          <w:lang w:val="en-US" w:eastAsia="ar-SA"/>
        </w:rPr>
        <w:t>f</w:t>
      </w:r>
      <w:r w:rsidR="006B15E6" w:rsidRPr="00164E54">
        <w:rPr>
          <w:rFonts w:ascii="Times New Roman" w:hAnsi="Times New Roman"/>
          <w:sz w:val="24"/>
          <w:szCs w:val="24"/>
          <w:lang w:eastAsia="ar-SA"/>
        </w:rPr>
        <w:t xml:space="preserve">, если оператор задан матрицей </w:t>
      </w:r>
      <w:r w:rsidR="006B15E6" w:rsidRPr="00164E54">
        <w:rPr>
          <w:rFonts w:ascii="Times New Roman" w:hAnsi="Times New Roman"/>
          <w:position w:val="-24"/>
          <w:sz w:val="24"/>
          <w:szCs w:val="24"/>
          <w:lang w:eastAsia="ar-SA"/>
        </w:rPr>
        <w:object w:dxaOrig="4920" w:dyaOrig="720">
          <v:shape id="_x0000_i1080" type="#_x0000_t75" style="width:246.05pt;height:36.3pt" o:ole="" filled="t">
            <v:fill color2="black" type="frame"/>
            <v:imagedata r:id="rId114" o:title=""/>
          </v:shape>
          <o:OLEObject Type="Embed" ProgID="Equation.3" ShapeID="_x0000_i1080" DrawAspect="Content" ObjectID="_1711351792" r:id="rId115"/>
        </w:object>
      </w:r>
      <w:r w:rsidR="006B15E6" w:rsidRPr="00164E54">
        <w:rPr>
          <w:rFonts w:ascii="Times New Roman" w:hAnsi="Times New Roman"/>
          <w:b/>
          <w:sz w:val="24"/>
          <w:szCs w:val="24"/>
          <w:lang w:eastAsia="ar-SA"/>
        </w:rPr>
        <w:t>.</w:t>
      </w:r>
    </w:p>
    <w:p w:rsidR="006B15E6" w:rsidRDefault="003335E4" w:rsidP="006B15E6">
      <w:pPr>
        <w:pStyle w:val="aff5"/>
        <w:suppressAutoHyphens/>
        <w:ind w:left="284"/>
        <w:jc w:val="both"/>
        <w:rPr>
          <w:rFonts w:ascii="Times New Roman" w:hAnsi="Times New Roman"/>
          <w:sz w:val="24"/>
          <w:szCs w:val="24"/>
          <w:lang w:eastAsia="ar-SA"/>
        </w:rPr>
      </w:pPr>
      <w:r>
        <w:rPr>
          <w:rFonts w:ascii="Times New Roman" w:hAnsi="Times New Roman"/>
          <w:sz w:val="24"/>
          <w:szCs w:val="24"/>
          <w:lang w:eastAsia="ar-SA"/>
        </w:rPr>
        <w:t>5</w:t>
      </w:r>
      <w:proofErr w:type="gramStart"/>
      <w:r w:rsidR="006B15E6" w:rsidRPr="00164E54">
        <w:rPr>
          <w:rFonts w:ascii="Times New Roman" w:hAnsi="Times New Roman"/>
          <w:sz w:val="24"/>
          <w:szCs w:val="24"/>
          <w:lang w:eastAsia="ar-SA"/>
        </w:rPr>
        <w:t xml:space="preserve"> Н</w:t>
      </w:r>
      <w:proofErr w:type="gramEnd"/>
      <w:r w:rsidR="006B15E6" w:rsidRPr="00164E54">
        <w:rPr>
          <w:rFonts w:ascii="Times New Roman" w:hAnsi="Times New Roman"/>
          <w:sz w:val="24"/>
          <w:szCs w:val="24"/>
          <w:lang w:eastAsia="ar-SA"/>
        </w:rPr>
        <w:t>айти собственные векторы линейного оператора, заданного в некотором базисе матрицей</w:t>
      </w:r>
    </w:p>
    <w:p w:rsidR="006B15E6" w:rsidRPr="00164E54" w:rsidRDefault="006B15E6" w:rsidP="006B15E6">
      <w:pPr>
        <w:pStyle w:val="aff5"/>
        <w:suppressAutoHyphens/>
        <w:ind w:left="284"/>
        <w:jc w:val="both"/>
        <w:rPr>
          <w:rFonts w:ascii="Times New Roman" w:hAnsi="Times New Roman"/>
          <w:sz w:val="24"/>
          <w:szCs w:val="24"/>
          <w:lang w:eastAsia="ar-SA"/>
        </w:rPr>
      </w:pPr>
      <w:r w:rsidRPr="00164E54">
        <w:rPr>
          <w:rFonts w:ascii="Times New Roman" w:hAnsi="Times New Roman"/>
          <w:sz w:val="24"/>
          <w:szCs w:val="24"/>
          <w:lang w:eastAsia="ar-SA"/>
        </w:rPr>
        <w:t xml:space="preserve"> </w:t>
      </w:r>
      <w:r w:rsidRPr="00164E54">
        <w:rPr>
          <w:rFonts w:ascii="Times New Roman" w:hAnsi="Times New Roman"/>
          <w:position w:val="-44"/>
          <w:sz w:val="24"/>
          <w:szCs w:val="24"/>
          <w:lang w:eastAsia="ar-SA"/>
        </w:rPr>
        <w:object w:dxaOrig="2020" w:dyaOrig="1120">
          <v:shape id="_x0000_i1081" type="#_x0000_t75" style="width:100.8pt;height:55.7pt" o:ole="" filled="t">
            <v:fill color2="black" type="frame"/>
            <v:imagedata r:id="rId116" o:title=""/>
          </v:shape>
          <o:OLEObject Type="Embed" ProgID="Equation.3" ShapeID="_x0000_i1081" DrawAspect="Content" ObjectID="_1711351793" r:id="rId117"/>
        </w:object>
      </w:r>
      <w:r w:rsidRPr="00164E54">
        <w:rPr>
          <w:rFonts w:ascii="Times New Roman" w:hAnsi="Times New Roman"/>
          <w:sz w:val="24"/>
          <w:szCs w:val="24"/>
          <w:lang w:eastAsia="ar-SA"/>
        </w:rPr>
        <w:t xml:space="preserve"> </w:t>
      </w:r>
      <w:r>
        <w:rPr>
          <w:rFonts w:ascii="Times New Roman" w:hAnsi="Times New Roman"/>
          <w:sz w:val="24"/>
          <w:szCs w:val="24"/>
          <w:lang w:eastAsia="ar-SA"/>
        </w:rPr>
        <w:t xml:space="preserve">, </w:t>
      </w:r>
    </w:p>
    <w:p w:rsidR="006B15E6" w:rsidRPr="00934967" w:rsidRDefault="006B15E6" w:rsidP="006B15E6">
      <w:pPr>
        <w:pStyle w:val="aff5"/>
        <w:rPr>
          <w:rFonts w:ascii="Times New Roman" w:hAnsi="Times New Roman"/>
          <w:b/>
          <w:sz w:val="24"/>
          <w:szCs w:val="24"/>
          <w:lang w:eastAsia="ar-SA"/>
        </w:rPr>
      </w:pPr>
    </w:p>
    <w:p w:rsidR="006B15E6" w:rsidRPr="00934967" w:rsidRDefault="006B15E6" w:rsidP="006B15E6">
      <w:pPr>
        <w:pStyle w:val="aff5"/>
        <w:numPr>
          <w:ilvl w:val="0"/>
          <w:numId w:val="30"/>
        </w:numPr>
        <w:suppressAutoHyphens/>
        <w:spacing w:after="0" w:line="240" w:lineRule="auto"/>
        <w:rPr>
          <w:rFonts w:ascii="Times New Roman" w:hAnsi="Times New Roman"/>
          <w:b/>
          <w:sz w:val="24"/>
          <w:szCs w:val="24"/>
          <w:lang w:eastAsia="ar-SA"/>
        </w:rPr>
      </w:pPr>
      <w:r w:rsidRPr="004F453E">
        <w:rPr>
          <w:rFonts w:ascii="Times New Roman" w:eastAsia="Times New Roman" w:hAnsi="Times New Roman"/>
          <w:b/>
          <w:sz w:val="24"/>
          <w:szCs w:val="24"/>
          <w:lang w:eastAsia="ru-RU"/>
        </w:rPr>
        <w:t xml:space="preserve">Аналитическая геометрия на плоскости, </w:t>
      </w:r>
      <w:r w:rsidR="00042764">
        <w:rPr>
          <w:rFonts w:ascii="Times New Roman" w:eastAsia="Times New Roman" w:hAnsi="Times New Roman"/>
          <w:b/>
          <w:sz w:val="24"/>
          <w:szCs w:val="24"/>
          <w:lang w:eastAsia="ru-RU"/>
        </w:rPr>
        <w:t>1 час</w:t>
      </w:r>
    </w:p>
    <w:p w:rsidR="006B15E6" w:rsidRPr="005A4272" w:rsidRDefault="006B15E6" w:rsidP="006B15E6">
      <w:pPr>
        <w:pStyle w:val="aff5"/>
        <w:suppressAutoHyphens/>
        <w:spacing w:after="0" w:line="240" w:lineRule="auto"/>
        <w:ind w:left="0" w:firstLine="284"/>
        <w:jc w:val="both"/>
        <w:rPr>
          <w:rFonts w:ascii="Times New Roman" w:hAnsi="Times New Roman"/>
          <w:sz w:val="24"/>
          <w:szCs w:val="24"/>
          <w:lang w:eastAsia="ar-SA"/>
        </w:rPr>
      </w:pPr>
      <w:r w:rsidRPr="005A4272">
        <w:rPr>
          <w:rFonts w:ascii="Times New Roman" w:hAnsi="Times New Roman"/>
          <w:sz w:val="24"/>
          <w:szCs w:val="24"/>
          <w:lang w:eastAsia="ar-SA"/>
        </w:rPr>
        <w:t>1</w:t>
      </w:r>
      <w:proofErr w:type="gramStart"/>
      <w:r w:rsidRPr="005A4272">
        <w:rPr>
          <w:rFonts w:ascii="Times New Roman" w:hAnsi="Times New Roman"/>
          <w:sz w:val="24"/>
          <w:szCs w:val="24"/>
          <w:lang w:eastAsia="ar-SA"/>
        </w:rPr>
        <w:t xml:space="preserve"> Н</w:t>
      </w:r>
      <w:proofErr w:type="gramEnd"/>
      <w:r w:rsidRPr="005A4272">
        <w:rPr>
          <w:rFonts w:ascii="Times New Roman" w:hAnsi="Times New Roman"/>
          <w:sz w:val="24"/>
          <w:szCs w:val="24"/>
          <w:lang w:eastAsia="ar-SA"/>
        </w:rPr>
        <w:t>аписать уравнение прямой, привести к общему виду и построить, если она задана точкой М</w:t>
      </w:r>
      <w:r w:rsidRPr="005A4272">
        <w:rPr>
          <w:rFonts w:ascii="Times New Roman" w:hAnsi="Times New Roman"/>
          <w:sz w:val="24"/>
          <w:szCs w:val="24"/>
          <w:vertAlign w:val="subscript"/>
          <w:lang w:eastAsia="ar-SA"/>
        </w:rPr>
        <w:t>0</w:t>
      </w:r>
      <w:r w:rsidRPr="005A4272">
        <w:rPr>
          <w:rFonts w:ascii="Times New Roman" w:hAnsi="Times New Roman"/>
          <w:sz w:val="24"/>
          <w:szCs w:val="24"/>
          <w:lang w:eastAsia="ar-SA"/>
        </w:rPr>
        <w:t xml:space="preserve"> (-1, 2) и направляющим вектором </w:t>
      </w:r>
      <w:r w:rsidRPr="005A4272">
        <w:rPr>
          <w:rFonts w:ascii="Times New Roman" w:hAnsi="Times New Roman"/>
          <w:position w:val="-5"/>
          <w:sz w:val="24"/>
          <w:szCs w:val="24"/>
          <w:lang w:eastAsia="ar-SA"/>
        </w:rPr>
        <w:object w:dxaOrig="4800" w:dyaOrig="8160">
          <v:shape id="_x0000_i1082" type="#_x0000_t75" style="width:10pt;height:16.9pt" o:ole="" filled="t">
            <v:fill color2="black" type="frame"/>
            <v:imagedata r:id="rId118" o:title=""/>
          </v:shape>
          <o:OLEObject Type="Embed" ProgID="Equation.3" ShapeID="_x0000_i1082" DrawAspect="Content" ObjectID="_1711351794" r:id="rId119"/>
        </w:object>
      </w:r>
      <w:r w:rsidRPr="005A4272">
        <w:rPr>
          <w:rFonts w:ascii="Times New Roman" w:hAnsi="Times New Roman"/>
          <w:sz w:val="24"/>
          <w:szCs w:val="24"/>
          <w:lang w:eastAsia="ar-SA"/>
        </w:rPr>
        <w:t xml:space="preserve"> (3, -1); если она задана точкой М</w:t>
      </w:r>
      <w:r w:rsidRPr="005A4272">
        <w:rPr>
          <w:rFonts w:ascii="Times New Roman" w:hAnsi="Times New Roman"/>
          <w:sz w:val="24"/>
          <w:szCs w:val="24"/>
          <w:vertAlign w:val="subscript"/>
          <w:lang w:eastAsia="ar-SA"/>
        </w:rPr>
        <w:t>0</w:t>
      </w:r>
      <w:r w:rsidRPr="005A4272">
        <w:rPr>
          <w:rFonts w:ascii="Times New Roman" w:hAnsi="Times New Roman"/>
          <w:sz w:val="24"/>
          <w:szCs w:val="24"/>
          <w:lang w:eastAsia="ar-SA"/>
        </w:rPr>
        <w:t xml:space="preserve"> (-1, 2) и нормальным вектором </w:t>
      </w:r>
      <w:r w:rsidRPr="005A4272">
        <w:rPr>
          <w:rFonts w:ascii="Times New Roman" w:hAnsi="Times New Roman"/>
          <w:position w:val="-5"/>
          <w:sz w:val="24"/>
          <w:szCs w:val="24"/>
          <w:lang w:eastAsia="ar-SA"/>
        </w:rPr>
        <w:object w:dxaOrig="4800" w:dyaOrig="8160">
          <v:shape id="_x0000_i1083" type="#_x0000_t75" style="width:10pt;height:16.9pt" o:ole="" filled="t">
            <v:fill color2="black" type="frame"/>
            <v:imagedata r:id="rId120" o:title=""/>
          </v:shape>
          <o:OLEObject Type="Embed" ProgID="Equation.3" ShapeID="_x0000_i1083" DrawAspect="Content" ObjectID="_1711351795" r:id="rId121"/>
        </w:object>
      </w:r>
      <w:r w:rsidRPr="005A4272">
        <w:rPr>
          <w:rFonts w:ascii="Times New Roman" w:hAnsi="Times New Roman"/>
          <w:sz w:val="24"/>
          <w:szCs w:val="24"/>
          <w:lang w:eastAsia="ar-SA"/>
        </w:rPr>
        <w:t xml:space="preserve"> (3, -1).</w:t>
      </w:r>
    </w:p>
    <w:p w:rsidR="006B15E6" w:rsidRPr="005A4272" w:rsidRDefault="004E2E97"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lastRenderedPageBreak/>
        <w:t>2</w:t>
      </w:r>
      <w:proofErr w:type="gramStart"/>
      <w:r w:rsidR="006B15E6" w:rsidRPr="005A4272">
        <w:rPr>
          <w:rFonts w:ascii="Times New Roman" w:hAnsi="Times New Roman"/>
          <w:sz w:val="24"/>
          <w:szCs w:val="24"/>
          <w:lang w:eastAsia="ar-SA"/>
        </w:rPr>
        <w:t xml:space="preserve"> С</w:t>
      </w:r>
      <w:proofErr w:type="gramEnd"/>
      <w:r w:rsidR="006B15E6" w:rsidRPr="005A4272">
        <w:rPr>
          <w:rFonts w:ascii="Times New Roman" w:hAnsi="Times New Roman"/>
          <w:sz w:val="24"/>
          <w:szCs w:val="24"/>
          <w:lang w:eastAsia="ar-SA"/>
        </w:rPr>
        <w:t>оставить уравнение окружности, проходящей через точки А(1;5), В(-4;0), С(4;-4).</w:t>
      </w:r>
    </w:p>
    <w:p w:rsidR="006B15E6" w:rsidRPr="005A4272" w:rsidRDefault="004E2E97"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t>3</w:t>
      </w:r>
      <w:proofErr w:type="gramStart"/>
      <w:r w:rsidR="006B15E6" w:rsidRPr="005A4272">
        <w:rPr>
          <w:rFonts w:ascii="Times New Roman" w:hAnsi="Times New Roman"/>
          <w:sz w:val="24"/>
          <w:szCs w:val="24"/>
          <w:lang w:eastAsia="ar-SA"/>
        </w:rPr>
        <w:t xml:space="preserve"> Н</w:t>
      </w:r>
      <w:proofErr w:type="gramEnd"/>
      <w:r w:rsidR="006B15E6" w:rsidRPr="005A4272">
        <w:rPr>
          <w:rFonts w:ascii="Times New Roman" w:hAnsi="Times New Roman"/>
          <w:sz w:val="24"/>
          <w:szCs w:val="24"/>
          <w:lang w:eastAsia="ar-SA"/>
        </w:rPr>
        <w:t xml:space="preserve">айти полуоси, координаты фокусов и эксцентриситет эллипса </w:t>
      </w:r>
      <w:r w:rsidR="006B15E6" w:rsidRPr="005A4272">
        <w:rPr>
          <w:rFonts w:ascii="Times New Roman" w:hAnsi="Times New Roman"/>
          <w:position w:val="-10"/>
          <w:sz w:val="24"/>
          <w:szCs w:val="24"/>
          <w:lang w:eastAsia="ar-SA"/>
        </w:rPr>
        <w:object w:dxaOrig="1540" w:dyaOrig="360">
          <v:shape id="_x0000_i1084" type="#_x0000_t75" style="width:77pt;height:18.15pt" o:ole="" filled="t">
            <v:fill color2="black" type="frame"/>
            <v:imagedata r:id="rId122" o:title=""/>
          </v:shape>
          <o:OLEObject Type="Embed" ProgID="Equation.3" ShapeID="_x0000_i1084" DrawAspect="Content" ObjectID="_1711351796" r:id="rId123"/>
        </w:object>
      </w:r>
      <w:r w:rsidR="006B15E6" w:rsidRPr="005A4272">
        <w:rPr>
          <w:rFonts w:ascii="Times New Roman" w:hAnsi="Times New Roman"/>
          <w:sz w:val="24"/>
          <w:szCs w:val="24"/>
          <w:lang w:eastAsia="ar-SA"/>
        </w:rPr>
        <w:t>.</w:t>
      </w:r>
    </w:p>
    <w:p w:rsidR="006B15E6" w:rsidRPr="005A4272" w:rsidRDefault="004E2E97"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t>4</w:t>
      </w:r>
      <w:proofErr w:type="gramStart"/>
      <w:r w:rsidR="006B15E6" w:rsidRPr="005A4272">
        <w:rPr>
          <w:rFonts w:ascii="Times New Roman" w:hAnsi="Times New Roman"/>
          <w:sz w:val="24"/>
          <w:szCs w:val="24"/>
          <w:lang w:eastAsia="ar-SA"/>
        </w:rPr>
        <w:t xml:space="preserve"> Н</w:t>
      </w:r>
      <w:proofErr w:type="gramEnd"/>
      <w:r w:rsidR="006B15E6" w:rsidRPr="005A4272">
        <w:rPr>
          <w:rFonts w:ascii="Times New Roman" w:hAnsi="Times New Roman"/>
          <w:sz w:val="24"/>
          <w:szCs w:val="24"/>
          <w:lang w:eastAsia="ar-SA"/>
        </w:rPr>
        <w:t xml:space="preserve">айти координаты центра, вершин и уравнения асимптот гиперболы </w:t>
      </w:r>
      <w:r w:rsidR="006B15E6" w:rsidRPr="005A4272">
        <w:rPr>
          <w:rFonts w:ascii="Times New Roman" w:hAnsi="Times New Roman"/>
          <w:position w:val="-10"/>
          <w:sz w:val="24"/>
          <w:szCs w:val="24"/>
          <w:lang w:eastAsia="ar-SA"/>
        </w:rPr>
        <w:object w:dxaOrig="2079" w:dyaOrig="360">
          <v:shape id="_x0000_i1085" type="#_x0000_t75" style="width:103.95pt;height:18.15pt" o:ole="" filled="t">
            <v:fill color2="black" type="frame"/>
            <v:imagedata r:id="rId124" o:title=""/>
          </v:shape>
          <o:OLEObject Type="Embed" ProgID="Equation.3" ShapeID="_x0000_i1085" DrawAspect="Content" ObjectID="_1711351797" r:id="rId125"/>
        </w:object>
      </w:r>
      <w:r w:rsidR="006B15E6" w:rsidRPr="005A4272">
        <w:rPr>
          <w:rFonts w:ascii="Times New Roman" w:hAnsi="Times New Roman"/>
          <w:sz w:val="24"/>
          <w:szCs w:val="24"/>
          <w:lang w:eastAsia="ar-SA"/>
        </w:rPr>
        <w:t>.</w:t>
      </w:r>
    </w:p>
    <w:p w:rsidR="006B15E6" w:rsidRPr="005A4272" w:rsidRDefault="004E2E97"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t>5</w:t>
      </w:r>
      <w:r w:rsidR="006B15E6" w:rsidRPr="005A4272">
        <w:rPr>
          <w:rFonts w:ascii="Times New Roman" w:hAnsi="Times New Roman"/>
          <w:sz w:val="24"/>
          <w:szCs w:val="24"/>
          <w:lang w:eastAsia="ar-SA"/>
        </w:rPr>
        <w:t xml:space="preserve"> Парабола с вершиной в начале координат проходит через точку А(2;4) и симметрична относительно оси </w:t>
      </w:r>
      <w:r w:rsidR="006B15E6" w:rsidRPr="005A4272">
        <w:rPr>
          <w:rFonts w:ascii="Times New Roman" w:hAnsi="Times New Roman"/>
          <w:sz w:val="24"/>
          <w:szCs w:val="24"/>
          <w:lang w:val="en-US" w:eastAsia="ar-SA"/>
        </w:rPr>
        <w:t>Ox</w:t>
      </w:r>
      <w:r w:rsidR="006B15E6" w:rsidRPr="005A4272">
        <w:rPr>
          <w:rFonts w:ascii="Times New Roman" w:hAnsi="Times New Roman"/>
          <w:sz w:val="24"/>
          <w:szCs w:val="24"/>
          <w:lang w:eastAsia="ar-SA"/>
        </w:rPr>
        <w:t xml:space="preserve">. Найти фокус и уравнения параболы и ее директрисы. </w:t>
      </w:r>
    </w:p>
    <w:p w:rsidR="006B15E6" w:rsidRPr="005A4272" w:rsidRDefault="004E2E97" w:rsidP="006B15E6">
      <w:pPr>
        <w:pStyle w:val="aff5"/>
        <w:suppressAutoHyphens/>
        <w:spacing w:after="0" w:line="240" w:lineRule="auto"/>
        <w:ind w:left="0" w:firstLine="284"/>
        <w:jc w:val="both"/>
        <w:rPr>
          <w:rFonts w:ascii="Times New Roman" w:hAnsi="Times New Roman"/>
          <w:sz w:val="24"/>
          <w:szCs w:val="24"/>
          <w:lang w:eastAsia="ar-SA"/>
        </w:rPr>
      </w:pPr>
      <w:r>
        <w:rPr>
          <w:rFonts w:ascii="Times New Roman" w:hAnsi="Times New Roman"/>
          <w:sz w:val="24"/>
          <w:szCs w:val="24"/>
          <w:lang w:eastAsia="ar-SA"/>
        </w:rPr>
        <w:t>6</w:t>
      </w:r>
      <w:proofErr w:type="gramStart"/>
      <w:r w:rsidR="006B15E6" w:rsidRPr="005A4272">
        <w:rPr>
          <w:rFonts w:ascii="Times New Roman" w:hAnsi="Times New Roman"/>
          <w:sz w:val="24"/>
          <w:szCs w:val="24"/>
          <w:lang w:eastAsia="ar-SA"/>
        </w:rPr>
        <w:t xml:space="preserve"> Н</w:t>
      </w:r>
      <w:proofErr w:type="gramEnd"/>
      <w:r w:rsidR="006B15E6" w:rsidRPr="005A4272">
        <w:rPr>
          <w:rFonts w:ascii="Times New Roman" w:hAnsi="Times New Roman"/>
          <w:sz w:val="24"/>
          <w:szCs w:val="24"/>
          <w:lang w:eastAsia="ar-SA"/>
        </w:rPr>
        <w:t xml:space="preserve">айти центр и радиус окружности </w:t>
      </w:r>
      <w:r w:rsidR="006B15E6" w:rsidRPr="005A4272">
        <w:rPr>
          <w:rFonts w:ascii="Times New Roman" w:hAnsi="Times New Roman"/>
          <w:position w:val="-10"/>
          <w:sz w:val="24"/>
          <w:szCs w:val="24"/>
          <w:lang w:eastAsia="ar-SA"/>
        </w:rPr>
        <w:object w:dxaOrig="2340" w:dyaOrig="360">
          <v:shape id="_x0000_i1086" type="#_x0000_t75" style="width:117.1pt;height:18.15pt" o:ole="" filled="t">
            <v:fill color2="black" type="frame"/>
            <v:imagedata r:id="rId126" o:title=""/>
          </v:shape>
          <o:OLEObject Type="Embed" ProgID="Equation.3" ShapeID="_x0000_i1086" DrawAspect="Content" ObjectID="_1711351798" r:id="rId127"/>
        </w:object>
      </w:r>
      <w:r w:rsidR="006B15E6" w:rsidRPr="005A4272">
        <w:rPr>
          <w:rFonts w:ascii="Times New Roman" w:hAnsi="Times New Roman"/>
          <w:sz w:val="24"/>
          <w:szCs w:val="24"/>
          <w:lang w:eastAsia="ar-SA"/>
        </w:rPr>
        <w:t>.</w:t>
      </w:r>
    </w:p>
    <w:p w:rsidR="006B15E6" w:rsidRPr="00C37E71" w:rsidRDefault="004E2E97" w:rsidP="006B15E6">
      <w:pPr>
        <w:suppressAutoHyphens/>
        <w:jc w:val="both"/>
        <w:rPr>
          <w:sz w:val="24"/>
          <w:szCs w:val="24"/>
          <w:lang w:eastAsia="ar-SA"/>
        </w:rPr>
      </w:pPr>
      <w:r>
        <w:rPr>
          <w:sz w:val="24"/>
          <w:szCs w:val="24"/>
          <w:lang w:eastAsia="ar-SA"/>
        </w:rPr>
        <w:t xml:space="preserve">     7</w:t>
      </w:r>
      <w:proofErr w:type="gramStart"/>
      <w:r w:rsidR="006B15E6" w:rsidRPr="00C37E71">
        <w:rPr>
          <w:sz w:val="24"/>
          <w:szCs w:val="24"/>
          <w:lang w:eastAsia="ar-SA"/>
        </w:rPr>
        <w:t xml:space="preserve"> З</w:t>
      </w:r>
      <w:proofErr w:type="gramEnd"/>
      <w:r w:rsidR="006B15E6" w:rsidRPr="00C37E71">
        <w:rPr>
          <w:sz w:val="24"/>
          <w:szCs w:val="24"/>
          <w:lang w:eastAsia="ar-SA"/>
        </w:rPr>
        <w:t>аписать в полярных координатах уравнения линий:</w:t>
      </w:r>
      <w:r>
        <w:rPr>
          <w:sz w:val="24"/>
          <w:szCs w:val="24"/>
          <w:lang w:eastAsia="ar-SA"/>
        </w:rPr>
        <w:t xml:space="preserve"> </w:t>
      </w:r>
    </w:p>
    <w:p w:rsidR="006B15E6" w:rsidRPr="00C37E71" w:rsidRDefault="006B15E6" w:rsidP="006B15E6">
      <w:pPr>
        <w:suppressAutoHyphens/>
        <w:jc w:val="both"/>
        <w:rPr>
          <w:sz w:val="24"/>
          <w:szCs w:val="24"/>
          <w:lang w:eastAsia="ar-SA"/>
        </w:rPr>
      </w:pPr>
      <w:r w:rsidRPr="00C37E71">
        <w:rPr>
          <w:sz w:val="24"/>
          <w:szCs w:val="24"/>
          <w:lang w:eastAsia="ar-SA"/>
        </w:rPr>
        <w:t xml:space="preserve">а)  </w:t>
      </w:r>
      <w:r w:rsidRPr="00C37E71">
        <w:rPr>
          <w:position w:val="-26"/>
          <w:sz w:val="24"/>
          <w:szCs w:val="24"/>
          <w:lang w:eastAsia="ar-SA"/>
        </w:rPr>
        <w:object w:dxaOrig="800" w:dyaOrig="700">
          <v:shape id="_x0000_i1087" type="#_x0000_t75" style="width:40.05pt;height:35.05pt" o:ole="" filled="t">
            <v:fill color2="black" type="frame"/>
            <v:imagedata r:id="rId128" o:title=""/>
          </v:shape>
          <o:OLEObject Type="Embed" ProgID="Equation.3" ShapeID="_x0000_i1087" DrawAspect="Content" ObjectID="_1711351799" r:id="rId129"/>
        </w:object>
      </w:r>
      <w:r w:rsidRPr="00C37E71">
        <w:rPr>
          <w:sz w:val="24"/>
          <w:szCs w:val="24"/>
          <w:lang w:eastAsia="ar-SA"/>
        </w:rPr>
        <w:t xml:space="preserve">;   б) </w:t>
      </w:r>
      <w:r w:rsidRPr="00C37E71">
        <w:rPr>
          <w:position w:val="-12"/>
          <w:sz w:val="24"/>
          <w:szCs w:val="24"/>
          <w:lang w:eastAsia="ar-SA"/>
        </w:rPr>
        <w:object w:dxaOrig="3060" w:dyaOrig="360">
          <v:shape id="_x0000_i1088" type="#_x0000_t75" style="width:152.75pt;height:18.15pt" o:ole="" filled="t">
            <v:fill color2="black" type="frame"/>
            <v:imagedata r:id="rId130" o:title=""/>
          </v:shape>
          <o:OLEObject Type="Embed" ProgID="Equation.3" ShapeID="_x0000_i1088" DrawAspect="Content" ObjectID="_1711351800" r:id="rId131"/>
        </w:object>
      </w:r>
      <w:r w:rsidRPr="00C37E71">
        <w:rPr>
          <w:sz w:val="24"/>
          <w:szCs w:val="24"/>
          <w:lang w:eastAsia="ar-SA"/>
        </w:rPr>
        <w:t xml:space="preserve">;  в) </w:t>
      </w:r>
      <w:r w:rsidRPr="00C37E71">
        <w:rPr>
          <w:position w:val="-12"/>
          <w:sz w:val="24"/>
          <w:szCs w:val="24"/>
          <w:lang w:eastAsia="ar-SA"/>
        </w:rPr>
        <w:object w:dxaOrig="1200" w:dyaOrig="360">
          <v:shape id="_x0000_i1089" type="#_x0000_t75" style="width:60.1pt;height:18.15pt" o:ole="" filled="t">
            <v:fill color2="black" type="frame"/>
            <v:imagedata r:id="rId132" o:title=""/>
          </v:shape>
          <o:OLEObject Type="Embed" ProgID="Equation.3" ShapeID="_x0000_i1089" DrawAspect="Content" ObjectID="_1711351801" r:id="rId133"/>
        </w:object>
      </w:r>
      <w:r w:rsidRPr="00C37E71">
        <w:rPr>
          <w:sz w:val="24"/>
          <w:szCs w:val="24"/>
          <w:lang w:eastAsia="ar-SA"/>
        </w:rPr>
        <w:t xml:space="preserve">;  г) </w:t>
      </w:r>
      <w:r w:rsidRPr="00C37E71">
        <w:rPr>
          <w:position w:val="-12"/>
          <w:sz w:val="24"/>
          <w:szCs w:val="24"/>
          <w:lang w:eastAsia="ar-SA"/>
        </w:rPr>
        <w:object w:dxaOrig="1620" w:dyaOrig="440">
          <v:shape id="_x0000_i1090" type="#_x0000_t75" style="width:80.75pt;height:21.9pt" o:ole="" filled="t">
            <v:fill color2="black" type="frame"/>
            <v:imagedata r:id="rId134" o:title=""/>
          </v:shape>
          <o:OLEObject Type="Embed" ProgID="Equation.3" ShapeID="_x0000_i1090" DrawAspect="Content" ObjectID="_1711351802" r:id="rId135"/>
        </w:object>
      </w:r>
      <w:r w:rsidRPr="00C37E71">
        <w:rPr>
          <w:sz w:val="24"/>
          <w:szCs w:val="24"/>
          <w:lang w:eastAsia="ar-SA"/>
        </w:rPr>
        <w:t>.</w:t>
      </w:r>
    </w:p>
    <w:p w:rsidR="006B15E6" w:rsidRPr="00105DDE" w:rsidRDefault="006B15E6" w:rsidP="006B15E6">
      <w:pPr>
        <w:suppressAutoHyphens/>
        <w:jc w:val="both"/>
        <w:rPr>
          <w:sz w:val="24"/>
          <w:szCs w:val="24"/>
          <w:lang w:eastAsia="ar-SA"/>
        </w:rPr>
      </w:pPr>
    </w:p>
    <w:p w:rsidR="006B15E6" w:rsidRPr="004F453E" w:rsidRDefault="006B15E6" w:rsidP="006B15E6">
      <w:pPr>
        <w:pStyle w:val="aff5"/>
        <w:numPr>
          <w:ilvl w:val="0"/>
          <w:numId w:val="30"/>
        </w:numPr>
        <w:suppressAutoHyphens/>
        <w:spacing w:after="0" w:line="240" w:lineRule="auto"/>
        <w:rPr>
          <w:rFonts w:ascii="Times New Roman" w:hAnsi="Times New Roman"/>
          <w:b/>
          <w:sz w:val="24"/>
          <w:szCs w:val="24"/>
          <w:lang w:eastAsia="ar-SA"/>
        </w:rPr>
      </w:pPr>
      <w:r w:rsidRPr="004F453E">
        <w:rPr>
          <w:rFonts w:ascii="Times New Roman" w:eastAsia="Times New Roman" w:hAnsi="Times New Roman"/>
          <w:b/>
          <w:sz w:val="24"/>
          <w:szCs w:val="24"/>
          <w:lang w:eastAsia="ru-RU"/>
        </w:rPr>
        <w:t xml:space="preserve">Аналитическая геометрия в пространстве, </w:t>
      </w:r>
      <w:r w:rsidR="00042764">
        <w:rPr>
          <w:rFonts w:ascii="Times New Roman" w:eastAsia="Times New Roman" w:hAnsi="Times New Roman"/>
          <w:b/>
          <w:sz w:val="24"/>
          <w:szCs w:val="24"/>
          <w:lang w:eastAsia="ru-RU"/>
        </w:rPr>
        <w:t>1 час</w:t>
      </w:r>
    </w:p>
    <w:p w:rsidR="006B15E6" w:rsidRPr="00C33759" w:rsidRDefault="004E2E97" w:rsidP="006B15E6">
      <w:pPr>
        <w:suppressAutoHyphens/>
        <w:jc w:val="both"/>
        <w:rPr>
          <w:sz w:val="24"/>
          <w:szCs w:val="24"/>
          <w:lang w:eastAsia="ar-SA"/>
        </w:rPr>
      </w:pPr>
      <w:r>
        <w:rPr>
          <w:sz w:val="24"/>
          <w:szCs w:val="24"/>
          <w:lang w:eastAsia="ar-SA"/>
        </w:rPr>
        <w:t>1</w:t>
      </w:r>
      <w:proofErr w:type="gramStart"/>
      <w:r w:rsidR="006B15E6" w:rsidRPr="00C33759">
        <w:rPr>
          <w:sz w:val="24"/>
          <w:szCs w:val="24"/>
          <w:lang w:eastAsia="ar-SA"/>
        </w:rPr>
        <w:t xml:space="preserve"> Д</w:t>
      </w:r>
      <w:proofErr w:type="gramEnd"/>
      <w:r w:rsidR="006B15E6" w:rsidRPr="00C33759">
        <w:rPr>
          <w:sz w:val="24"/>
          <w:szCs w:val="24"/>
          <w:lang w:eastAsia="ar-SA"/>
        </w:rPr>
        <w:t xml:space="preserve">оказать, что вектор является направляющим для прямой: </w:t>
      </w:r>
      <w:r w:rsidR="006B15E6" w:rsidRPr="00C33759">
        <w:rPr>
          <w:position w:val="-7"/>
          <w:sz w:val="24"/>
          <w:szCs w:val="24"/>
          <w:lang w:eastAsia="ar-SA"/>
        </w:rPr>
        <w:object w:dxaOrig="2760" w:dyaOrig="380">
          <v:shape id="_x0000_i1091" type="#_x0000_t75" style="width:137.75pt;height:18.8pt" o:ole="" filled="t">
            <v:fill color2="black" type="frame"/>
            <v:imagedata r:id="rId136" o:title=""/>
          </v:shape>
          <o:OLEObject Type="Embed" ProgID="Equation.3" ShapeID="_x0000_i1091" DrawAspect="Content" ObjectID="_1711351803" r:id="rId137"/>
        </w:object>
      </w:r>
      <w:r w:rsidR="006B15E6" w:rsidRPr="00C33759">
        <w:rPr>
          <w:sz w:val="24"/>
          <w:szCs w:val="24"/>
          <w:lang w:eastAsia="ar-SA"/>
        </w:rPr>
        <w:t>.</w:t>
      </w:r>
    </w:p>
    <w:p w:rsidR="006B15E6" w:rsidRPr="00C33759" w:rsidRDefault="004E2E97" w:rsidP="006B15E6">
      <w:pPr>
        <w:suppressAutoHyphens/>
        <w:jc w:val="both"/>
        <w:rPr>
          <w:sz w:val="24"/>
          <w:szCs w:val="24"/>
          <w:lang w:eastAsia="ar-SA"/>
        </w:rPr>
      </w:pPr>
      <w:r>
        <w:rPr>
          <w:sz w:val="24"/>
          <w:szCs w:val="24"/>
          <w:lang w:eastAsia="ar-SA"/>
        </w:rPr>
        <w:t>2</w:t>
      </w:r>
      <w:r w:rsidR="006B15E6">
        <w:rPr>
          <w:sz w:val="24"/>
          <w:szCs w:val="24"/>
          <w:lang w:eastAsia="ar-SA"/>
        </w:rPr>
        <w:t xml:space="preserve"> </w:t>
      </w:r>
      <w:r w:rsidR="006B15E6" w:rsidRPr="00C33759">
        <w:rPr>
          <w:sz w:val="24"/>
          <w:szCs w:val="24"/>
          <w:lang w:eastAsia="ar-SA"/>
        </w:rPr>
        <w:t xml:space="preserve">Исследовать  взаимное расположение плоскостей </w:t>
      </w:r>
      <w:r w:rsidR="006B15E6" w:rsidRPr="00C33759">
        <w:rPr>
          <w:position w:val="-10"/>
          <w:sz w:val="24"/>
          <w:szCs w:val="24"/>
          <w:lang w:eastAsia="ar-SA"/>
        </w:rPr>
        <w:object w:dxaOrig="279" w:dyaOrig="340">
          <v:shape id="_x0000_i1092" type="#_x0000_t75" style="width:13.75pt;height:16.9pt" o:ole="" filled="t">
            <v:fill color2="black" type="frame"/>
            <v:imagedata r:id="rId138" o:title=""/>
          </v:shape>
          <o:OLEObject Type="Embed" ProgID="Equation.3" ShapeID="_x0000_i1092" DrawAspect="Content" ObjectID="_1711351804" r:id="rId139"/>
        </w:object>
      </w:r>
      <w:proofErr w:type="gramStart"/>
      <w:r w:rsidR="006B15E6" w:rsidRPr="00C33759">
        <w:rPr>
          <w:sz w:val="24"/>
          <w:szCs w:val="24"/>
          <w:lang w:eastAsia="ar-SA"/>
        </w:rPr>
        <w:t xml:space="preserve"> :</w:t>
      </w:r>
      <w:proofErr w:type="gramEnd"/>
      <w:r w:rsidR="006B15E6" w:rsidRPr="00C33759">
        <w:rPr>
          <w:sz w:val="24"/>
          <w:szCs w:val="24"/>
          <w:lang w:eastAsia="ar-SA"/>
        </w:rPr>
        <w:t xml:space="preserve"> 3х+2у+2=5; </w:t>
      </w:r>
      <w:r w:rsidR="006B15E6" w:rsidRPr="00C33759">
        <w:rPr>
          <w:position w:val="-10"/>
          <w:sz w:val="24"/>
          <w:szCs w:val="24"/>
          <w:lang w:eastAsia="ar-SA"/>
        </w:rPr>
        <w:object w:dxaOrig="300" w:dyaOrig="340">
          <v:shape id="_x0000_i1093" type="#_x0000_t75" style="width:15.05pt;height:16.9pt" o:ole="" filled="t">
            <v:fill color2="black" type="frame"/>
            <v:imagedata r:id="rId140" o:title=""/>
          </v:shape>
          <o:OLEObject Type="Embed" ProgID="Equation.3" ShapeID="_x0000_i1093" DrawAspect="Content" ObjectID="_1711351805" r:id="rId141"/>
        </w:object>
      </w:r>
      <w:r w:rsidR="006B15E6" w:rsidRPr="00C33759">
        <w:rPr>
          <w:sz w:val="24"/>
          <w:szCs w:val="24"/>
          <w:lang w:eastAsia="ar-SA"/>
        </w:rPr>
        <w:t>: 2х+у+3</w:t>
      </w:r>
      <w:r w:rsidR="006B15E6" w:rsidRPr="00C33759">
        <w:rPr>
          <w:sz w:val="24"/>
          <w:szCs w:val="24"/>
          <w:lang w:val="en-US" w:eastAsia="ar-SA"/>
        </w:rPr>
        <w:t>z</w:t>
      </w:r>
      <w:r w:rsidR="006B15E6" w:rsidRPr="00C33759">
        <w:rPr>
          <w:sz w:val="24"/>
          <w:szCs w:val="24"/>
          <w:lang w:eastAsia="ar-SA"/>
        </w:rPr>
        <w:t>=11;</w:t>
      </w:r>
    </w:p>
    <w:p w:rsidR="006B15E6" w:rsidRPr="00C33759" w:rsidRDefault="006B15E6" w:rsidP="006B15E6">
      <w:pPr>
        <w:suppressAutoHyphens/>
        <w:jc w:val="both"/>
        <w:rPr>
          <w:sz w:val="24"/>
          <w:szCs w:val="24"/>
          <w:lang w:eastAsia="ar-SA"/>
        </w:rPr>
      </w:pPr>
      <w:r w:rsidRPr="00C33759">
        <w:rPr>
          <w:position w:val="-12"/>
          <w:sz w:val="24"/>
          <w:szCs w:val="24"/>
          <w:lang w:eastAsia="ar-SA"/>
        </w:rPr>
        <w:object w:dxaOrig="300" w:dyaOrig="360">
          <v:shape id="_x0000_i1094" type="#_x0000_t75" style="width:15.05pt;height:18.15pt" o:ole="" filled="t">
            <v:fill color2="black" type="frame"/>
            <v:imagedata r:id="rId142" o:title=""/>
          </v:shape>
          <o:OLEObject Type="Embed" ProgID="Equation.3" ShapeID="_x0000_i1094" DrawAspect="Content" ObjectID="_1711351806" r:id="rId143"/>
        </w:object>
      </w:r>
      <w:r w:rsidRPr="00C33759">
        <w:rPr>
          <w:sz w:val="24"/>
          <w:szCs w:val="24"/>
          <w:lang w:eastAsia="ar-SA"/>
        </w:rPr>
        <w:t>: 2х+3у+</w:t>
      </w:r>
      <w:r w:rsidRPr="00C33759">
        <w:rPr>
          <w:sz w:val="24"/>
          <w:szCs w:val="24"/>
          <w:lang w:val="en-US" w:eastAsia="ar-SA"/>
        </w:rPr>
        <w:t>z</w:t>
      </w:r>
      <w:r w:rsidRPr="00C33759">
        <w:rPr>
          <w:sz w:val="24"/>
          <w:szCs w:val="24"/>
          <w:lang w:eastAsia="ar-SA"/>
        </w:rPr>
        <w:t>=1.</w:t>
      </w:r>
    </w:p>
    <w:p w:rsidR="006B15E6" w:rsidRPr="00C33759" w:rsidRDefault="004E2E97" w:rsidP="006B15E6">
      <w:pPr>
        <w:suppressAutoHyphens/>
        <w:jc w:val="both"/>
        <w:rPr>
          <w:sz w:val="24"/>
          <w:szCs w:val="24"/>
          <w:lang w:eastAsia="ar-SA"/>
        </w:rPr>
      </w:pPr>
      <w:r>
        <w:rPr>
          <w:sz w:val="24"/>
          <w:szCs w:val="24"/>
          <w:lang w:eastAsia="ar-SA"/>
        </w:rPr>
        <w:t>3</w:t>
      </w:r>
      <w:proofErr w:type="gramStart"/>
      <w:r w:rsidR="006B15E6" w:rsidRPr="00C33759">
        <w:rPr>
          <w:sz w:val="24"/>
          <w:szCs w:val="24"/>
          <w:lang w:eastAsia="ar-SA"/>
        </w:rPr>
        <w:t xml:space="preserve"> С</w:t>
      </w:r>
      <w:proofErr w:type="gramEnd"/>
      <w:r w:rsidR="006B15E6" w:rsidRPr="00C33759">
        <w:rPr>
          <w:sz w:val="24"/>
          <w:szCs w:val="24"/>
          <w:lang w:eastAsia="ar-SA"/>
        </w:rPr>
        <w:t xml:space="preserve">оставить уравнение прямой </w:t>
      </w:r>
      <w:r w:rsidR="006B15E6" w:rsidRPr="00C33759">
        <w:rPr>
          <w:position w:val="-2"/>
          <w:sz w:val="24"/>
          <w:szCs w:val="24"/>
          <w:lang w:eastAsia="ar-SA"/>
        </w:rPr>
        <w:object w:dxaOrig="4320" w:dyaOrig="6720">
          <v:shape id="_x0000_i1095" type="#_x0000_t75" style="width:8.75pt;height:14.4pt" o:ole="" filled="t">
            <v:fill color2="black" type="frame"/>
            <v:imagedata r:id="rId144" o:title=""/>
          </v:shape>
          <o:OLEObject Type="Embed" ProgID="Equation.3" ShapeID="_x0000_i1095" DrawAspect="Content" ObjectID="_1711351807" r:id="rId145"/>
        </w:object>
      </w:r>
      <w:r w:rsidR="006B15E6" w:rsidRPr="00C33759">
        <w:rPr>
          <w:sz w:val="24"/>
          <w:szCs w:val="24"/>
          <w:lang w:eastAsia="ar-SA"/>
        </w:rPr>
        <w:t xml:space="preserve">, если известно, что она проходит через точку А перпендикулярно плоскости: </w:t>
      </w:r>
      <w:r w:rsidR="006B15E6" w:rsidRPr="00C33759">
        <w:rPr>
          <w:position w:val="-10"/>
          <w:sz w:val="24"/>
          <w:szCs w:val="24"/>
          <w:lang w:eastAsia="ar-SA"/>
        </w:rPr>
        <w:object w:dxaOrig="3420" w:dyaOrig="340">
          <v:shape id="_x0000_i1096" type="#_x0000_t75" style="width:170.9pt;height:16.9pt" o:ole="" filled="t">
            <v:fill color2="black" type="frame"/>
            <v:imagedata r:id="rId146" o:title=""/>
          </v:shape>
          <o:OLEObject Type="Embed" ProgID="Equation.3" ShapeID="_x0000_i1096" DrawAspect="Content" ObjectID="_1711351808" r:id="rId147"/>
        </w:object>
      </w:r>
      <w:r w:rsidR="006B15E6" w:rsidRPr="00C33759">
        <w:rPr>
          <w:sz w:val="24"/>
          <w:szCs w:val="24"/>
          <w:lang w:eastAsia="ar-SA"/>
        </w:rPr>
        <w:t>.</w:t>
      </w:r>
    </w:p>
    <w:p w:rsidR="006B15E6" w:rsidRPr="00C33759" w:rsidRDefault="004E2E97" w:rsidP="006B15E6">
      <w:pPr>
        <w:suppressAutoHyphens/>
        <w:jc w:val="both"/>
        <w:rPr>
          <w:b/>
          <w:sz w:val="24"/>
          <w:szCs w:val="24"/>
          <w:lang w:eastAsia="ar-SA"/>
        </w:rPr>
      </w:pPr>
      <w:r>
        <w:rPr>
          <w:sz w:val="24"/>
          <w:szCs w:val="24"/>
          <w:lang w:eastAsia="ar-SA"/>
        </w:rPr>
        <w:t>4</w:t>
      </w:r>
      <w:proofErr w:type="gramStart"/>
      <w:r w:rsidR="006B15E6" w:rsidRPr="00C33759">
        <w:rPr>
          <w:sz w:val="24"/>
          <w:szCs w:val="24"/>
          <w:lang w:eastAsia="ar-SA"/>
        </w:rPr>
        <w:t xml:space="preserve"> И</w:t>
      </w:r>
      <w:proofErr w:type="gramEnd"/>
      <w:r w:rsidR="006B15E6" w:rsidRPr="00C33759">
        <w:rPr>
          <w:sz w:val="24"/>
          <w:szCs w:val="24"/>
          <w:lang w:eastAsia="ar-SA"/>
        </w:rPr>
        <w:t xml:space="preserve">сследовать взаимное расположение прямых </w:t>
      </w:r>
      <w:r w:rsidR="006B15E6" w:rsidRPr="00C33759">
        <w:rPr>
          <w:position w:val="-32"/>
          <w:sz w:val="24"/>
          <w:szCs w:val="24"/>
          <w:lang w:eastAsia="ar-SA"/>
        </w:rPr>
        <w:object w:dxaOrig="2420" w:dyaOrig="760">
          <v:shape id="_x0000_i1097" type="#_x0000_t75" style="width:120.85pt;height:38.2pt" o:ole="" filled="t">
            <v:fill color2="black" type="frame"/>
            <v:imagedata r:id="rId148" o:title=""/>
          </v:shape>
          <o:OLEObject Type="Embed" ProgID="Equation.3" ShapeID="_x0000_i1097" DrawAspect="Content" ObjectID="_1711351809" r:id="rId149"/>
        </w:object>
      </w:r>
      <w:r w:rsidR="006B15E6" w:rsidRPr="00C33759">
        <w:rPr>
          <w:b/>
          <w:sz w:val="24"/>
          <w:szCs w:val="24"/>
          <w:lang w:eastAsia="ar-SA"/>
        </w:rPr>
        <w:t xml:space="preserve"> </w:t>
      </w:r>
      <w:r w:rsidR="006B15E6" w:rsidRPr="00C33759">
        <w:rPr>
          <w:sz w:val="24"/>
          <w:szCs w:val="24"/>
          <w:lang w:eastAsia="ar-SA"/>
        </w:rPr>
        <w:t xml:space="preserve">и </w:t>
      </w:r>
      <w:r w:rsidR="006B15E6" w:rsidRPr="00C33759">
        <w:rPr>
          <w:b/>
          <w:sz w:val="24"/>
          <w:szCs w:val="24"/>
          <w:lang w:eastAsia="ar-SA"/>
        </w:rPr>
        <w:t xml:space="preserve">    </w:t>
      </w:r>
      <w:r w:rsidR="006B15E6" w:rsidRPr="00C33759">
        <w:rPr>
          <w:position w:val="-24"/>
          <w:sz w:val="24"/>
          <w:szCs w:val="24"/>
          <w:lang w:eastAsia="ar-SA"/>
        </w:rPr>
        <w:object w:dxaOrig="2000" w:dyaOrig="720">
          <v:shape id="_x0000_i1098" type="#_x0000_t75" style="width:100.15pt;height:36.3pt" o:ole="" filled="t">
            <v:fill color2="black" type="frame"/>
            <v:imagedata r:id="rId150" o:title=""/>
          </v:shape>
          <o:OLEObject Type="Embed" ProgID="Equation.3" ShapeID="_x0000_i1098" DrawAspect="Content" ObjectID="_1711351810" r:id="rId151"/>
        </w:object>
      </w:r>
      <w:r w:rsidR="006B15E6" w:rsidRPr="00C33759">
        <w:rPr>
          <w:b/>
          <w:sz w:val="24"/>
          <w:szCs w:val="24"/>
          <w:lang w:eastAsia="ar-SA"/>
        </w:rPr>
        <w:t>.</w:t>
      </w:r>
    </w:p>
    <w:p w:rsidR="006B15E6" w:rsidRPr="00C37E71" w:rsidRDefault="004E2E97" w:rsidP="006B15E6">
      <w:pPr>
        <w:suppressAutoHyphens/>
        <w:jc w:val="both"/>
        <w:rPr>
          <w:sz w:val="24"/>
          <w:szCs w:val="24"/>
          <w:lang w:eastAsia="ar-SA"/>
        </w:rPr>
      </w:pPr>
      <w:r>
        <w:rPr>
          <w:sz w:val="24"/>
          <w:szCs w:val="24"/>
          <w:lang w:eastAsia="ar-SA"/>
        </w:rPr>
        <w:t>5</w:t>
      </w:r>
      <w:proofErr w:type="gramStart"/>
      <w:r w:rsidR="006B15E6" w:rsidRPr="00C37E71">
        <w:rPr>
          <w:sz w:val="24"/>
          <w:szCs w:val="24"/>
          <w:lang w:eastAsia="ar-SA"/>
        </w:rPr>
        <w:t xml:space="preserve"> К</w:t>
      </w:r>
      <w:proofErr w:type="gramEnd"/>
      <w:r w:rsidR="006B15E6" w:rsidRPr="00C37E71">
        <w:rPr>
          <w:sz w:val="24"/>
          <w:szCs w:val="24"/>
          <w:lang w:eastAsia="ar-SA"/>
        </w:rPr>
        <w:t>акие поверхности определяет уравнение:</w:t>
      </w:r>
    </w:p>
    <w:p w:rsidR="006B15E6" w:rsidRPr="00C37E71" w:rsidRDefault="006B15E6" w:rsidP="006B15E6">
      <w:pPr>
        <w:suppressAutoHyphens/>
        <w:jc w:val="both"/>
        <w:rPr>
          <w:sz w:val="24"/>
          <w:szCs w:val="24"/>
          <w:lang w:eastAsia="ar-SA"/>
        </w:rPr>
      </w:pPr>
      <w:r w:rsidRPr="00C37E71">
        <w:rPr>
          <w:sz w:val="24"/>
          <w:szCs w:val="24"/>
          <w:lang w:eastAsia="ar-SA"/>
        </w:rPr>
        <w:t>а</w:t>
      </w:r>
      <w:proofErr w:type="gramStart"/>
      <w:r w:rsidRPr="00C37E71">
        <w:rPr>
          <w:sz w:val="24"/>
          <w:szCs w:val="24"/>
          <w:lang w:eastAsia="ar-SA"/>
        </w:rPr>
        <w:t>1</w:t>
      </w:r>
      <w:proofErr w:type="gramEnd"/>
      <w:r w:rsidRPr="00C37E71">
        <w:rPr>
          <w:sz w:val="24"/>
          <w:szCs w:val="24"/>
          <w:lang w:eastAsia="ar-SA"/>
        </w:rPr>
        <w:t xml:space="preserve">) </w:t>
      </w:r>
      <w:r w:rsidRPr="00C37E71">
        <w:rPr>
          <w:position w:val="-12"/>
          <w:sz w:val="24"/>
          <w:szCs w:val="24"/>
          <w:lang w:eastAsia="ar-SA"/>
        </w:rPr>
        <w:object w:dxaOrig="1480" w:dyaOrig="440">
          <v:shape id="_x0000_i1099" type="#_x0000_t75" style="width:73.9pt;height:21.9pt" o:ole="" filled="t">
            <v:fill color2="black" type="frame"/>
            <v:imagedata r:id="rId152" o:title=""/>
          </v:shape>
          <o:OLEObject Type="Embed" ProgID="Equation.3" ShapeID="_x0000_i1099" DrawAspect="Content" ObjectID="_1711351811" r:id="rId153"/>
        </w:object>
      </w:r>
      <w:r w:rsidRPr="00C37E71">
        <w:rPr>
          <w:sz w:val="24"/>
          <w:szCs w:val="24"/>
          <w:lang w:eastAsia="ar-SA"/>
        </w:rPr>
        <w:t xml:space="preserve">;  а2) </w:t>
      </w:r>
      <w:r w:rsidRPr="00C37E71">
        <w:rPr>
          <w:position w:val="-12"/>
          <w:sz w:val="24"/>
          <w:szCs w:val="24"/>
          <w:lang w:eastAsia="ar-SA"/>
        </w:rPr>
        <w:object w:dxaOrig="1440" w:dyaOrig="440">
          <v:shape id="_x0000_i1100" type="#_x0000_t75" style="width:1in;height:21.9pt" o:ole="" filled="t">
            <v:fill color2="black" type="frame"/>
            <v:imagedata r:id="rId154" o:title=""/>
          </v:shape>
          <o:OLEObject Type="Embed" ProgID="Equation.3" ShapeID="_x0000_i1100" DrawAspect="Content" ObjectID="_1711351812" r:id="rId155"/>
        </w:object>
      </w:r>
      <w:r w:rsidRPr="00C37E71">
        <w:rPr>
          <w:sz w:val="24"/>
          <w:szCs w:val="24"/>
          <w:lang w:eastAsia="ar-SA"/>
        </w:rPr>
        <w:t xml:space="preserve">;   а3) </w:t>
      </w:r>
      <w:r w:rsidRPr="00C37E71">
        <w:rPr>
          <w:position w:val="-6"/>
          <w:sz w:val="24"/>
          <w:szCs w:val="24"/>
          <w:lang w:eastAsia="ar-SA"/>
        </w:rPr>
        <w:object w:dxaOrig="1460" w:dyaOrig="380">
          <v:shape id="_x0000_i1101" type="#_x0000_t75" style="width:73.25pt;height:18.8pt" o:ole="" filled="t">
            <v:fill color2="black" type="frame"/>
            <v:imagedata r:id="rId156" o:title=""/>
          </v:shape>
          <o:OLEObject Type="Embed" ProgID="Equation.3" ShapeID="_x0000_i1101" DrawAspect="Content" ObjectID="_1711351813" r:id="rId157"/>
        </w:object>
      </w:r>
      <w:r w:rsidRPr="00C37E71">
        <w:rPr>
          <w:sz w:val="24"/>
          <w:szCs w:val="24"/>
          <w:lang w:eastAsia="ar-SA"/>
        </w:rPr>
        <w:t xml:space="preserve">;  б) </w:t>
      </w:r>
      <w:r w:rsidRPr="00C37E71">
        <w:rPr>
          <w:position w:val="-28"/>
          <w:sz w:val="24"/>
          <w:szCs w:val="24"/>
          <w:lang w:eastAsia="ar-SA"/>
        </w:rPr>
        <w:object w:dxaOrig="1340" w:dyaOrig="760">
          <v:shape id="_x0000_i1102" type="#_x0000_t75" style="width:67pt;height:38.2pt" o:ole="" filled="t">
            <v:fill color2="black" type="frame"/>
            <v:imagedata r:id="rId158" o:title=""/>
          </v:shape>
          <o:OLEObject Type="Embed" ProgID="Equation.3" ShapeID="_x0000_i1102" DrawAspect="Content" ObjectID="_1711351814" r:id="rId159"/>
        </w:object>
      </w:r>
      <w:r w:rsidRPr="00C37E71">
        <w:rPr>
          <w:sz w:val="24"/>
          <w:szCs w:val="24"/>
          <w:lang w:eastAsia="ar-SA"/>
        </w:rPr>
        <w:t xml:space="preserve">;  в) </w:t>
      </w:r>
      <w:r w:rsidRPr="00C37E71">
        <w:rPr>
          <w:position w:val="-6"/>
          <w:sz w:val="24"/>
          <w:szCs w:val="24"/>
          <w:lang w:eastAsia="ar-SA"/>
        </w:rPr>
        <w:object w:dxaOrig="880" w:dyaOrig="380">
          <v:shape id="_x0000_i1103" type="#_x0000_t75" style="width:43.85pt;height:18.8pt" o:ole="" filled="t">
            <v:fill color2="black" type="frame"/>
            <v:imagedata r:id="rId160" o:title=""/>
          </v:shape>
          <o:OLEObject Type="Embed" ProgID="Equation.3" ShapeID="_x0000_i1103" DrawAspect="Content" ObjectID="_1711351815" r:id="rId161"/>
        </w:object>
      </w:r>
      <w:r w:rsidRPr="00C37E71">
        <w:rPr>
          <w:sz w:val="24"/>
          <w:szCs w:val="24"/>
          <w:lang w:eastAsia="ar-SA"/>
        </w:rPr>
        <w:t>;</w:t>
      </w:r>
    </w:p>
    <w:p w:rsidR="006B15E6" w:rsidRPr="00C37E71" w:rsidRDefault="006B15E6" w:rsidP="006B15E6">
      <w:pPr>
        <w:suppressAutoHyphens/>
        <w:jc w:val="both"/>
        <w:rPr>
          <w:sz w:val="24"/>
          <w:szCs w:val="24"/>
          <w:lang w:eastAsia="ar-SA"/>
        </w:rPr>
      </w:pPr>
      <w:r w:rsidRPr="00C37E71">
        <w:rPr>
          <w:sz w:val="24"/>
          <w:szCs w:val="24"/>
          <w:lang w:eastAsia="ar-SA"/>
        </w:rPr>
        <w:t>г</w:t>
      </w:r>
      <w:proofErr w:type="gramStart"/>
      <w:r w:rsidRPr="00C37E71">
        <w:rPr>
          <w:sz w:val="24"/>
          <w:szCs w:val="24"/>
          <w:lang w:eastAsia="ar-SA"/>
        </w:rPr>
        <w:t>1</w:t>
      </w:r>
      <w:proofErr w:type="gramEnd"/>
      <w:r w:rsidRPr="00C37E71">
        <w:rPr>
          <w:sz w:val="24"/>
          <w:szCs w:val="24"/>
          <w:lang w:eastAsia="ar-SA"/>
        </w:rPr>
        <w:t xml:space="preserve">) </w:t>
      </w:r>
      <w:r w:rsidRPr="00C37E71">
        <w:rPr>
          <w:position w:val="-28"/>
          <w:sz w:val="24"/>
          <w:szCs w:val="24"/>
          <w:lang w:eastAsia="ar-SA"/>
        </w:rPr>
        <w:object w:dxaOrig="1560" w:dyaOrig="760">
          <v:shape id="_x0000_i1104" type="#_x0000_t75" style="width:78.25pt;height:38.2pt" o:ole="" filled="t">
            <v:fill color2="black" type="frame"/>
            <v:imagedata r:id="rId162" o:title=""/>
          </v:shape>
          <o:OLEObject Type="Embed" ProgID="Equation.3" ShapeID="_x0000_i1104" DrawAspect="Content" ObjectID="_1711351816" r:id="rId163"/>
        </w:object>
      </w:r>
      <w:r w:rsidRPr="00C37E71">
        <w:rPr>
          <w:sz w:val="24"/>
          <w:szCs w:val="24"/>
          <w:lang w:eastAsia="ar-SA"/>
        </w:rPr>
        <w:t xml:space="preserve">; г2) </w:t>
      </w:r>
      <w:r w:rsidRPr="00C37E71">
        <w:rPr>
          <w:position w:val="-12"/>
          <w:sz w:val="24"/>
          <w:szCs w:val="24"/>
          <w:lang w:eastAsia="ar-SA"/>
        </w:rPr>
        <w:object w:dxaOrig="740" w:dyaOrig="360">
          <v:shape id="_x0000_i1105" type="#_x0000_t75" style="width:36.95pt;height:18.15pt" o:ole="" filled="t">
            <v:fill color2="black" type="frame"/>
            <v:imagedata r:id="rId164" o:title=""/>
          </v:shape>
          <o:OLEObject Type="Embed" ProgID="Equation.3" ShapeID="_x0000_i1105" DrawAspect="Content" ObjectID="_1711351817" r:id="rId165"/>
        </w:object>
      </w:r>
      <w:r w:rsidRPr="00C37E71">
        <w:rPr>
          <w:sz w:val="24"/>
          <w:szCs w:val="24"/>
          <w:lang w:eastAsia="ar-SA"/>
        </w:rPr>
        <w:t>.</w:t>
      </w:r>
    </w:p>
    <w:p w:rsidR="006B15E6" w:rsidRPr="00C37E71" w:rsidRDefault="004E2E97" w:rsidP="006B15E6">
      <w:pPr>
        <w:suppressAutoHyphens/>
        <w:jc w:val="both"/>
        <w:rPr>
          <w:sz w:val="24"/>
          <w:szCs w:val="24"/>
          <w:lang w:eastAsia="ar-SA"/>
        </w:rPr>
      </w:pPr>
      <w:r>
        <w:rPr>
          <w:sz w:val="24"/>
          <w:szCs w:val="24"/>
          <w:lang w:eastAsia="ar-SA"/>
        </w:rPr>
        <w:t>6</w:t>
      </w:r>
      <w:proofErr w:type="gramStart"/>
      <w:r w:rsidR="006B15E6" w:rsidRPr="00C37E71">
        <w:rPr>
          <w:sz w:val="24"/>
          <w:szCs w:val="24"/>
          <w:lang w:eastAsia="ar-SA"/>
        </w:rPr>
        <w:t xml:space="preserve"> К</w:t>
      </w:r>
      <w:proofErr w:type="gramEnd"/>
      <w:r w:rsidR="006B15E6" w:rsidRPr="00C37E71">
        <w:rPr>
          <w:sz w:val="24"/>
          <w:szCs w:val="24"/>
          <w:lang w:eastAsia="ar-SA"/>
        </w:rPr>
        <w:t>акая линия изображается системой уравнений:</w:t>
      </w:r>
    </w:p>
    <w:p w:rsidR="006B15E6" w:rsidRDefault="006B15E6" w:rsidP="006B15E6">
      <w:pPr>
        <w:suppressAutoHyphens/>
        <w:jc w:val="both"/>
        <w:rPr>
          <w:sz w:val="24"/>
          <w:szCs w:val="24"/>
          <w:lang w:eastAsia="ar-SA"/>
        </w:rPr>
      </w:pPr>
      <w:r w:rsidRPr="00C37E71">
        <w:rPr>
          <w:sz w:val="24"/>
          <w:szCs w:val="24"/>
          <w:lang w:eastAsia="ar-SA"/>
        </w:rPr>
        <w:t xml:space="preserve">а) </w:t>
      </w:r>
      <w:r w:rsidRPr="00C37E71">
        <w:rPr>
          <w:position w:val="-38"/>
          <w:sz w:val="24"/>
          <w:szCs w:val="24"/>
          <w:lang w:eastAsia="ar-SA"/>
        </w:rPr>
        <w:object w:dxaOrig="2760" w:dyaOrig="900">
          <v:shape id="_x0000_i1106" type="#_x0000_t75" style="width:137.75pt;height:45.1pt" o:ole="" filled="t">
            <v:fill color2="black" type="frame"/>
            <v:imagedata r:id="rId166" o:title=""/>
          </v:shape>
          <o:OLEObject Type="Embed" ProgID="Equation.3" ShapeID="_x0000_i1106" DrawAspect="Content" ObjectID="_1711351818" r:id="rId167"/>
        </w:object>
      </w:r>
      <w:r w:rsidRPr="00C37E71">
        <w:rPr>
          <w:sz w:val="24"/>
          <w:szCs w:val="24"/>
          <w:lang w:eastAsia="ar-SA"/>
        </w:rPr>
        <w:t xml:space="preserve">; б) </w:t>
      </w:r>
      <w:r w:rsidRPr="00C37E71">
        <w:rPr>
          <w:position w:val="-54"/>
          <w:sz w:val="24"/>
          <w:szCs w:val="24"/>
          <w:lang w:eastAsia="ar-SA"/>
        </w:rPr>
        <w:object w:dxaOrig="1520" w:dyaOrig="1219">
          <v:shape id="_x0000_i1107" type="#_x0000_t75" style="width:75.75pt;height:60.75pt" o:ole="" filled="t">
            <v:fill color2="black" type="frame"/>
            <v:imagedata r:id="rId168" o:title=""/>
          </v:shape>
          <o:OLEObject Type="Embed" ProgID="Equation.3" ShapeID="_x0000_i1107" DrawAspect="Content" ObjectID="_1711351819" r:id="rId169"/>
        </w:object>
      </w:r>
      <w:r w:rsidRPr="00C37E71">
        <w:rPr>
          <w:sz w:val="24"/>
          <w:szCs w:val="24"/>
          <w:lang w:eastAsia="ar-SA"/>
        </w:rPr>
        <w:t xml:space="preserve">; в) </w:t>
      </w:r>
      <w:r w:rsidRPr="00C37E71">
        <w:rPr>
          <w:position w:val="-38"/>
          <w:sz w:val="24"/>
          <w:szCs w:val="24"/>
          <w:lang w:eastAsia="ar-SA"/>
        </w:rPr>
        <w:object w:dxaOrig="920" w:dyaOrig="900">
          <v:shape id="_x0000_i1108" type="#_x0000_t75" style="width:45.7pt;height:45.1pt" o:ole="" filled="t">
            <v:fill color2="black" type="frame"/>
            <v:imagedata r:id="rId170" o:title=""/>
          </v:shape>
          <o:OLEObject Type="Embed" ProgID="Equation.3" ShapeID="_x0000_i1108" DrawAspect="Content" ObjectID="_1711351820" r:id="rId171"/>
        </w:object>
      </w:r>
      <w:r w:rsidRPr="00C37E71">
        <w:rPr>
          <w:sz w:val="24"/>
          <w:szCs w:val="24"/>
          <w:lang w:eastAsia="ar-SA"/>
        </w:rPr>
        <w:t>.</w:t>
      </w:r>
    </w:p>
    <w:p w:rsidR="006B15E6" w:rsidRPr="00C37E71" w:rsidRDefault="004E2E97" w:rsidP="006B15E6">
      <w:pPr>
        <w:suppressAutoHyphens/>
        <w:jc w:val="both"/>
        <w:rPr>
          <w:sz w:val="24"/>
          <w:szCs w:val="24"/>
          <w:lang w:eastAsia="ar-SA"/>
        </w:rPr>
      </w:pPr>
      <w:r>
        <w:rPr>
          <w:sz w:val="24"/>
          <w:szCs w:val="24"/>
          <w:lang w:eastAsia="ar-SA"/>
        </w:rPr>
        <w:t>7</w:t>
      </w:r>
      <w:proofErr w:type="gramStart"/>
      <w:r w:rsidR="006B15E6" w:rsidRPr="00C37E71">
        <w:rPr>
          <w:sz w:val="24"/>
          <w:szCs w:val="24"/>
          <w:lang w:eastAsia="ar-SA"/>
        </w:rPr>
        <w:t xml:space="preserve"> С</w:t>
      </w:r>
      <w:proofErr w:type="gramEnd"/>
      <w:r w:rsidR="006B15E6" w:rsidRPr="00C37E71">
        <w:rPr>
          <w:sz w:val="24"/>
          <w:szCs w:val="24"/>
          <w:lang w:eastAsia="ar-SA"/>
        </w:rPr>
        <w:t>оставить уравнение поверхности вращения:</w:t>
      </w:r>
    </w:p>
    <w:p w:rsidR="006B15E6" w:rsidRPr="00C37E71" w:rsidRDefault="006B15E6" w:rsidP="006B15E6">
      <w:pPr>
        <w:suppressAutoHyphens/>
        <w:jc w:val="both"/>
        <w:rPr>
          <w:sz w:val="24"/>
          <w:szCs w:val="24"/>
          <w:lang w:eastAsia="ar-SA"/>
        </w:rPr>
      </w:pPr>
      <w:r w:rsidRPr="00C37E71">
        <w:rPr>
          <w:sz w:val="24"/>
          <w:szCs w:val="24"/>
          <w:lang w:eastAsia="ar-SA"/>
        </w:rPr>
        <w:t xml:space="preserve">а) </w:t>
      </w:r>
      <w:r w:rsidRPr="00C37E71">
        <w:rPr>
          <w:position w:val="-54"/>
          <w:sz w:val="24"/>
          <w:szCs w:val="24"/>
          <w:lang w:eastAsia="ar-SA"/>
        </w:rPr>
        <w:object w:dxaOrig="1500" w:dyaOrig="1219">
          <v:shape id="_x0000_i1109" type="#_x0000_t75" style="width:75.15pt;height:60.75pt" o:ole="" filled="t">
            <v:fill color2="black" type="frame"/>
            <v:imagedata r:id="rId172" o:title=""/>
          </v:shape>
          <o:OLEObject Type="Embed" ProgID="Equation.3" ShapeID="_x0000_i1109" DrawAspect="Content" ObjectID="_1711351821" r:id="rId173"/>
        </w:object>
      </w:r>
      <w:r w:rsidRPr="00C37E71">
        <w:rPr>
          <w:sz w:val="24"/>
          <w:szCs w:val="24"/>
          <w:lang w:eastAsia="ar-SA"/>
        </w:rPr>
        <w:t xml:space="preserve"> вокруг оси </w:t>
      </w:r>
      <w:r w:rsidRPr="00C37E71">
        <w:rPr>
          <w:position w:val="-12"/>
          <w:sz w:val="24"/>
          <w:szCs w:val="24"/>
          <w:lang w:eastAsia="ar-SA"/>
        </w:rPr>
        <w:object w:dxaOrig="580" w:dyaOrig="360">
          <v:shape id="_x0000_i1110" type="#_x0000_t75" style="width:28.8pt;height:18.15pt" o:ole="" filled="t">
            <v:fill color2="black" type="frame"/>
            <v:imagedata r:id="rId174" o:title=""/>
          </v:shape>
          <o:OLEObject Type="Embed" ProgID="Equation.3" ShapeID="_x0000_i1110" DrawAspect="Content" ObjectID="_1711351822" r:id="rId175"/>
        </w:object>
      </w:r>
      <w:r w:rsidRPr="00C37E71">
        <w:rPr>
          <w:sz w:val="24"/>
          <w:szCs w:val="24"/>
          <w:lang w:eastAsia="ar-SA"/>
        </w:rPr>
        <w:t xml:space="preserve">;    б) </w:t>
      </w:r>
      <w:r w:rsidRPr="00C37E71">
        <w:rPr>
          <w:position w:val="-54"/>
          <w:sz w:val="24"/>
          <w:szCs w:val="24"/>
          <w:lang w:eastAsia="ar-SA"/>
        </w:rPr>
        <w:object w:dxaOrig="1480" w:dyaOrig="1219">
          <v:shape id="_x0000_i1111" type="#_x0000_t75" style="width:73.9pt;height:60.75pt" o:ole="" filled="t">
            <v:fill color2="black" type="frame"/>
            <v:imagedata r:id="rId176" o:title=""/>
          </v:shape>
          <o:OLEObject Type="Embed" ProgID="Equation.3" ShapeID="_x0000_i1111" DrawAspect="Content" ObjectID="_1711351823" r:id="rId177"/>
        </w:object>
      </w:r>
      <w:r w:rsidRPr="00C37E71">
        <w:rPr>
          <w:sz w:val="24"/>
          <w:szCs w:val="24"/>
          <w:lang w:eastAsia="ar-SA"/>
        </w:rPr>
        <w:t xml:space="preserve"> вокруг оси </w:t>
      </w:r>
      <w:r w:rsidRPr="00C37E71">
        <w:rPr>
          <w:position w:val="-12"/>
          <w:sz w:val="24"/>
          <w:szCs w:val="24"/>
          <w:lang w:eastAsia="ar-SA"/>
        </w:rPr>
        <w:object w:dxaOrig="580" w:dyaOrig="360">
          <v:shape id="_x0000_i1112" type="#_x0000_t75" style="width:28.8pt;height:18.15pt" o:ole="" filled="t">
            <v:fill color2="black" type="frame"/>
            <v:imagedata r:id="rId178" o:title=""/>
          </v:shape>
          <o:OLEObject Type="Embed" ProgID="Equation.3" ShapeID="_x0000_i1112" DrawAspect="Content" ObjectID="_1711351824" r:id="rId179"/>
        </w:object>
      </w:r>
      <w:r w:rsidRPr="00C37E71">
        <w:rPr>
          <w:sz w:val="24"/>
          <w:szCs w:val="24"/>
          <w:lang w:eastAsia="ar-SA"/>
        </w:rPr>
        <w:t>;</w:t>
      </w:r>
    </w:p>
    <w:p w:rsidR="002D1210" w:rsidRPr="00A840A2" w:rsidRDefault="002D1210" w:rsidP="002D1210">
      <w:pPr>
        <w:jc w:val="center"/>
        <w:outlineLvl w:val="0"/>
        <w:rPr>
          <w:b/>
          <w:sz w:val="28"/>
          <w:lang w:eastAsia="ru-RU"/>
        </w:rPr>
      </w:pPr>
    </w:p>
    <w:p w:rsidR="002D1210" w:rsidRPr="00A840A2" w:rsidRDefault="002D1210" w:rsidP="002D1210">
      <w:pPr>
        <w:jc w:val="center"/>
        <w:outlineLvl w:val="0"/>
        <w:rPr>
          <w:b/>
          <w:noProof/>
          <w:sz w:val="24"/>
          <w:szCs w:val="24"/>
          <w:lang w:eastAsia="ru-RU"/>
        </w:rPr>
      </w:pPr>
      <w:r w:rsidRPr="00A840A2">
        <w:rPr>
          <w:b/>
          <w:sz w:val="28"/>
          <w:lang w:eastAsia="ru-RU"/>
        </w:rPr>
        <w:t>3 Методические указания по самостоятельной работе</w:t>
      </w:r>
    </w:p>
    <w:p w:rsidR="002D1210" w:rsidRPr="00A840A2" w:rsidRDefault="002D1210" w:rsidP="002D1210">
      <w:pPr>
        <w:jc w:val="center"/>
        <w:rPr>
          <w:b/>
          <w:i/>
          <w:noProof/>
          <w:sz w:val="24"/>
          <w:szCs w:val="24"/>
          <w:lang w:eastAsia="ru-RU"/>
        </w:rPr>
      </w:pPr>
    </w:p>
    <w:p w:rsidR="002D1210" w:rsidRPr="00A840A2" w:rsidRDefault="002D1210" w:rsidP="002D1210">
      <w:pPr>
        <w:suppressAutoHyphens/>
        <w:ind w:firstLine="708"/>
        <w:jc w:val="both"/>
        <w:rPr>
          <w:noProof/>
          <w:sz w:val="24"/>
          <w:szCs w:val="24"/>
          <w:lang w:eastAsia="ru-RU"/>
        </w:rPr>
      </w:pPr>
      <w:r w:rsidRPr="00A840A2">
        <w:rPr>
          <w:rFonts w:eastAsia="Calibri"/>
          <w:noProof/>
          <w:sz w:val="24"/>
          <w:szCs w:val="24"/>
        </w:rPr>
        <w:t xml:space="preserve">Самостоятельная работа студентов включает в себя: </w:t>
      </w:r>
      <w:r w:rsidRPr="00A840A2">
        <w:rPr>
          <w:rFonts w:eastAsia="Calibri"/>
          <w:sz w:val="24"/>
          <w:szCs w:val="22"/>
        </w:rPr>
        <w:t>выполнение</w:t>
      </w:r>
      <w:r>
        <w:rPr>
          <w:rFonts w:eastAsia="Calibri"/>
          <w:sz w:val="24"/>
          <w:szCs w:val="22"/>
        </w:rPr>
        <w:t xml:space="preserve"> контрольной работы</w:t>
      </w:r>
      <w:r w:rsidRPr="00A840A2">
        <w:rPr>
          <w:rFonts w:eastAsia="Calibri"/>
          <w:sz w:val="24"/>
          <w:szCs w:val="22"/>
        </w:rPr>
        <w:t>; самоподготовку (проработка и повторение лекционного материала и материала учебников и учебных пособий;</w:t>
      </w:r>
      <w:r>
        <w:rPr>
          <w:rFonts w:eastAsia="Calibri"/>
          <w:sz w:val="24"/>
          <w:szCs w:val="22"/>
        </w:rPr>
        <w:t xml:space="preserve"> </w:t>
      </w:r>
      <w:r w:rsidRPr="00A840A2">
        <w:rPr>
          <w:rFonts w:eastAsia="Calibri"/>
          <w:sz w:val="24"/>
          <w:szCs w:val="22"/>
        </w:rPr>
        <w:t>подготовка к практическим занятиям</w:t>
      </w:r>
      <w:r w:rsidRPr="00A840A2">
        <w:rPr>
          <w:rFonts w:eastAsia="Calibri"/>
          <w:sz w:val="22"/>
          <w:szCs w:val="22"/>
        </w:rPr>
        <w:t xml:space="preserve">, </w:t>
      </w:r>
      <w:r w:rsidR="00E749AE">
        <w:rPr>
          <w:rFonts w:eastAsia="Calibri"/>
          <w:sz w:val="22"/>
          <w:szCs w:val="22"/>
        </w:rPr>
        <w:t>зачету</w:t>
      </w:r>
      <w:r w:rsidRPr="00A840A2">
        <w:rPr>
          <w:rFonts w:eastAsia="Calibri"/>
          <w:sz w:val="22"/>
          <w:szCs w:val="22"/>
        </w:rPr>
        <w:t>)</w:t>
      </w:r>
      <w:r w:rsidR="00E749AE">
        <w:rPr>
          <w:rFonts w:eastAsia="Calibri"/>
          <w:sz w:val="22"/>
          <w:szCs w:val="22"/>
        </w:rPr>
        <w:t>.</w:t>
      </w:r>
    </w:p>
    <w:p w:rsidR="002D1210" w:rsidRPr="00A840A2" w:rsidRDefault="002D1210" w:rsidP="002D1210">
      <w:pPr>
        <w:ind w:firstLine="708"/>
        <w:jc w:val="both"/>
        <w:rPr>
          <w:noProof/>
          <w:sz w:val="24"/>
          <w:szCs w:val="24"/>
          <w:lang w:eastAsia="ru-RU"/>
        </w:rPr>
      </w:pPr>
      <w:r w:rsidRPr="00A840A2">
        <w:rPr>
          <w:noProof/>
          <w:sz w:val="24"/>
          <w:szCs w:val="24"/>
          <w:lang w:eastAsia="ru-RU"/>
        </w:rPr>
        <w:t xml:space="preserve">Читая учебник или учебное пособие,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термины, понятия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прочитайте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w:t>
      </w:r>
      <w:r w:rsidRPr="00A840A2">
        <w:rPr>
          <w:noProof/>
          <w:sz w:val="24"/>
          <w:szCs w:val="24"/>
          <w:lang w:eastAsia="ru-RU"/>
        </w:rPr>
        <w:lastRenderedPageBreak/>
        <w:t>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2D1210" w:rsidRPr="00A840A2" w:rsidRDefault="002D1210" w:rsidP="002D1210">
      <w:pPr>
        <w:jc w:val="both"/>
        <w:rPr>
          <w:noProof/>
          <w:sz w:val="24"/>
          <w:szCs w:val="24"/>
          <w:lang w:eastAsia="ru-RU"/>
        </w:rPr>
      </w:pPr>
      <w:r w:rsidRPr="00A840A2">
        <w:rPr>
          <w:sz w:val="24"/>
          <w:szCs w:val="24"/>
          <w:lang w:eastAsia="ru-RU"/>
        </w:rPr>
        <w:t xml:space="preserve">Главное правило при выборе вами учебника - доступность его языка для вас. </w:t>
      </w:r>
      <w:r w:rsidRPr="00A840A2">
        <w:rPr>
          <w:color w:val="000000"/>
          <w:sz w:val="24"/>
          <w:szCs w:val="24"/>
          <w:lang w:eastAsia="ru-RU"/>
        </w:rPr>
        <w:t>Поэтому</w:t>
      </w:r>
      <w:r w:rsidRPr="00A840A2">
        <w:rPr>
          <w:noProof/>
          <w:color w:val="000000"/>
          <w:sz w:val="24"/>
          <w:szCs w:val="24"/>
          <w:lang w:eastAsia="ru-RU"/>
        </w:rPr>
        <w:t xml:space="preserve"> у вас может быть в работе несколько учебников.</w:t>
      </w:r>
      <w:r w:rsidRPr="00A840A2">
        <w:rPr>
          <w:noProof/>
          <w:color w:val="FF0000"/>
          <w:sz w:val="24"/>
          <w:szCs w:val="24"/>
          <w:lang w:eastAsia="ru-RU"/>
        </w:rPr>
        <w:t xml:space="preserve"> </w:t>
      </w:r>
      <w:r w:rsidRPr="00A840A2">
        <w:rPr>
          <w:noProof/>
          <w:sz w:val="24"/>
          <w:szCs w:val="24"/>
          <w:lang w:eastAsia="ru-RU"/>
        </w:rPr>
        <w:t xml:space="preserve">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 (режим доступа через личный кабинет обучающегося  </w:t>
      </w:r>
      <w:hyperlink r:id="rId180" w:history="1">
        <w:r w:rsidRPr="00A840A2">
          <w:rPr>
            <w:noProof/>
            <w:color w:val="0000FF"/>
            <w:sz w:val="24"/>
            <w:szCs w:val="24"/>
            <w:u w:val="single"/>
            <w:lang w:eastAsia="ru-RU"/>
          </w:rPr>
          <w:t>https://osu.ru/iss/lks/</w:t>
        </w:r>
      </w:hyperlink>
      <w:r w:rsidRPr="00A840A2">
        <w:rPr>
          <w:noProof/>
          <w:sz w:val="24"/>
          <w:szCs w:val="24"/>
          <w:lang w:eastAsia="ru-RU"/>
        </w:rPr>
        <w:t xml:space="preserve">). </w:t>
      </w:r>
    </w:p>
    <w:p w:rsidR="002D1210" w:rsidRPr="00A840A2" w:rsidRDefault="002D1210" w:rsidP="002D1210">
      <w:pPr>
        <w:ind w:firstLine="708"/>
        <w:jc w:val="both"/>
        <w:rPr>
          <w:noProof/>
          <w:color w:val="000000"/>
          <w:sz w:val="24"/>
          <w:szCs w:val="24"/>
          <w:lang w:eastAsia="ru-RU"/>
        </w:rPr>
      </w:pPr>
      <w:r w:rsidRPr="00A840A2">
        <w:rPr>
          <w:noProof/>
          <w:color w:val="000000"/>
          <w:sz w:val="24"/>
          <w:szCs w:val="24"/>
          <w:lang w:eastAsia="ru-RU"/>
        </w:rPr>
        <w:t xml:space="preserve">Изучение </w:t>
      </w:r>
      <w:r w:rsidR="00A47514">
        <w:rPr>
          <w:noProof/>
          <w:color w:val="000000"/>
          <w:sz w:val="24"/>
          <w:szCs w:val="24"/>
          <w:lang w:eastAsia="ru-RU"/>
        </w:rPr>
        <w:t>линейной алгебры</w:t>
      </w:r>
      <w:r w:rsidRPr="00A840A2">
        <w:rPr>
          <w:noProof/>
          <w:color w:val="000000"/>
          <w:sz w:val="24"/>
          <w:szCs w:val="24"/>
          <w:lang w:eastAsia="ru-RU"/>
        </w:rPr>
        <w:t xml:space="preserve"> в вузе опирается на школьный курс. </w:t>
      </w:r>
      <w:proofErr w:type="gramStart"/>
      <w:r w:rsidRPr="00A840A2">
        <w:rPr>
          <w:noProof/>
          <w:color w:val="000000"/>
          <w:sz w:val="24"/>
          <w:szCs w:val="24"/>
          <w:lang w:eastAsia="ru-RU"/>
        </w:rPr>
        <w:t>Поэтому целесообразно самостоятельно по школьным справочникам повторить следующие темы: геометрические векторы на плоскости и в пространстве (определение вектора, координат вектора, виды векторов, линейные операции над векторами в геометрической и координатной формах, коллинеарность и компланарность векторов, скалярное произведение векторов, линейная зависимость и независимость векторов</w:t>
      </w:r>
      <w:r>
        <w:rPr>
          <w:noProof/>
          <w:color w:val="000000"/>
          <w:sz w:val="24"/>
          <w:szCs w:val="24"/>
          <w:lang w:eastAsia="ru-RU"/>
        </w:rPr>
        <w:t>)</w:t>
      </w:r>
      <w:r w:rsidR="006B15E6">
        <w:rPr>
          <w:noProof/>
          <w:color w:val="000000"/>
          <w:sz w:val="24"/>
          <w:szCs w:val="24"/>
          <w:lang w:eastAsia="ru-RU"/>
        </w:rPr>
        <w:t>, уравнения прямой, плоскости, окружности</w:t>
      </w:r>
      <w:r w:rsidRPr="00A840A2">
        <w:rPr>
          <w:noProof/>
          <w:color w:val="000000"/>
          <w:sz w:val="24"/>
          <w:szCs w:val="24"/>
          <w:lang w:eastAsia="ru-RU"/>
        </w:rPr>
        <w:t>.</w:t>
      </w:r>
      <w:proofErr w:type="gramEnd"/>
    </w:p>
    <w:p w:rsidR="002D1210" w:rsidRPr="00A840A2" w:rsidRDefault="002D1210" w:rsidP="002D1210">
      <w:pPr>
        <w:jc w:val="both"/>
        <w:rPr>
          <w:noProof/>
          <w:sz w:val="24"/>
          <w:szCs w:val="24"/>
          <w:lang w:eastAsia="ru-RU"/>
        </w:rPr>
      </w:pPr>
    </w:p>
    <w:p w:rsidR="002D1210" w:rsidRPr="00A840A2" w:rsidRDefault="002D1210" w:rsidP="002D1210">
      <w:pPr>
        <w:jc w:val="center"/>
        <w:rPr>
          <w:noProof/>
          <w:sz w:val="24"/>
          <w:szCs w:val="24"/>
          <w:lang w:eastAsia="ru-RU"/>
        </w:rPr>
      </w:pPr>
      <w:r w:rsidRPr="00A840A2">
        <w:rPr>
          <w:b/>
          <w:color w:val="000000"/>
          <w:spacing w:val="7"/>
          <w:sz w:val="28"/>
          <w:szCs w:val="28"/>
          <w:lang w:eastAsia="ru-RU"/>
        </w:rPr>
        <w:t xml:space="preserve">3.1 Методические указания по выполнению </w:t>
      </w:r>
      <w:r>
        <w:rPr>
          <w:b/>
          <w:color w:val="000000"/>
          <w:spacing w:val="7"/>
          <w:sz w:val="28"/>
          <w:szCs w:val="28"/>
          <w:lang w:eastAsia="ru-RU"/>
        </w:rPr>
        <w:t xml:space="preserve">контрольной работы </w:t>
      </w:r>
    </w:p>
    <w:p w:rsidR="002D1210" w:rsidRPr="00A840A2" w:rsidRDefault="002D1210" w:rsidP="002D1210">
      <w:pPr>
        <w:jc w:val="both"/>
        <w:rPr>
          <w:noProof/>
          <w:sz w:val="24"/>
          <w:szCs w:val="24"/>
          <w:lang w:eastAsia="ru-RU"/>
        </w:rPr>
      </w:pPr>
    </w:p>
    <w:p w:rsidR="002D1210" w:rsidRPr="00A840A2" w:rsidRDefault="002D1210" w:rsidP="002D1210">
      <w:pPr>
        <w:ind w:firstLine="708"/>
        <w:jc w:val="both"/>
        <w:rPr>
          <w:noProof/>
          <w:sz w:val="24"/>
          <w:szCs w:val="24"/>
          <w:lang w:eastAsia="ru-RU"/>
        </w:rPr>
      </w:pPr>
      <w:r>
        <w:rPr>
          <w:noProof/>
          <w:sz w:val="24"/>
          <w:szCs w:val="24"/>
          <w:lang w:eastAsia="ru-RU"/>
        </w:rPr>
        <w:t xml:space="preserve">Рабочей программой по дисциплине предусмотрено выполнение контрольной работы. </w:t>
      </w:r>
      <w:r w:rsidRPr="00A840A2">
        <w:rPr>
          <w:noProof/>
          <w:sz w:val="24"/>
          <w:szCs w:val="24"/>
          <w:lang w:eastAsia="ru-RU"/>
        </w:rPr>
        <w:t xml:space="preserve">Задания выдаются преподавателем на практическом занятии. </w:t>
      </w:r>
    </w:p>
    <w:p w:rsidR="002D1210" w:rsidRPr="00A840A2" w:rsidRDefault="002D1210" w:rsidP="002D1210">
      <w:pPr>
        <w:ind w:firstLine="708"/>
        <w:jc w:val="both"/>
        <w:rPr>
          <w:noProof/>
          <w:sz w:val="24"/>
          <w:szCs w:val="24"/>
          <w:lang w:eastAsia="ru-RU"/>
        </w:rPr>
      </w:pPr>
      <w:r w:rsidRPr="00A840A2">
        <w:rPr>
          <w:noProof/>
          <w:sz w:val="24"/>
          <w:szCs w:val="24"/>
          <w:lang w:eastAsia="ru-RU"/>
        </w:rPr>
        <w:t xml:space="preserve">Индивидуальные задания для выполнения данного вида работ представлены в </w:t>
      </w:r>
      <w:r w:rsidRPr="00A840A2">
        <w:rPr>
          <w:sz w:val="24"/>
          <w:szCs w:val="24"/>
          <w:lang w:eastAsia="ru-RU"/>
        </w:rPr>
        <w:t>Фонде оценочных сре</w:t>
      </w:r>
      <w:proofErr w:type="gramStart"/>
      <w:r w:rsidRPr="00A840A2">
        <w:rPr>
          <w:sz w:val="24"/>
          <w:szCs w:val="24"/>
          <w:lang w:eastAsia="ru-RU"/>
        </w:rPr>
        <w:t>дств дл</w:t>
      </w:r>
      <w:proofErr w:type="gramEnd"/>
      <w:r w:rsidRPr="00A840A2">
        <w:rPr>
          <w:sz w:val="24"/>
          <w:szCs w:val="24"/>
          <w:lang w:eastAsia="ru-RU"/>
        </w:rPr>
        <w:t>я проведения промежуточной аттестации обучающихся по дисциплине</w:t>
      </w:r>
      <w:r w:rsidRPr="00A840A2">
        <w:rPr>
          <w:noProof/>
          <w:sz w:val="24"/>
          <w:szCs w:val="24"/>
          <w:lang w:eastAsia="ru-RU"/>
        </w:rPr>
        <w:t xml:space="preserve"> (ФОС), который доступен через личный кабинет обучающегося на сайте университета, режим доступа </w:t>
      </w:r>
      <w:hyperlink r:id="rId181" w:history="1">
        <w:r w:rsidRPr="00A840A2">
          <w:rPr>
            <w:noProof/>
            <w:color w:val="0000FF"/>
            <w:sz w:val="24"/>
            <w:szCs w:val="24"/>
            <w:u w:val="single"/>
            <w:lang w:eastAsia="ru-RU"/>
          </w:rPr>
          <w:t>https://osu.ru/iss/lks/</w:t>
        </w:r>
      </w:hyperlink>
      <w:r w:rsidRPr="00A840A2">
        <w:rPr>
          <w:noProof/>
          <w:sz w:val="24"/>
          <w:szCs w:val="24"/>
          <w:lang w:eastAsia="ru-RU"/>
        </w:rPr>
        <w:t xml:space="preserve">. </w:t>
      </w:r>
      <w:bookmarkStart w:id="0" w:name="_GoBack"/>
      <w:bookmarkEnd w:id="0"/>
    </w:p>
    <w:p w:rsidR="00473D14" w:rsidRPr="00473D14" w:rsidRDefault="00473D14" w:rsidP="00473D14">
      <w:pPr>
        <w:ind w:firstLine="708"/>
        <w:jc w:val="both"/>
        <w:rPr>
          <w:sz w:val="24"/>
          <w:szCs w:val="24"/>
        </w:rPr>
      </w:pPr>
      <w:r w:rsidRPr="00473D14">
        <w:rPr>
          <w:sz w:val="24"/>
          <w:szCs w:val="24"/>
        </w:rPr>
        <w:t>Примеры решения задач можно посмотреть в следующем источнике:</w:t>
      </w:r>
    </w:p>
    <w:p w:rsidR="00473D14" w:rsidRPr="00473D14" w:rsidRDefault="00473D14" w:rsidP="00473D14">
      <w:pPr>
        <w:keepNext/>
        <w:shd w:val="clear" w:color="auto" w:fill="FFFFFF"/>
        <w:suppressAutoHyphens/>
        <w:ind w:firstLine="284"/>
        <w:jc w:val="both"/>
        <w:outlineLvl w:val="1"/>
        <w:rPr>
          <w:rFonts w:eastAsia="Calibri"/>
          <w:b/>
          <w:sz w:val="24"/>
          <w:szCs w:val="24"/>
        </w:rPr>
      </w:pPr>
      <w:r w:rsidRPr="00473D14">
        <w:rPr>
          <w:rFonts w:eastAsia="Calibri"/>
          <w:color w:val="000000"/>
          <w:sz w:val="24"/>
          <w:szCs w:val="24"/>
          <w:shd w:val="clear" w:color="auto" w:fill="FFFFFF"/>
        </w:rPr>
        <w:t xml:space="preserve">Казакова, О. Н. Алгебра, геометрия и начала анализа [Электронный ресурс] : практикум для обучающихся по образовательным программам высшего образования по направлениям подготовки 15.03.02 Технологические машины и оборудование, 18.03.01 Химическая технология, 18.03.02 </w:t>
      </w:r>
      <w:proofErr w:type="spellStart"/>
      <w:r w:rsidRPr="00473D14">
        <w:rPr>
          <w:rFonts w:eastAsia="Calibri"/>
          <w:color w:val="000000"/>
          <w:sz w:val="24"/>
          <w:szCs w:val="24"/>
          <w:shd w:val="clear" w:color="auto" w:fill="FFFFFF"/>
        </w:rPr>
        <w:t>Энерг</w:t>
      </w:r>
      <w:proofErr w:type="gramStart"/>
      <w:r w:rsidRPr="00473D14">
        <w:rPr>
          <w:rFonts w:eastAsia="Calibri"/>
          <w:color w:val="000000"/>
          <w:sz w:val="24"/>
          <w:szCs w:val="24"/>
          <w:shd w:val="clear" w:color="auto" w:fill="FFFFFF"/>
        </w:rPr>
        <w:t>о</w:t>
      </w:r>
      <w:proofErr w:type="spellEnd"/>
      <w:r w:rsidRPr="00473D14">
        <w:rPr>
          <w:rFonts w:eastAsia="Calibri"/>
          <w:color w:val="000000"/>
          <w:sz w:val="24"/>
          <w:szCs w:val="24"/>
          <w:shd w:val="clear" w:color="auto" w:fill="FFFFFF"/>
        </w:rPr>
        <w:t>-</w:t>
      </w:r>
      <w:proofErr w:type="gramEnd"/>
      <w:r w:rsidRPr="00473D14">
        <w:rPr>
          <w:rFonts w:eastAsia="Calibri"/>
          <w:color w:val="000000"/>
          <w:sz w:val="24"/>
          <w:szCs w:val="24"/>
          <w:shd w:val="clear" w:color="auto" w:fill="FFFFFF"/>
        </w:rPr>
        <w:t xml:space="preserve"> и ресурсосберегающие процессы в химической технологии, нефтехимии и биотехнологии, 19.03.02 Продукты питания из растительного сырья, 19.03.03 Продукты питания животного происхождения, 19.03.04 Технология продукции и организация общественного питания, 35.03.08 Водные биоресурсы и </w:t>
      </w:r>
      <w:proofErr w:type="spellStart"/>
      <w:r w:rsidRPr="00473D14">
        <w:rPr>
          <w:rFonts w:eastAsia="Calibri"/>
          <w:color w:val="000000"/>
          <w:sz w:val="24"/>
          <w:szCs w:val="24"/>
          <w:shd w:val="clear" w:color="auto" w:fill="FFFFFF"/>
        </w:rPr>
        <w:t>аквакультура</w:t>
      </w:r>
      <w:proofErr w:type="spellEnd"/>
      <w:r w:rsidRPr="00473D14">
        <w:rPr>
          <w:rFonts w:eastAsia="Calibri"/>
          <w:color w:val="000000"/>
          <w:sz w:val="24"/>
          <w:szCs w:val="24"/>
          <w:shd w:val="clear" w:color="auto" w:fill="FFFFFF"/>
        </w:rPr>
        <w:t xml:space="preserve"> / О. Н. Казакова, Т. А. Фомина; </w:t>
      </w:r>
      <w:proofErr w:type="gramStart"/>
      <w:r w:rsidRPr="00473D14">
        <w:rPr>
          <w:rFonts w:eastAsia="Calibri"/>
          <w:color w:val="000000"/>
          <w:sz w:val="24"/>
          <w:szCs w:val="24"/>
          <w:shd w:val="clear" w:color="auto" w:fill="FFFFFF"/>
        </w:rPr>
        <w:t>М-во</w:t>
      </w:r>
      <w:proofErr w:type="gramEnd"/>
      <w:r w:rsidRPr="00473D14">
        <w:rPr>
          <w:rFonts w:eastAsia="Calibri"/>
          <w:color w:val="000000"/>
          <w:sz w:val="24"/>
          <w:szCs w:val="24"/>
          <w:shd w:val="clear" w:color="auto" w:fill="FFFFFF"/>
        </w:rPr>
        <w:t xml:space="preserve"> науки и </w:t>
      </w:r>
      <w:proofErr w:type="spellStart"/>
      <w:r w:rsidRPr="00473D14">
        <w:rPr>
          <w:rFonts w:eastAsia="Calibri"/>
          <w:color w:val="000000"/>
          <w:sz w:val="24"/>
          <w:szCs w:val="24"/>
          <w:shd w:val="clear" w:color="auto" w:fill="FFFFFF"/>
        </w:rPr>
        <w:t>высш</w:t>
      </w:r>
      <w:proofErr w:type="spellEnd"/>
      <w:r w:rsidRPr="00473D14">
        <w:rPr>
          <w:rFonts w:eastAsia="Calibri"/>
          <w:color w:val="000000"/>
          <w:sz w:val="24"/>
          <w:szCs w:val="24"/>
          <w:shd w:val="clear" w:color="auto" w:fill="FFFFFF"/>
        </w:rPr>
        <w:t xml:space="preserve">. образования Рос. Федерации, </w:t>
      </w:r>
      <w:proofErr w:type="spellStart"/>
      <w:r w:rsidRPr="00473D14">
        <w:rPr>
          <w:rFonts w:eastAsia="Calibri"/>
          <w:color w:val="000000"/>
          <w:sz w:val="24"/>
          <w:szCs w:val="24"/>
          <w:shd w:val="clear" w:color="auto" w:fill="FFFFFF"/>
        </w:rPr>
        <w:t>Федер</w:t>
      </w:r>
      <w:proofErr w:type="spellEnd"/>
      <w:r w:rsidRPr="00473D14">
        <w:rPr>
          <w:rFonts w:eastAsia="Calibri"/>
          <w:color w:val="000000"/>
          <w:sz w:val="24"/>
          <w:szCs w:val="24"/>
          <w:shd w:val="clear" w:color="auto" w:fill="FFFFFF"/>
        </w:rPr>
        <w:t>. гос. бюджет</w:t>
      </w:r>
      <w:proofErr w:type="gramStart"/>
      <w:r w:rsidRPr="00473D14">
        <w:rPr>
          <w:rFonts w:eastAsia="Calibri"/>
          <w:color w:val="000000"/>
          <w:sz w:val="24"/>
          <w:szCs w:val="24"/>
          <w:shd w:val="clear" w:color="auto" w:fill="FFFFFF"/>
        </w:rPr>
        <w:t>.</w:t>
      </w:r>
      <w:proofErr w:type="gramEnd"/>
      <w:r w:rsidRPr="00473D14">
        <w:rPr>
          <w:rFonts w:eastAsia="Calibri"/>
          <w:color w:val="000000"/>
          <w:sz w:val="24"/>
          <w:szCs w:val="24"/>
          <w:shd w:val="clear" w:color="auto" w:fill="FFFFFF"/>
        </w:rPr>
        <w:t xml:space="preserve"> </w:t>
      </w:r>
      <w:proofErr w:type="spellStart"/>
      <w:proofErr w:type="gramStart"/>
      <w:r w:rsidRPr="00473D14">
        <w:rPr>
          <w:rFonts w:eastAsia="Calibri"/>
          <w:color w:val="000000"/>
          <w:sz w:val="24"/>
          <w:szCs w:val="24"/>
          <w:shd w:val="clear" w:color="auto" w:fill="FFFFFF"/>
        </w:rPr>
        <w:t>о</w:t>
      </w:r>
      <w:proofErr w:type="gramEnd"/>
      <w:r w:rsidRPr="00473D14">
        <w:rPr>
          <w:rFonts w:eastAsia="Calibri"/>
          <w:color w:val="000000"/>
          <w:sz w:val="24"/>
          <w:szCs w:val="24"/>
          <w:shd w:val="clear" w:color="auto" w:fill="FFFFFF"/>
        </w:rPr>
        <w:t>бразоват</w:t>
      </w:r>
      <w:proofErr w:type="spellEnd"/>
      <w:r w:rsidRPr="00473D14">
        <w:rPr>
          <w:rFonts w:eastAsia="Calibri"/>
          <w:color w:val="000000"/>
          <w:sz w:val="24"/>
          <w:szCs w:val="24"/>
          <w:shd w:val="clear" w:color="auto" w:fill="FFFFFF"/>
        </w:rPr>
        <w:t xml:space="preserve">. учреждение </w:t>
      </w:r>
      <w:proofErr w:type="spellStart"/>
      <w:r w:rsidRPr="00473D14">
        <w:rPr>
          <w:rFonts w:eastAsia="Calibri"/>
          <w:color w:val="000000"/>
          <w:sz w:val="24"/>
          <w:szCs w:val="24"/>
          <w:shd w:val="clear" w:color="auto" w:fill="FFFFFF"/>
        </w:rPr>
        <w:t>высш</w:t>
      </w:r>
      <w:proofErr w:type="spellEnd"/>
      <w:r w:rsidRPr="00473D14">
        <w:rPr>
          <w:rFonts w:eastAsia="Calibri"/>
          <w:color w:val="000000"/>
          <w:sz w:val="24"/>
          <w:szCs w:val="24"/>
          <w:shd w:val="clear" w:color="auto" w:fill="FFFFFF"/>
        </w:rPr>
        <w:t>. образования "Оренбург. гос. ун-т". - Оренбург</w:t>
      </w:r>
      <w:proofErr w:type="gramStart"/>
      <w:r w:rsidRPr="00473D14">
        <w:rPr>
          <w:rFonts w:eastAsia="Calibri"/>
          <w:color w:val="000000"/>
          <w:sz w:val="24"/>
          <w:szCs w:val="24"/>
          <w:shd w:val="clear" w:color="auto" w:fill="FFFFFF"/>
        </w:rPr>
        <w:t xml:space="preserve"> :</w:t>
      </w:r>
      <w:proofErr w:type="gramEnd"/>
      <w:r w:rsidRPr="00473D14">
        <w:rPr>
          <w:rFonts w:eastAsia="Calibri"/>
          <w:color w:val="000000"/>
          <w:sz w:val="24"/>
          <w:szCs w:val="24"/>
          <w:shd w:val="clear" w:color="auto" w:fill="FFFFFF"/>
        </w:rPr>
        <w:t xml:space="preserve"> ОГУ. - 2019. - ISBN 978-5-7410-2383-9. - 170 с Режим доступа: </w:t>
      </w:r>
      <w:hyperlink r:id="rId182" w:history="1">
        <w:r w:rsidRPr="00473D14">
          <w:rPr>
            <w:rFonts w:eastAsia="Calibri"/>
            <w:color w:val="0000FF"/>
            <w:sz w:val="24"/>
            <w:szCs w:val="24"/>
            <w:u w:val="single"/>
            <w:shd w:val="clear" w:color="auto" w:fill="FFFFFF"/>
          </w:rPr>
          <w:t>http://artlib.osu.ru/web/books/metod_all/114369_20191202.pdf</w:t>
        </w:r>
      </w:hyperlink>
      <w:r w:rsidRPr="00473D14">
        <w:rPr>
          <w:rFonts w:eastAsia="Calibri"/>
          <w:color w:val="000000"/>
          <w:sz w:val="24"/>
          <w:szCs w:val="24"/>
          <w:shd w:val="clear" w:color="auto" w:fill="FFFFFF"/>
        </w:rPr>
        <w:t xml:space="preserve">  </w:t>
      </w:r>
    </w:p>
    <w:p w:rsidR="002D1210" w:rsidRPr="00A840A2" w:rsidRDefault="002D1210" w:rsidP="002D1210">
      <w:pPr>
        <w:ind w:firstLine="708"/>
        <w:jc w:val="both"/>
        <w:rPr>
          <w:noProof/>
          <w:sz w:val="24"/>
          <w:szCs w:val="24"/>
          <w:lang w:eastAsia="ru-RU"/>
        </w:rPr>
      </w:pPr>
      <w:r w:rsidRPr="00A840A2">
        <w:rPr>
          <w:noProof/>
          <w:sz w:val="24"/>
          <w:szCs w:val="24"/>
          <w:lang w:eastAsia="ru-RU"/>
        </w:rPr>
        <w:t xml:space="preserve">Не следует откладывать выполнение работы. Лучше всего выполнять задания постепенно, распределяя их на весь период между сессиями. </w:t>
      </w:r>
    </w:p>
    <w:p w:rsidR="002D1210" w:rsidRPr="00A840A2" w:rsidRDefault="002D1210" w:rsidP="002D1210">
      <w:pPr>
        <w:ind w:firstLine="708"/>
        <w:jc w:val="both"/>
        <w:rPr>
          <w:sz w:val="24"/>
          <w:szCs w:val="24"/>
          <w:lang w:eastAsia="ru-RU"/>
        </w:rPr>
      </w:pPr>
      <w:r w:rsidRPr="00A840A2">
        <w:rPr>
          <w:noProof/>
          <w:sz w:val="24"/>
          <w:szCs w:val="24"/>
          <w:lang w:eastAsia="ru-RU"/>
        </w:rPr>
        <w:t xml:space="preserve">Помните, что надо не только решить пример, но и знать соответствующие теоретические положения. </w:t>
      </w:r>
      <w:r w:rsidRPr="00A840A2">
        <w:rPr>
          <w:sz w:val="24"/>
          <w:szCs w:val="24"/>
          <w:lang w:eastAsia="ru-RU"/>
        </w:rPr>
        <w:t>При подготовке к выполнению работы необходимо изучить (повторить) соответствующие разделы по лекциям, пособиям и учебникам.</w:t>
      </w:r>
    </w:p>
    <w:p w:rsidR="002D1210" w:rsidRPr="00A840A2" w:rsidRDefault="002D1210" w:rsidP="002D1210">
      <w:pPr>
        <w:ind w:firstLine="708"/>
        <w:jc w:val="both"/>
        <w:rPr>
          <w:sz w:val="24"/>
          <w:szCs w:val="24"/>
          <w:lang w:eastAsia="ru-RU"/>
        </w:rPr>
      </w:pPr>
      <w:r w:rsidRPr="00A840A2">
        <w:rPr>
          <w:sz w:val="24"/>
          <w:szCs w:val="24"/>
          <w:lang w:eastAsia="ru-RU"/>
        </w:rPr>
        <w:t>Работа должна быть выполнена в тонкой тетради в клетку. Титульный лист оформляется в соответствии со стандартом оформления студенческих работ СТО 02069024.101–2015 Работы студенческие (</w:t>
      </w:r>
      <w:hyperlink r:id="rId183" w:history="1">
        <w:r w:rsidRPr="00A840A2">
          <w:rPr>
            <w:color w:val="6300C6"/>
            <w:sz w:val="24"/>
            <w:szCs w:val="24"/>
            <w:lang w:eastAsia="ru-RU"/>
          </w:rPr>
          <w:t>http://www.osu.ru/docs/official/standart/standart_101-2015_.pdf</w:t>
        </w:r>
      </w:hyperlink>
      <w:r w:rsidRPr="00A840A2">
        <w:rPr>
          <w:sz w:val="24"/>
          <w:szCs w:val="24"/>
          <w:lang w:eastAsia="ru-RU"/>
        </w:rPr>
        <w:t xml:space="preserve">). На обложке тетради должны быть ясно написаны фамилия студента, его инициалы, группа, название дисциплины.  Вариант индивидуальных заданий студента соответствует его списку в группе или </w:t>
      </w:r>
      <w:proofErr w:type="gramStart"/>
      <w:r w:rsidRPr="00A840A2">
        <w:rPr>
          <w:sz w:val="24"/>
          <w:szCs w:val="24"/>
          <w:lang w:eastAsia="ru-RU"/>
        </w:rPr>
        <w:t>определяется иным способом преподавателем и сообщается</w:t>
      </w:r>
      <w:proofErr w:type="gramEnd"/>
      <w:r w:rsidRPr="00A840A2">
        <w:rPr>
          <w:sz w:val="24"/>
          <w:szCs w:val="24"/>
          <w:lang w:eastAsia="ru-RU"/>
        </w:rPr>
        <w:t xml:space="preserve"> студентам. Тетрадь с выполненными заданиями сдается преподавателю на проверку не позднее, чем за неделю до начала сессии.</w:t>
      </w:r>
    </w:p>
    <w:p w:rsidR="002D1210" w:rsidRPr="00A840A2" w:rsidRDefault="002D1210" w:rsidP="002D1210">
      <w:pPr>
        <w:ind w:firstLine="708"/>
        <w:jc w:val="both"/>
        <w:rPr>
          <w:sz w:val="24"/>
          <w:szCs w:val="24"/>
          <w:lang w:eastAsia="ru-RU"/>
        </w:rPr>
      </w:pPr>
      <w:r w:rsidRPr="00A840A2">
        <w:rPr>
          <w:sz w:val="24"/>
          <w:szCs w:val="24"/>
          <w:lang w:eastAsia="ru-RU"/>
        </w:rPr>
        <w:t>При выполнении работы и ее оформлении необходимо придерживаться следующих правил:</w:t>
      </w:r>
    </w:p>
    <w:p w:rsidR="002D1210" w:rsidRPr="00A840A2" w:rsidRDefault="002D1210" w:rsidP="002D1210">
      <w:pPr>
        <w:jc w:val="both"/>
        <w:rPr>
          <w:sz w:val="24"/>
          <w:szCs w:val="24"/>
          <w:lang w:eastAsia="ru-RU"/>
        </w:rPr>
      </w:pPr>
      <w:r w:rsidRPr="00A840A2">
        <w:rPr>
          <w:sz w:val="24"/>
          <w:szCs w:val="24"/>
          <w:lang w:eastAsia="ru-RU"/>
        </w:rPr>
        <w:t>- работа должна быть выполнена в тетради, имеющей поля для замечаний рецензента. Чернила можно использовать любого цвета, кроме красного;</w:t>
      </w:r>
    </w:p>
    <w:p w:rsidR="002D1210" w:rsidRPr="00A840A2" w:rsidRDefault="002D1210" w:rsidP="002D1210">
      <w:pPr>
        <w:jc w:val="both"/>
        <w:rPr>
          <w:sz w:val="24"/>
          <w:szCs w:val="24"/>
          <w:lang w:eastAsia="ru-RU"/>
        </w:rPr>
      </w:pPr>
      <w:r w:rsidRPr="00A840A2">
        <w:rPr>
          <w:sz w:val="24"/>
          <w:szCs w:val="24"/>
          <w:lang w:eastAsia="ru-RU"/>
        </w:rPr>
        <w:t>- перед решением каждой задачи нужно привести полностью ее условие. В том случае, если несколько задач, из которых студент выбирает задачу своего варианта, имеют общую формулировку, следует, переписывая условие задачи, заменить общие данные конкретными из соответствующего номера;</w:t>
      </w:r>
    </w:p>
    <w:p w:rsidR="002D1210" w:rsidRPr="00A840A2" w:rsidRDefault="002D1210" w:rsidP="002D1210">
      <w:pPr>
        <w:jc w:val="both"/>
        <w:rPr>
          <w:sz w:val="24"/>
          <w:szCs w:val="24"/>
          <w:lang w:eastAsia="ru-RU"/>
        </w:rPr>
      </w:pPr>
      <w:r w:rsidRPr="00A840A2">
        <w:rPr>
          <w:sz w:val="24"/>
          <w:szCs w:val="24"/>
          <w:lang w:eastAsia="ru-RU"/>
        </w:rPr>
        <w:lastRenderedPageBreak/>
        <w:t>- следует придерживаться той последовательности при решении задач, в какой они даны в задании, строго сохраняя при этом нумерацию заданий;</w:t>
      </w:r>
    </w:p>
    <w:p w:rsidR="002D1210" w:rsidRPr="00A840A2" w:rsidRDefault="002D1210" w:rsidP="002D1210">
      <w:pPr>
        <w:jc w:val="both"/>
        <w:rPr>
          <w:sz w:val="24"/>
          <w:szCs w:val="24"/>
          <w:lang w:eastAsia="ru-RU"/>
        </w:rPr>
      </w:pPr>
      <w:r w:rsidRPr="00A840A2">
        <w:rPr>
          <w:sz w:val="24"/>
          <w:szCs w:val="24"/>
          <w:lang w:eastAsia="ru-RU"/>
        </w:rPr>
        <w:t>- в работу должны быть включены все задачи, указанные в задании по своему варианту. Работы, содержащие не все задания, а также содержащие задачи не своего варианта, не зачитываются;</w:t>
      </w:r>
    </w:p>
    <w:p w:rsidR="002D1210" w:rsidRPr="00A840A2" w:rsidRDefault="002D1210" w:rsidP="002D1210">
      <w:pPr>
        <w:ind w:firstLine="709"/>
        <w:jc w:val="both"/>
        <w:rPr>
          <w:sz w:val="24"/>
          <w:szCs w:val="24"/>
          <w:lang w:eastAsia="ru-RU"/>
        </w:rPr>
      </w:pPr>
      <w:r w:rsidRPr="00A840A2">
        <w:rPr>
          <w:sz w:val="24"/>
          <w:szCs w:val="24"/>
          <w:lang w:eastAsia="ru-RU"/>
        </w:rPr>
        <w:t xml:space="preserve">- решения задач должны сопровождаться развернутыми пояснениями; нужно привести в общем виде все используемые формулы с объяснением употребляемых обозначений; </w:t>
      </w:r>
      <w:proofErr w:type="gramStart"/>
      <w:r w:rsidRPr="00A840A2">
        <w:rPr>
          <w:sz w:val="24"/>
          <w:szCs w:val="24"/>
          <w:lang w:eastAsia="ru-RU"/>
        </w:rPr>
        <w:t>объяснить и мотивировать</w:t>
      </w:r>
      <w:proofErr w:type="gramEnd"/>
      <w:r w:rsidRPr="00A840A2">
        <w:rPr>
          <w:sz w:val="24"/>
          <w:szCs w:val="24"/>
          <w:lang w:eastAsia="ru-RU"/>
        </w:rPr>
        <w:t xml:space="preserve"> все действия по ходу решения; сделать необходимые чертежи. Чертежи должны быть выполнены в прямоугольной системе координат в полном соответствии с данными условиями задач и теми результатами, которые получены;</w:t>
      </w:r>
    </w:p>
    <w:p w:rsidR="002D1210" w:rsidRPr="00A840A2" w:rsidRDefault="002D1210" w:rsidP="002D1210">
      <w:pPr>
        <w:ind w:firstLine="709"/>
        <w:jc w:val="both"/>
        <w:rPr>
          <w:sz w:val="24"/>
          <w:szCs w:val="24"/>
          <w:lang w:eastAsia="ru-RU"/>
        </w:rPr>
      </w:pPr>
      <w:r w:rsidRPr="00A840A2">
        <w:rPr>
          <w:sz w:val="24"/>
          <w:szCs w:val="24"/>
          <w:lang w:eastAsia="ru-RU"/>
        </w:rPr>
        <w:t>- после получения прорецензированной работы (как не зачтенной, так и зачтенной) необходимо исправить все отмеченные преподавателем ошибки и недочеты выполнить все рекомендации преподавателя. Если работа получила в целом положительную оценку, но в ней есть отдельные недочеты (указанные в тетради), то нужно сделать соответствующие исправления и дополнения в той же тетради (после имеющихся решений и записи «Работа над ошибками») и на защите. Если работа не зачтена, то ее необходимо в соответствии с требованиями частично или полностью переделать. Повторную работу надо выполнять в той же тетради (если есть место) или в новой тетради с надписью на обложке «Повторная», и вместе с не зачтенной работой направить ее на новую проверку. Вносить исправления в сам текст работы после ее рецензирования запрещается.</w:t>
      </w:r>
    </w:p>
    <w:p w:rsidR="002D1210" w:rsidRPr="00A840A2" w:rsidRDefault="002D1210" w:rsidP="002D1210">
      <w:pPr>
        <w:ind w:firstLine="709"/>
        <w:jc w:val="both"/>
        <w:rPr>
          <w:sz w:val="24"/>
          <w:szCs w:val="24"/>
          <w:lang w:eastAsia="ru-RU"/>
        </w:rPr>
      </w:pPr>
      <w:r w:rsidRPr="00A840A2">
        <w:rPr>
          <w:sz w:val="24"/>
          <w:szCs w:val="24"/>
          <w:lang w:eastAsia="ru-RU"/>
        </w:rPr>
        <w:t>Если вы испытываете затруднения в освоении теоретического или практического материала, то можете получить консультацию преподавателя.</w:t>
      </w:r>
    </w:p>
    <w:p w:rsidR="002D1210" w:rsidRPr="00A840A2" w:rsidRDefault="002D1210" w:rsidP="002D1210">
      <w:pPr>
        <w:ind w:firstLine="709"/>
        <w:jc w:val="both"/>
        <w:rPr>
          <w:noProof/>
          <w:sz w:val="24"/>
          <w:szCs w:val="24"/>
          <w:lang w:eastAsia="ru-RU"/>
        </w:rPr>
      </w:pPr>
      <w:r w:rsidRPr="00A840A2">
        <w:rPr>
          <w:noProof/>
          <w:sz w:val="24"/>
          <w:szCs w:val="24"/>
          <w:lang w:eastAsia="ru-RU"/>
        </w:rPr>
        <w:t>Необходимо приучать себя к анализу условий задачи: после внимательного ознакомления с условиями задачи  и выясне</w:t>
      </w:r>
      <w:r w:rsidRPr="00A840A2">
        <w:rPr>
          <w:noProof/>
          <w:sz w:val="24"/>
          <w:szCs w:val="24"/>
          <w:lang w:eastAsia="ru-RU"/>
        </w:rPr>
        <w:softHyphen/>
        <w:t xml:space="preserve">ния, на каких законах и положениях оно должно основываться,  необходимо представить весь ход решения,  т. е.  наметить общую последовательность действий и только после этого приступать к  её выполнению. </w:t>
      </w:r>
    </w:p>
    <w:p w:rsidR="002D1210" w:rsidRPr="00A840A2" w:rsidRDefault="002D1210" w:rsidP="002D1210">
      <w:pPr>
        <w:jc w:val="both"/>
        <w:rPr>
          <w:noProof/>
          <w:sz w:val="24"/>
          <w:szCs w:val="24"/>
          <w:lang w:eastAsia="ru-RU"/>
        </w:rPr>
      </w:pPr>
    </w:p>
    <w:p w:rsidR="002D1210" w:rsidRPr="00A840A2" w:rsidRDefault="002D1210" w:rsidP="002D1210">
      <w:pPr>
        <w:jc w:val="both"/>
        <w:rPr>
          <w:color w:val="000000"/>
          <w:spacing w:val="7"/>
          <w:sz w:val="28"/>
          <w:szCs w:val="28"/>
          <w:lang w:eastAsia="ru-RU"/>
        </w:rPr>
      </w:pPr>
    </w:p>
    <w:p w:rsidR="002D1210" w:rsidRPr="00A840A2" w:rsidRDefault="002D1210" w:rsidP="002D1210">
      <w:pPr>
        <w:jc w:val="center"/>
        <w:rPr>
          <w:b/>
          <w:color w:val="000000"/>
          <w:spacing w:val="7"/>
          <w:sz w:val="28"/>
          <w:szCs w:val="28"/>
          <w:lang w:eastAsia="ru-RU"/>
        </w:rPr>
      </w:pPr>
      <w:r w:rsidRPr="00A840A2">
        <w:rPr>
          <w:b/>
          <w:color w:val="000000"/>
          <w:spacing w:val="7"/>
          <w:sz w:val="28"/>
          <w:szCs w:val="28"/>
          <w:lang w:eastAsia="ru-RU"/>
        </w:rPr>
        <w:t>4 Методические указания по промежуточной аттестации по дисциплине</w:t>
      </w:r>
    </w:p>
    <w:p w:rsidR="002D1210" w:rsidRPr="00A840A2" w:rsidRDefault="002D1210" w:rsidP="002D1210">
      <w:pPr>
        <w:jc w:val="both"/>
        <w:rPr>
          <w:rFonts w:eastAsia="Calibri"/>
          <w:sz w:val="24"/>
          <w:szCs w:val="22"/>
        </w:rPr>
      </w:pPr>
    </w:p>
    <w:p w:rsidR="002D1210" w:rsidRPr="00A840A2" w:rsidRDefault="002D1210" w:rsidP="002D1210">
      <w:pPr>
        <w:widowControl w:val="0"/>
        <w:snapToGrid w:val="0"/>
        <w:ind w:firstLine="708"/>
        <w:jc w:val="both"/>
        <w:rPr>
          <w:noProof/>
          <w:sz w:val="24"/>
          <w:szCs w:val="24"/>
          <w:lang w:eastAsia="ru-RU"/>
        </w:rPr>
      </w:pPr>
      <w:r w:rsidRPr="00A840A2">
        <w:rPr>
          <w:noProof/>
          <w:sz w:val="24"/>
          <w:szCs w:val="24"/>
          <w:lang w:eastAsia="ru-RU"/>
        </w:rPr>
        <w:t xml:space="preserve">Итоговой формой контроля по </w:t>
      </w:r>
      <w:r w:rsidR="00A47514">
        <w:rPr>
          <w:noProof/>
          <w:sz w:val="24"/>
          <w:szCs w:val="24"/>
          <w:lang w:eastAsia="ru-RU"/>
        </w:rPr>
        <w:t>линейной алгебре</w:t>
      </w:r>
      <w:r w:rsidRPr="00A840A2">
        <w:rPr>
          <w:noProof/>
          <w:sz w:val="24"/>
          <w:szCs w:val="24"/>
          <w:lang w:eastAsia="ru-RU"/>
        </w:rPr>
        <w:t xml:space="preserve"> является </w:t>
      </w:r>
      <w:r w:rsidR="00E749AE">
        <w:rPr>
          <w:noProof/>
          <w:sz w:val="24"/>
          <w:szCs w:val="24"/>
          <w:lang w:eastAsia="ru-RU"/>
        </w:rPr>
        <w:t>зачет</w:t>
      </w:r>
      <w:r w:rsidR="00A47514">
        <w:rPr>
          <w:noProof/>
          <w:sz w:val="24"/>
          <w:szCs w:val="24"/>
          <w:lang w:eastAsia="ru-RU"/>
        </w:rPr>
        <w:t xml:space="preserve">. Особенность сдачи </w:t>
      </w:r>
      <w:r w:rsidRPr="00A840A2">
        <w:rPr>
          <w:noProof/>
          <w:sz w:val="24"/>
          <w:szCs w:val="24"/>
          <w:lang w:eastAsia="ru-RU"/>
        </w:rPr>
        <w:t xml:space="preserve"> </w:t>
      </w:r>
      <w:r w:rsidR="00E749AE">
        <w:rPr>
          <w:noProof/>
          <w:sz w:val="24"/>
          <w:szCs w:val="24"/>
          <w:lang w:eastAsia="ru-RU"/>
        </w:rPr>
        <w:t>зачета</w:t>
      </w:r>
      <w:r w:rsidRPr="00A840A2">
        <w:rPr>
          <w:noProof/>
          <w:sz w:val="24"/>
          <w:szCs w:val="24"/>
          <w:lang w:eastAsia="ru-RU"/>
        </w:rPr>
        <w:t xml:space="preserve"> по математи</w:t>
      </w:r>
      <w:r w:rsidR="00A47514">
        <w:rPr>
          <w:noProof/>
          <w:sz w:val="24"/>
          <w:szCs w:val="24"/>
          <w:lang w:eastAsia="ru-RU"/>
        </w:rPr>
        <w:t>ческим дисциплинам</w:t>
      </w:r>
      <w:r w:rsidRPr="00A840A2">
        <w:rPr>
          <w:noProof/>
          <w:sz w:val="24"/>
          <w:szCs w:val="24"/>
          <w:lang w:eastAsia="ru-RU"/>
        </w:rPr>
        <w:t xml:space="preserve"> является то, что простое заучивание «текста» здесь неприемлемо. Необходимо четко знать сущность рассматриваемых понятий, формул, теорем.</w:t>
      </w:r>
    </w:p>
    <w:p w:rsidR="002D1210" w:rsidRPr="00A840A2" w:rsidRDefault="002D1210" w:rsidP="002D1210">
      <w:pPr>
        <w:ind w:firstLine="708"/>
        <w:jc w:val="both"/>
        <w:rPr>
          <w:noProof/>
          <w:sz w:val="24"/>
          <w:szCs w:val="24"/>
          <w:lang w:eastAsia="ru-RU"/>
        </w:rPr>
      </w:pPr>
      <w:r w:rsidRPr="00A840A2">
        <w:rPr>
          <w:noProof/>
          <w:sz w:val="24"/>
          <w:szCs w:val="24"/>
          <w:lang w:eastAsia="ru-RU"/>
        </w:rPr>
        <w:t xml:space="preserve">Критерии оценивания ответа студента на зачете преподаватель сообщает в начале семестра, их можно найти в ФОС ( режим доступа </w:t>
      </w:r>
      <w:hyperlink r:id="rId184" w:history="1">
        <w:r w:rsidRPr="00A840A2">
          <w:rPr>
            <w:noProof/>
            <w:color w:val="0000FF"/>
            <w:sz w:val="24"/>
            <w:szCs w:val="24"/>
            <w:u w:val="single"/>
            <w:lang w:eastAsia="ru-RU"/>
          </w:rPr>
          <w:t>https://osu.ru/iss/lks/</w:t>
        </w:r>
      </w:hyperlink>
      <w:r w:rsidRPr="00A840A2">
        <w:rPr>
          <w:noProof/>
          <w:sz w:val="24"/>
          <w:szCs w:val="24"/>
          <w:lang w:eastAsia="ru-RU"/>
        </w:rPr>
        <w:t xml:space="preserve">). </w:t>
      </w:r>
    </w:p>
    <w:p w:rsidR="002D1210" w:rsidRPr="00A840A2" w:rsidRDefault="002D1210" w:rsidP="00E749AE">
      <w:pPr>
        <w:widowControl w:val="0"/>
        <w:snapToGrid w:val="0"/>
        <w:ind w:firstLine="708"/>
        <w:jc w:val="both"/>
        <w:rPr>
          <w:noProof/>
          <w:sz w:val="24"/>
          <w:szCs w:val="24"/>
          <w:lang w:eastAsia="ru-RU"/>
        </w:rPr>
      </w:pPr>
      <w:r w:rsidRPr="00A840A2">
        <w:rPr>
          <w:noProof/>
          <w:sz w:val="24"/>
          <w:szCs w:val="24"/>
          <w:lang w:eastAsia="ru-RU"/>
        </w:rPr>
        <w:t>Запоминание не должно подменяться заучиванием наизусть, но в ряде случаев и заучивание не может быть заменено запоминанием.</w:t>
      </w:r>
    </w:p>
    <w:p w:rsidR="002D1210" w:rsidRPr="00A840A2" w:rsidRDefault="002D1210" w:rsidP="002D1210">
      <w:pPr>
        <w:widowControl w:val="0"/>
        <w:snapToGrid w:val="0"/>
        <w:ind w:firstLine="708"/>
        <w:jc w:val="both"/>
        <w:rPr>
          <w:noProof/>
          <w:sz w:val="24"/>
          <w:szCs w:val="24"/>
          <w:lang w:eastAsia="ru-RU"/>
        </w:rPr>
      </w:pPr>
      <w:r w:rsidRPr="00A840A2">
        <w:rPr>
          <w:noProof/>
          <w:sz w:val="24"/>
          <w:szCs w:val="24"/>
          <w:lang w:eastAsia="ru-RU"/>
        </w:rPr>
        <w:t>Ес</w:t>
      </w:r>
      <w:r w:rsidRPr="00A840A2">
        <w:rPr>
          <w:noProof/>
          <w:sz w:val="24"/>
          <w:szCs w:val="24"/>
          <w:lang w:eastAsia="ru-RU"/>
        </w:rPr>
        <w:softHyphen/>
        <w:t>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дальнейшее время будет потеряно.</w:t>
      </w:r>
    </w:p>
    <w:p w:rsidR="002D1210" w:rsidRPr="00A840A2" w:rsidRDefault="002D1210" w:rsidP="002D1210">
      <w:pPr>
        <w:ind w:firstLine="708"/>
        <w:jc w:val="both"/>
        <w:rPr>
          <w:noProof/>
          <w:sz w:val="24"/>
          <w:szCs w:val="24"/>
          <w:lang w:eastAsia="ru-RU"/>
        </w:rPr>
      </w:pPr>
      <w:r w:rsidRPr="00A840A2">
        <w:rPr>
          <w:noProof/>
          <w:sz w:val="24"/>
          <w:szCs w:val="24"/>
          <w:lang w:eastAsia="ru-RU"/>
        </w:rPr>
        <w:t>Заучивание неизбежно связано с повторением. Повторение – важнейшее звено всякого учебного процес</w:t>
      </w:r>
      <w:r w:rsidRPr="00A840A2">
        <w:rPr>
          <w:noProof/>
          <w:sz w:val="24"/>
          <w:szCs w:val="24"/>
          <w:lang w:eastAsia="ru-RU"/>
        </w:rPr>
        <w:softHyphen/>
        <w:t>са. При заучивании легко усваиваемого материала, первые повторения дают наибольший результат, а последую</w:t>
      </w:r>
      <w:r w:rsidRPr="00A840A2">
        <w:rPr>
          <w:noProof/>
          <w:sz w:val="24"/>
          <w:szCs w:val="24"/>
          <w:lang w:eastAsia="ru-RU"/>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p>
    <w:p w:rsidR="002D1210" w:rsidRPr="00A840A2" w:rsidRDefault="002D1210" w:rsidP="002D1210">
      <w:pPr>
        <w:ind w:firstLine="708"/>
        <w:jc w:val="both"/>
        <w:rPr>
          <w:noProof/>
          <w:sz w:val="24"/>
          <w:szCs w:val="24"/>
          <w:lang w:eastAsia="ru-RU"/>
        </w:rPr>
      </w:pPr>
      <w:r w:rsidRPr="00A840A2">
        <w:rPr>
          <w:noProof/>
          <w:sz w:val="24"/>
          <w:szCs w:val="24"/>
          <w:lang w:eastAsia="ru-RU"/>
        </w:rPr>
        <w:t>Разнообразие повторений способствуют установлению новых связей учебного материала с прак</w:t>
      </w:r>
      <w:r w:rsidRPr="00A840A2">
        <w:rPr>
          <w:noProof/>
          <w:sz w:val="24"/>
          <w:szCs w:val="24"/>
          <w:lang w:eastAsia="ru-RU"/>
        </w:rPr>
        <w:softHyphen/>
        <w:t>тикой, со смежными теоретическими вопросами. В резуль</w:t>
      </w:r>
      <w:r w:rsidRPr="00A840A2">
        <w:rPr>
          <w:noProof/>
          <w:sz w:val="24"/>
          <w:szCs w:val="24"/>
          <w:lang w:eastAsia="ru-RU"/>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Pr="00A840A2">
        <w:rPr>
          <w:noProof/>
          <w:sz w:val="24"/>
          <w:szCs w:val="24"/>
          <w:lang w:eastAsia="ru-RU"/>
        </w:rPr>
        <w:softHyphen/>
        <w:t>поминается во всех случаях, когда он может быть поле</w:t>
      </w:r>
      <w:r w:rsidRPr="00A840A2">
        <w:rPr>
          <w:noProof/>
          <w:sz w:val="24"/>
          <w:szCs w:val="24"/>
          <w:lang w:eastAsia="ru-RU"/>
        </w:rPr>
        <w:softHyphen/>
        <w:t xml:space="preserve">зен. </w:t>
      </w:r>
    </w:p>
    <w:p w:rsidR="002D1210" w:rsidRPr="00A840A2" w:rsidRDefault="002D1210" w:rsidP="002D1210">
      <w:pPr>
        <w:ind w:firstLine="708"/>
        <w:jc w:val="both"/>
        <w:rPr>
          <w:noProof/>
          <w:sz w:val="24"/>
          <w:szCs w:val="24"/>
          <w:lang w:eastAsia="ru-RU"/>
        </w:rPr>
      </w:pPr>
      <w:r w:rsidRPr="00A840A2">
        <w:rPr>
          <w:noProof/>
          <w:sz w:val="24"/>
          <w:szCs w:val="24"/>
          <w:lang w:eastAsia="ru-RU"/>
        </w:rPr>
        <w:t>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Например, при изучении специальных операций над матрицами (транспонирование, умножение матрицы на матрицу, построение обратной матрицы), необходимо знать что такое матрица, виды матриц, размерность матрицы, понятие определителя и т.п.</w:t>
      </w:r>
    </w:p>
    <w:p w:rsidR="002D1210" w:rsidRPr="00A840A2" w:rsidRDefault="002D1210" w:rsidP="002D1210">
      <w:pPr>
        <w:ind w:firstLine="708"/>
        <w:jc w:val="both"/>
        <w:rPr>
          <w:noProof/>
          <w:sz w:val="24"/>
          <w:szCs w:val="24"/>
          <w:lang w:eastAsia="ru-RU"/>
        </w:rPr>
      </w:pPr>
      <w:r w:rsidRPr="00A840A2">
        <w:rPr>
          <w:noProof/>
          <w:sz w:val="24"/>
          <w:szCs w:val="24"/>
          <w:lang w:eastAsia="ru-RU"/>
        </w:rPr>
        <w:lastRenderedPageBreak/>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A840A2">
        <w:rPr>
          <w:noProof/>
          <w:sz w:val="24"/>
          <w:szCs w:val="24"/>
          <w:lang w:eastAsia="ru-RU"/>
        </w:rPr>
        <w:softHyphen/>
        <w:t xml:space="preserve">которого периода времени. </w:t>
      </w:r>
    </w:p>
    <w:p w:rsidR="002D1210" w:rsidRPr="00A840A2" w:rsidRDefault="002D1210" w:rsidP="002D1210">
      <w:pPr>
        <w:ind w:firstLine="708"/>
        <w:jc w:val="both"/>
        <w:rPr>
          <w:noProof/>
          <w:sz w:val="24"/>
          <w:szCs w:val="24"/>
          <w:lang w:eastAsia="ru-RU"/>
        </w:rPr>
      </w:pPr>
      <w:r w:rsidRPr="00A840A2">
        <w:rPr>
          <w:noProof/>
          <w:sz w:val="24"/>
          <w:szCs w:val="24"/>
          <w:lang w:eastAsia="ru-RU"/>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2D1210" w:rsidRPr="00A840A2" w:rsidRDefault="002D1210" w:rsidP="002D1210">
      <w:pPr>
        <w:ind w:firstLine="708"/>
        <w:jc w:val="both"/>
        <w:rPr>
          <w:noProof/>
          <w:sz w:val="24"/>
          <w:szCs w:val="24"/>
          <w:lang w:eastAsia="ru-RU"/>
        </w:rPr>
      </w:pPr>
      <w:r w:rsidRPr="00A840A2">
        <w:rPr>
          <w:noProof/>
          <w:sz w:val="24"/>
          <w:szCs w:val="24"/>
          <w:lang w:eastAsia="ru-RU"/>
        </w:rPr>
        <w:t>При дословном запоминании всегда надо иметь в виду возможность заучивания с ошибками, при котором обра</w:t>
      </w:r>
      <w:r w:rsidRPr="00A840A2">
        <w:rPr>
          <w:noProof/>
          <w:sz w:val="24"/>
          <w:szCs w:val="24"/>
          <w:lang w:eastAsia="ru-RU"/>
        </w:rPr>
        <w:softHyphen/>
        <w:t>зуются неправильные связи и ассоциации. В дальнейшем при вся</w:t>
      </w:r>
      <w:r w:rsidRPr="00A840A2">
        <w:rPr>
          <w:noProof/>
          <w:sz w:val="24"/>
          <w:szCs w:val="24"/>
          <w:lang w:eastAsia="ru-RU"/>
        </w:rPr>
        <w:softHyphen/>
        <w:t>ком новом воспроизведении неправильная ассоциация все более упрочивается  и даже после того как ошибка обна</w:t>
      </w:r>
      <w:r w:rsidRPr="00A840A2">
        <w:rPr>
          <w:noProof/>
          <w:sz w:val="24"/>
          <w:szCs w:val="24"/>
          <w:lang w:eastAsia="ru-RU"/>
        </w:rPr>
        <w:softHyphen/>
        <w:t>ружена, разрушение образовавшейся неправильной ассо</w:t>
      </w:r>
      <w:r w:rsidRPr="00A840A2">
        <w:rPr>
          <w:noProof/>
          <w:sz w:val="24"/>
          <w:szCs w:val="24"/>
          <w:lang w:eastAsia="ru-RU"/>
        </w:rPr>
        <w:softHyphen/>
        <w:t>циации оказывается затруднительной. Поэтому при зау</w:t>
      </w:r>
      <w:r w:rsidRPr="00A840A2">
        <w:rPr>
          <w:noProof/>
          <w:sz w:val="24"/>
          <w:szCs w:val="24"/>
          <w:lang w:eastAsia="ru-RU"/>
        </w:rPr>
        <w:softHyphen/>
        <w:t>чивании материала, особенно при дословном запоминании, надо с самого начала внимательно проверять правильность заучивания.</w:t>
      </w:r>
    </w:p>
    <w:p w:rsidR="002D1210" w:rsidRPr="00A840A2" w:rsidRDefault="002D1210" w:rsidP="002D1210">
      <w:pPr>
        <w:ind w:firstLine="708"/>
        <w:jc w:val="both"/>
        <w:rPr>
          <w:noProof/>
          <w:sz w:val="24"/>
          <w:szCs w:val="24"/>
          <w:lang w:eastAsia="ru-RU"/>
        </w:rPr>
      </w:pPr>
      <w:r w:rsidRPr="00A840A2">
        <w:rPr>
          <w:noProof/>
          <w:sz w:val="24"/>
          <w:szCs w:val="24"/>
          <w:lang w:eastAsia="ru-RU"/>
        </w:rPr>
        <w:t xml:space="preserve">Заранее поинтересуйтесь у преподавателя, какими справочными материалами можно пользоваться (например, таблица </w:t>
      </w:r>
      <w:r w:rsidR="00A47514">
        <w:rPr>
          <w:noProof/>
          <w:sz w:val="24"/>
          <w:szCs w:val="24"/>
          <w:lang w:eastAsia="ru-RU"/>
        </w:rPr>
        <w:t>поверхностей второго порядка</w:t>
      </w:r>
      <w:r w:rsidRPr="00A840A2">
        <w:rPr>
          <w:noProof/>
          <w:sz w:val="24"/>
          <w:szCs w:val="24"/>
          <w:lang w:eastAsia="ru-RU"/>
        </w:rPr>
        <w:t>). Но помните, что использование справочных материалов не освобождает от необходимости знания основного учебного материала.</w:t>
      </w:r>
    </w:p>
    <w:p w:rsidR="002D1210" w:rsidRPr="00A840A2" w:rsidRDefault="002D1210" w:rsidP="002D1210">
      <w:pPr>
        <w:ind w:firstLine="708"/>
        <w:jc w:val="both"/>
        <w:rPr>
          <w:noProof/>
          <w:sz w:val="24"/>
          <w:szCs w:val="24"/>
          <w:lang w:eastAsia="ru-RU"/>
        </w:rPr>
      </w:pPr>
      <w:r w:rsidRPr="00A840A2">
        <w:rPr>
          <w:noProof/>
          <w:sz w:val="24"/>
          <w:szCs w:val="24"/>
          <w:lang w:eastAsia="ru-RU"/>
        </w:rPr>
        <w:t xml:space="preserve">Вам легче будет готовиться к </w:t>
      </w:r>
      <w:r w:rsidR="00E749AE">
        <w:rPr>
          <w:noProof/>
          <w:sz w:val="24"/>
          <w:szCs w:val="24"/>
          <w:lang w:eastAsia="ru-RU"/>
        </w:rPr>
        <w:t>зачету</w:t>
      </w:r>
      <w:r w:rsidRPr="00A840A2">
        <w:rPr>
          <w:noProof/>
          <w:sz w:val="24"/>
          <w:szCs w:val="24"/>
          <w:lang w:eastAsia="ru-RU"/>
        </w:rPr>
        <w:t>, если вы будете выполнять все требования преподавателя в течение семестра: не пропускать лекций,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w:t>
      </w:r>
    </w:p>
    <w:p w:rsidR="002D1210" w:rsidRPr="00A840A2" w:rsidRDefault="002D1210" w:rsidP="002D1210">
      <w:pPr>
        <w:jc w:val="both"/>
        <w:rPr>
          <w:noProof/>
          <w:sz w:val="24"/>
          <w:szCs w:val="24"/>
          <w:lang w:eastAsia="ru-RU"/>
        </w:rPr>
      </w:pPr>
      <w:r w:rsidRPr="00A840A2">
        <w:rPr>
          <w:noProof/>
          <w:sz w:val="24"/>
          <w:szCs w:val="24"/>
          <w:lang w:eastAsia="ru-RU"/>
        </w:rPr>
        <w:t xml:space="preserve">Вопросы к </w:t>
      </w:r>
      <w:r w:rsidR="00E749AE">
        <w:rPr>
          <w:noProof/>
          <w:sz w:val="24"/>
          <w:szCs w:val="24"/>
          <w:lang w:eastAsia="ru-RU"/>
        </w:rPr>
        <w:t>зачету</w:t>
      </w:r>
      <w:r w:rsidRPr="00A840A2">
        <w:rPr>
          <w:noProof/>
          <w:sz w:val="24"/>
          <w:szCs w:val="24"/>
          <w:lang w:eastAsia="ru-RU"/>
        </w:rPr>
        <w:t xml:space="preserve"> содержатся в ФОС( режим доступа </w:t>
      </w:r>
      <w:hyperlink r:id="rId185" w:history="1">
        <w:r w:rsidRPr="00A840A2">
          <w:rPr>
            <w:noProof/>
            <w:color w:val="0000FF"/>
            <w:sz w:val="24"/>
            <w:szCs w:val="24"/>
            <w:u w:val="single"/>
            <w:lang w:eastAsia="ru-RU"/>
          </w:rPr>
          <w:t>https://osu.ru/iss/lks/</w:t>
        </w:r>
      </w:hyperlink>
      <w:r w:rsidRPr="00A840A2">
        <w:rPr>
          <w:noProof/>
          <w:sz w:val="24"/>
          <w:szCs w:val="24"/>
          <w:lang w:eastAsia="ru-RU"/>
        </w:rPr>
        <w:t xml:space="preserve">). </w:t>
      </w:r>
    </w:p>
    <w:p w:rsidR="002D1210" w:rsidRPr="00A840A2" w:rsidRDefault="002D1210" w:rsidP="002D1210">
      <w:pPr>
        <w:jc w:val="both"/>
        <w:rPr>
          <w:noProof/>
          <w:sz w:val="24"/>
          <w:szCs w:val="24"/>
          <w:lang w:eastAsia="ru-RU"/>
        </w:rPr>
      </w:pPr>
    </w:p>
    <w:p w:rsidR="002D1210" w:rsidRPr="00A840A2" w:rsidRDefault="002D1210" w:rsidP="002D1210">
      <w:pPr>
        <w:jc w:val="both"/>
        <w:rPr>
          <w:sz w:val="24"/>
          <w:szCs w:val="24"/>
          <w:lang w:eastAsia="ru-RU"/>
        </w:rPr>
      </w:pPr>
    </w:p>
    <w:p w:rsidR="002D1210" w:rsidRPr="00A840A2" w:rsidRDefault="002D1210" w:rsidP="002D1210">
      <w:pPr>
        <w:suppressAutoHyphens/>
        <w:jc w:val="center"/>
        <w:rPr>
          <w:b/>
          <w:sz w:val="24"/>
          <w:szCs w:val="24"/>
          <w:u w:val="single"/>
          <w:lang w:eastAsia="ar-SA"/>
        </w:rPr>
      </w:pPr>
    </w:p>
    <w:p w:rsidR="002D1210" w:rsidRPr="00A840A2" w:rsidRDefault="002D1210" w:rsidP="002D1210">
      <w:pPr>
        <w:suppressAutoHyphens/>
        <w:jc w:val="both"/>
        <w:rPr>
          <w:sz w:val="24"/>
          <w:szCs w:val="24"/>
          <w:lang w:eastAsia="ar-SA"/>
        </w:rPr>
      </w:pPr>
    </w:p>
    <w:p w:rsidR="002D1210" w:rsidRPr="00A840A2" w:rsidRDefault="002D1210" w:rsidP="002D1210">
      <w:pPr>
        <w:suppressAutoHyphens/>
        <w:jc w:val="both"/>
        <w:rPr>
          <w:sz w:val="24"/>
          <w:szCs w:val="24"/>
          <w:lang w:eastAsia="ar-SA"/>
        </w:rPr>
      </w:pPr>
    </w:p>
    <w:p w:rsidR="002D1210" w:rsidRPr="00A840A2" w:rsidRDefault="002D1210" w:rsidP="002D1210">
      <w:pPr>
        <w:suppressAutoHyphens/>
        <w:jc w:val="both"/>
        <w:rPr>
          <w:sz w:val="24"/>
          <w:szCs w:val="24"/>
          <w:lang w:eastAsia="ar-SA"/>
        </w:rPr>
      </w:pPr>
    </w:p>
    <w:p w:rsidR="002D1210" w:rsidRPr="00A77D15" w:rsidRDefault="002D1210" w:rsidP="002D1210">
      <w:pPr>
        <w:rPr>
          <w:sz w:val="28"/>
          <w:szCs w:val="28"/>
        </w:rPr>
      </w:pPr>
    </w:p>
    <w:p w:rsidR="008669E9" w:rsidRPr="008669E9" w:rsidRDefault="008669E9" w:rsidP="008669E9">
      <w:pPr>
        <w:jc w:val="both"/>
        <w:rPr>
          <w:snapToGrid w:val="0"/>
          <w:sz w:val="28"/>
          <w:szCs w:val="28"/>
          <w:lang w:eastAsia="ru-RU"/>
        </w:rPr>
      </w:pPr>
    </w:p>
    <w:sectPr w:rsidR="008669E9" w:rsidRPr="008669E9" w:rsidSect="008669E9">
      <w:footerReference w:type="even" r:id="rId186"/>
      <w:footerReference w:type="default" r:id="rId187"/>
      <w:pgSz w:w="11906" w:h="16838"/>
      <w:pgMar w:top="851" w:right="567" w:bottom="851" w:left="993"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971" w:rsidRDefault="00AD0971" w:rsidP="00123720">
      <w:r>
        <w:separator/>
      </w:r>
    </w:p>
  </w:endnote>
  <w:endnote w:type="continuationSeparator" w:id="0">
    <w:p w:rsidR="00AD0971" w:rsidRDefault="00AD0971"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FBE" w:rsidRDefault="00B26FBE">
    <w:pPr>
      <w:pStyle w:val="ae"/>
      <w:framePr w:wrap="around" w:vAnchor="text" w:hAnchor="margin" w:xAlign="outside" w:y="1"/>
      <w:rPr>
        <w:rStyle w:val="af0"/>
      </w:rPr>
    </w:pPr>
    <w:r>
      <w:rPr>
        <w:rStyle w:val="af0"/>
      </w:rPr>
      <w:fldChar w:fldCharType="begin"/>
    </w:r>
    <w:r>
      <w:rPr>
        <w:rStyle w:val="af0"/>
      </w:rPr>
      <w:instrText xml:space="preserve">PAGE  </w:instrText>
    </w:r>
    <w:r>
      <w:rPr>
        <w:rStyle w:val="af0"/>
      </w:rPr>
      <w:fldChar w:fldCharType="end"/>
    </w:r>
  </w:p>
  <w:p w:rsidR="00B26FBE" w:rsidRDefault="00B26FBE">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3007332"/>
      <w:docPartObj>
        <w:docPartGallery w:val="Page Numbers (Bottom of Page)"/>
        <w:docPartUnique/>
      </w:docPartObj>
    </w:sdtPr>
    <w:sdtEndPr/>
    <w:sdtContent>
      <w:p w:rsidR="00B26FBE" w:rsidRDefault="00B26FBE">
        <w:pPr>
          <w:pStyle w:val="ae"/>
          <w:jc w:val="right"/>
        </w:pPr>
        <w:r>
          <w:fldChar w:fldCharType="begin"/>
        </w:r>
        <w:r>
          <w:instrText>PAGE   \* MERGEFORMAT</w:instrText>
        </w:r>
        <w:r>
          <w:fldChar w:fldCharType="separate"/>
        </w:r>
        <w:r w:rsidR="00473D14" w:rsidRPr="00473D14">
          <w:rPr>
            <w:noProof/>
            <w:lang w:val="ru-RU"/>
          </w:rPr>
          <w:t>11</w:t>
        </w:r>
        <w:r>
          <w:fldChar w:fldCharType="end"/>
        </w:r>
      </w:p>
    </w:sdtContent>
  </w:sdt>
  <w:p w:rsidR="00B26FBE" w:rsidRDefault="00B26FBE">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971" w:rsidRDefault="00AD0971" w:rsidP="00123720">
      <w:r>
        <w:separator/>
      </w:r>
    </w:p>
  </w:footnote>
  <w:footnote w:type="continuationSeparator" w:id="0">
    <w:p w:rsidR="00AD0971" w:rsidRDefault="00AD0971" w:rsidP="0012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4">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7">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8">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B320755"/>
    <w:multiLevelType w:val="hybridMultilevel"/>
    <w:tmpl w:val="2E946EC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0">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3E404BB9"/>
    <w:multiLevelType w:val="multilevel"/>
    <w:tmpl w:val="1D2A2D28"/>
    <w:lvl w:ilvl="0">
      <w:start w:val="4"/>
      <w:numFmt w:val="decimal"/>
      <w:pStyle w:val="7"/>
      <w:lvlText w:val=""/>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u w:val="none"/>
      </w:rPr>
    </w:lvl>
    <w:lvl w:ilvl="2">
      <w:start w:val="1"/>
      <w:numFmt w:val="decimal"/>
      <w:isLgl/>
      <w:lvlText w:val="%1.%2.%3."/>
      <w:lvlJc w:val="left"/>
      <w:pPr>
        <w:tabs>
          <w:tab w:val="num" w:pos="720"/>
        </w:tabs>
        <w:ind w:left="720" w:hanging="720"/>
      </w:pPr>
      <w:rPr>
        <w:rFonts w:hint="default"/>
        <w:u w:val="none"/>
      </w:rPr>
    </w:lvl>
    <w:lvl w:ilvl="3">
      <w:start w:val="1"/>
      <w:numFmt w:val="decimal"/>
      <w:isLgl/>
      <w:lvlText w:val="%1.%2.%3.%4."/>
      <w:lvlJc w:val="left"/>
      <w:pPr>
        <w:tabs>
          <w:tab w:val="num" w:pos="720"/>
        </w:tabs>
        <w:ind w:left="720" w:hanging="720"/>
      </w:pPr>
      <w:rPr>
        <w:rFonts w:hint="default"/>
        <w:u w:val="none"/>
      </w:rPr>
    </w:lvl>
    <w:lvl w:ilvl="4">
      <w:start w:val="1"/>
      <w:numFmt w:val="decimal"/>
      <w:isLgl/>
      <w:lvlText w:val="%1.%2.%3.%4.%5."/>
      <w:lvlJc w:val="left"/>
      <w:pPr>
        <w:tabs>
          <w:tab w:val="num" w:pos="1080"/>
        </w:tabs>
        <w:ind w:left="1080" w:hanging="1080"/>
      </w:pPr>
      <w:rPr>
        <w:rFonts w:hint="default"/>
        <w:u w:val="none"/>
      </w:rPr>
    </w:lvl>
    <w:lvl w:ilvl="5">
      <w:start w:val="1"/>
      <w:numFmt w:val="decimal"/>
      <w:isLgl/>
      <w:lvlText w:val="%1.%2.%3.%4.%5.%6."/>
      <w:lvlJc w:val="left"/>
      <w:pPr>
        <w:tabs>
          <w:tab w:val="num" w:pos="1080"/>
        </w:tabs>
        <w:ind w:left="1080" w:hanging="1080"/>
      </w:pPr>
      <w:rPr>
        <w:rFonts w:hint="default"/>
        <w:u w:val="none"/>
      </w:rPr>
    </w:lvl>
    <w:lvl w:ilvl="6">
      <w:start w:val="1"/>
      <w:numFmt w:val="decimal"/>
      <w:isLgl/>
      <w:lvlText w:val="%1.%2.%3.%4.%5.%6.%7."/>
      <w:lvlJc w:val="left"/>
      <w:pPr>
        <w:tabs>
          <w:tab w:val="num" w:pos="1440"/>
        </w:tabs>
        <w:ind w:left="1440" w:hanging="1440"/>
      </w:pPr>
      <w:rPr>
        <w:rFonts w:hint="default"/>
        <w:u w:val="none"/>
      </w:rPr>
    </w:lvl>
    <w:lvl w:ilvl="7">
      <w:start w:val="1"/>
      <w:numFmt w:val="decimal"/>
      <w:isLgl/>
      <w:lvlText w:val="%1.%2.%3.%4.%5.%6.%7.%8."/>
      <w:lvlJc w:val="left"/>
      <w:pPr>
        <w:tabs>
          <w:tab w:val="num" w:pos="1440"/>
        </w:tabs>
        <w:ind w:left="1440" w:hanging="1440"/>
      </w:pPr>
      <w:rPr>
        <w:rFonts w:hint="default"/>
        <w:u w:val="none"/>
      </w:rPr>
    </w:lvl>
    <w:lvl w:ilvl="8">
      <w:start w:val="1"/>
      <w:numFmt w:val="decimal"/>
      <w:isLgl/>
      <w:lvlText w:val="%1.%2.%3.%4.%5.%6.%7.%8.%9."/>
      <w:lvlJc w:val="left"/>
      <w:pPr>
        <w:tabs>
          <w:tab w:val="num" w:pos="1800"/>
        </w:tabs>
        <w:ind w:left="1800" w:hanging="1800"/>
      </w:pPr>
      <w:rPr>
        <w:rFonts w:hint="default"/>
        <w:u w:val="none"/>
      </w:rPr>
    </w:lvl>
  </w:abstractNum>
  <w:abstractNum w:abstractNumId="22">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24">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67EC1026"/>
    <w:multiLevelType w:val="multilevel"/>
    <w:tmpl w:val="7546714C"/>
    <w:lvl w:ilvl="0">
      <w:start w:val="1"/>
      <w:numFmt w:val="decimal"/>
      <w:lvlText w:val="%1."/>
      <w:lvlJc w:val="left"/>
      <w:pPr>
        <w:tabs>
          <w:tab w:val="num" w:pos="750"/>
        </w:tabs>
        <w:ind w:left="750" w:hanging="390"/>
      </w:pPr>
      <w:rPr>
        <w:rFonts w:hint="default"/>
      </w:rPr>
    </w:lvl>
    <w:lvl w:ilvl="1">
      <w:start w:val="1"/>
      <w:numFmt w:val="decimal"/>
      <w:isLgl/>
      <w:lvlText w:val="%1.%2"/>
      <w:lvlJc w:val="left"/>
      <w:pPr>
        <w:tabs>
          <w:tab w:val="num" w:pos="1375"/>
        </w:tabs>
        <w:ind w:left="1375" w:hanging="975"/>
      </w:pPr>
      <w:rPr>
        <w:rFonts w:hint="default"/>
        <w:b/>
        <w:color w:val="000000"/>
        <w:sz w:val="28"/>
      </w:rPr>
    </w:lvl>
    <w:lvl w:ilvl="2">
      <w:start w:val="1"/>
      <w:numFmt w:val="decimal"/>
      <w:isLgl/>
      <w:lvlText w:val="%1.%2.%3"/>
      <w:lvlJc w:val="left"/>
      <w:pPr>
        <w:tabs>
          <w:tab w:val="num" w:pos="1415"/>
        </w:tabs>
        <w:ind w:left="1415" w:hanging="975"/>
      </w:pPr>
      <w:rPr>
        <w:rFonts w:hint="default"/>
        <w:b/>
        <w:color w:val="000000"/>
        <w:sz w:val="28"/>
      </w:rPr>
    </w:lvl>
    <w:lvl w:ilvl="3">
      <w:start w:val="1"/>
      <w:numFmt w:val="decimal"/>
      <w:isLgl/>
      <w:lvlText w:val="%1.%2.%3.%4"/>
      <w:lvlJc w:val="left"/>
      <w:pPr>
        <w:tabs>
          <w:tab w:val="num" w:pos="1455"/>
        </w:tabs>
        <w:ind w:left="1455" w:hanging="975"/>
      </w:pPr>
      <w:rPr>
        <w:rFonts w:hint="default"/>
        <w:b/>
        <w:color w:val="000000"/>
        <w:sz w:val="28"/>
      </w:rPr>
    </w:lvl>
    <w:lvl w:ilvl="4">
      <w:start w:val="1"/>
      <w:numFmt w:val="decimal"/>
      <w:isLgl/>
      <w:lvlText w:val="%1.%2.%3.%4.%5"/>
      <w:lvlJc w:val="left"/>
      <w:pPr>
        <w:tabs>
          <w:tab w:val="num" w:pos="1600"/>
        </w:tabs>
        <w:ind w:left="1600" w:hanging="1080"/>
      </w:pPr>
      <w:rPr>
        <w:rFonts w:hint="default"/>
        <w:b/>
        <w:color w:val="000000"/>
        <w:sz w:val="28"/>
      </w:rPr>
    </w:lvl>
    <w:lvl w:ilvl="5">
      <w:start w:val="1"/>
      <w:numFmt w:val="decimal"/>
      <w:isLgl/>
      <w:lvlText w:val="%1.%2.%3.%4.%5.%6"/>
      <w:lvlJc w:val="left"/>
      <w:pPr>
        <w:tabs>
          <w:tab w:val="num" w:pos="1640"/>
        </w:tabs>
        <w:ind w:left="1640" w:hanging="1080"/>
      </w:pPr>
      <w:rPr>
        <w:rFonts w:hint="default"/>
        <w:b/>
        <w:color w:val="000000"/>
        <w:sz w:val="28"/>
      </w:rPr>
    </w:lvl>
    <w:lvl w:ilvl="6">
      <w:start w:val="1"/>
      <w:numFmt w:val="decimal"/>
      <w:isLgl/>
      <w:lvlText w:val="%1.%2.%3.%4.%5.%6.%7"/>
      <w:lvlJc w:val="left"/>
      <w:pPr>
        <w:tabs>
          <w:tab w:val="num" w:pos="2040"/>
        </w:tabs>
        <w:ind w:left="2040" w:hanging="1440"/>
      </w:pPr>
      <w:rPr>
        <w:rFonts w:hint="default"/>
        <w:b/>
        <w:color w:val="000000"/>
        <w:sz w:val="28"/>
      </w:rPr>
    </w:lvl>
    <w:lvl w:ilvl="7">
      <w:start w:val="1"/>
      <w:numFmt w:val="decimal"/>
      <w:isLgl/>
      <w:lvlText w:val="%1.%2.%3.%4.%5.%6.%7.%8"/>
      <w:lvlJc w:val="left"/>
      <w:pPr>
        <w:tabs>
          <w:tab w:val="num" w:pos="2080"/>
        </w:tabs>
        <w:ind w:left="2080" w:hanging="1440"/>
      </w:pPr>
      <w:rPr>
        <w:rFonts w:hint="default"/>
        <w:b/>
        <w:color w:val="000000"/>
        <w:sz w:val="28"/>
      </w:rPr>
    </w:lvl>
    <w:lvl w:ilvl="8">
      <w:start w:val="1"/>
      <w:numFmt w:val="decimal"/>
      <w:isLgl/>
      <w:lvlText w:val="%1.%2.%3.%4.%5.%6.%7.%8.%9"/>
      <w:lvlJc w:val="left"/>
      <w:pPr>
        <w:tabs>
          <w:tab w:val="num" w:pos="2480"/>
        </w:tabs>
        <w:ind w:left="2480" w:hanging="1800"/>
      </w:pPr>
      <w:rPr>
        <w:rFonts w:hint="default"/>
        <w:b/>
        <w:color w:val="000000"/>
        <w:sz w:val="28"/>
      </w:rPr>
    </w:lvl>
  </w:abstractNum>
  <w:abstractNum w:abstractNumId="32">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5C7162D"/>
    <w:multiLevelType w:val="hybridMultilevel"/>
    <w:tmpl w:val="071887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9285272"/>
    <w:multiLevelType w:val="multilevel"/>
    <w:tmpl w:val="DDDCD382"/>
    <w:lvl w:ilvl="0">
      <w:start w:val="1"/>
      <w:numFmt w:val="decimal"/>
      <w:lvlText w:val="%1."/>
      <w:lvlJc w:val="left"/>
      <w:pPr>
        <w:tabs>
          <w:tab w:val="num" w:pos="720"/>
        </w:tabs>
        <w:ind w:left="720" w:hanging="360"/>
      </w:pPr>
      <w:rPr>
        <w:rFonts w:ascii="Times New Roman" w:hAnsi="Times New Roman" w:cs="Times New Roman" w:hint="default"/>
      </w:rPr>
    </w:lvl>
    <w:lvl w:ilvl="1">
      <w:start w:val="2"/>
      <w:numFmt w:val="decimal"/>
      <w:isLgl/>
      <w:lvlText w:val="%1.%2"/>
      <w:lvlJc w:val="left"/>
      <w:pPr>
        <w:tabs>
          <w:tab w:val="num" w:pos="760"/>
        </w:tabs>
        <w:ind w:left="760" w:hanging="360"/>
      </w:pPr>
      <w:rPr>
        <w:rFonts w:hint="default"/>
      </w:rPr>
    </w:lvl>
    <w:lvl w:ilvl="2">
      <w:start w:val="1"/>
      <w:numFmt w:val="decimal"/>
      <w:isLgl/>
      <w:lvlText w:val="%1.%2.%3"/>
      <w:lvlJc w:val="left"/>
      <w:pPr>
        <w:tabs>
          <w:tab w:val="num" w:pos="1160"/>
        </w:tabs>
        <w:ind w:left="1160" w:hanging="720"/>
      </w:pPr>
      <w:rPr>
        <w:rFonts w:hint="default"/>
      </w:rPr>
    </w:lvl>
    <w:lvl w:ilvl="3">
      <w:start w:val="1"/>
      <w:numFmt w:val="decimal"/>
      <w:isLgl/>
      <w:lvlText w:val="%1.%2.%3.%4"/>
      <w:lvlJc w:val="left"/>
      <w:pPr>
        <w:tabs>
          <w:tab w:val="num" w:pos="1200"/>
        </w:tabs>
        <w:ind w:left="1200" w:hanging="720"/>
      </w:pPr>
      <w:rPr>
        <w:rFonts w:hint="default"/>
      </w:rPr>
    </w:lvl>
    <w:lvl w:ilvl="4">
      <w:start w:val="1"/>
      <w:numFmt w:val="decimal"/>
      <w:isLgl/>
      <w:lvlText w:val="%1.%2.%3.%4.%5"/>
      <w:lvlJc w:val="left"/>
      <w:pPr>
        <w:tabs>
          <w:tab w:val="num" w:pos="1600"/>
        </w:tabs>
        <w:ind w:left="1600" w:hanging="1080"/>
      </w:pPr>
      <w:rPr>
        <w:rFonts w:hint="default"/>
      </w:rPr>
    </w:lvl>
    <w:lvl w:ilvl="5">
      <w:start w:val="1"/>
      <w:numFmt w:val="decimal"/>
      <w:isLgl/>
      <w:lvlText w:val="%1.%2.%3.%4.%5.%6"/>
      <w:lvlJc w:val="left"/>
      <w:pPr>
        <w:tabs>
          <w:tab w:val="num" w:pos="1640"/>
        </w:tabs>
        <w:ind w:left="164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80"/>
        </w:tabs>
        <w:ind w:left="2080" w:hanging="1440"/>
      </w:pPr>
      <w:rPr>
        <w:rFonts w:hint="default"/>
      </w:rPr>
    </w:lvl>
    <w:lvl w:ilvl="8">
      <w:start w:val="1"/>
      <w:numFmt w:val="decimal"/>
      <w:isLgl/>
      <w:lvlText w:val="%1.%2.%3.%4.%5.%6.%7.%8.%9"/>
      <w:lvlJc w:val="left"/>
      <w:pPr>
        <w:tabs>
          <w:tab w:val="num" w:pos="2480"/>
        </w:tabs>
        <w:ind w:left="2480" w:hanging="1800"/>
      </w:pPr>
      <w:rPr>
        <w:rFonts w:hint="default"/>
      </w:rPr>
    </w:lvl>
  </w:abstractNum>
  <w:num w:numId="1">
    <w:abstractNumId w:val="16"/>
  </w:num>
  <w:num w:numId="2">
    <w:abstractNumId w:val="0"/>
  </w:num>
  <w:num w:numId="3">
    <w:abstractNumId w:val="18"/>
  </w:num>
  <w:num w:numId="4">
    <w:abstractNumId w:val="21"/>
  </w:num>
  <w:num w:numId="5">
    <w:abstractNumId w:val="36"/>
  </w:num>
  <w:num w:numId="6">
    <w:abstractNumId w:val="1"/>
  </w:num>
  <w:num w:numId="7">
    <w:abstractNumId w:val="6"/>
  </w:num>
  <w:num w:numId="8">
    <w:abstractNumId w:val="9"/>
  </w:num>
  <w:num w:numId="9">
    <w:abstractNumId w:val="23"/>
  </w:num>
  <w:num w:numId="10">
    <w:abstractNumId w:val="20"/>
  </w:num>
  <w:num w:numId="11">
    <w:abstractNumId w:val="13"/>
  </w:num>
  <w:num w:numId="12">
    <w:abstractNumId w:val="33"/>
  </w:num>
  <w:num w:numId="13">
    <w:abstractNumId w:val="30"/>
  </w:num>
  <w:num w:numId="14">
    <w:abstractNumId w:val="29"/>
  </w:num>
  <w:num w:numId="15">
    <w:abstractNumId w:val="19"/>
  </w:num>
  <w:num w:numId="16">
    <w:abstractNumId w:val="24"/>
  </w:num>
  <w:num w:numId="17">
    <w:abstractNumId w:val="15"/>
  </w:num>
  <w:num w:numId="18">
    <w:abstractNumId w:val="34"/>
  </w:num>
  <w:num w:numId="19">
    <w:abstractNumId w:val="14"/>
  </w:num>
  <w:num w:numId="20">
    <w:abstractNumId w:val="27"/>
  </w:num>
  <w:num w:numId="21">
    <w:abstractNumId w:val="10"/>
  </w:num>
  <w:num w:numId="22">
    <w:abstractNumId w:val="32"/>
  </w:num>
  <w:num w:numId="23">
    <w:abstractNumId w:val="28"/>
  </w:num>
  <w:num w:numId="24">
    <w:abstractNumId w:val="31"/>
  </w:num>
  <w:num w:numId="25">
    <w:abstractNumId w:val="26"/>
  </w:num>
  <w:num w:numId="26">
    <w:abstractNumId w:val="12"/>
  </w:num>
  <w:num w:numId="27">
    <w:abstractNumId w:val="25"/>
  </w:num>
  <w:num w:numId="28">
    <w:abstractNumId w:val="17"/>
  </w:num>
  <w:num w:numId="29">
    <w:abstractNumId w:val="22"/>
  </w:num>
  <w:num w:numId="30">
    <w:abstractNumId w:val="11"/>
  </w:num>
  <w:num w:numId="31">
    <w:abstractNumId w:val="3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683"/>
    <w:rsid w:val="00013511"/>
    <w:rsid w:val="0002121B"/>
    <w:rsid w:val="00036D50"/>
    <w:rsid w:val="00042764"/>
    <w:rsid w:val="00043E54"/>
    <w:rsid w:val="00046F4D"/>
    <w:rsid w:val="0007118E"/>
    <w:rsid w:val="00093F60"/>
    <w:rsid w:val="000A0BEB"/>
    <w:rsid w:val="000A51F3"/>
    <w:rsid w:val="000B30A6"/>
    <w:rsid w:val="000B5BCE"/>
    <w:rsid w:val="000B7FD5"/>
    <w:rsid w:val="000C4F59"/>
    <w:rsid w:val="000D2A5B"/>
    <w:rsid w:val="000D511E"/>
    <w:rsid w:val="000D7184"/>
    <w:rsid w:val="000F0937"/>
    <w:rsid w:val="00105E6E"/>
    <w:rsid w:val="00106512"/>
    <w:rsid w:val="00123720"/>
    <w:rsid w:val="00141C2D"/>
    <w:rsid w:val="00153F78"/>
    <w:rsid w:val="001704B9"/>
    <w:rsid w:val="001732C1"/>
    <w:rsid w:val="00181B80"/>
    <w:rsid w:val="00187295"/>
    <w:rsid w:val="0019626A"/>
    <w:rsid w:val="001E2D71"/>
    <w:rsid w:val="00223683"/>
    <w:rsid w:val="002470DD"/>
    <w:rsid w:val="00261598"/>
    <w:rsid w:val="00270E6B"/>
    <w:rsid w:val="00275F0A"/>
    <w:rsid w:val="00280A27"/>
    <w:rsid w:val="00282D36"/>
    <w:rsid w:val="002955EB"/>
    <w:rsid w:val="00297DF2"/>
    <w:rsid w:val="002A6481"/>
    <w:rsid w:val="002B3ECE"/>
    <w:rsid w:val="002C6DD8"/>
    <w:rsid w:val="002D1210"/>
    <w:rsid w:val="002E466A"/>
    <w:rsid w:val="002F5345"/>
    <w:rsid w:val="00303E3D"/>
    <w:rsid w:val="0030507C"/>
    <w:rsid w:val="00316C67"/>
    <w:rsid w:val="003335E4"/>
    <w:rsid w:val="00333808"/>
    <w:rsid w:val="00336EDC"/>
    <w:rsid w:val="00345644"/>
    <w:rsid w:val="00373CA4"/>
    <w:rsid w:val="00380890"/>
    <w:rsid w:val="00384B46"/>
    <w:rsid w:val="00396473"/>
    <w:rsid w:val="003A32B8"/>
    <w:rsid w:val="003C5526"/>
    <w:rsid w:val="003C6C6B"/>
    <w:rsid w:val="003F796C"/>
    <w:rsid w:val="004157A3"/>
    <w:rsid w:val="0043499A"/>
    <w:rsid w:val="004516AA"/>
    <w:rsid w:val="00451F90"/>
    <w:rsid w:val="004731E2"/>
    <w:rsid w:val="00473938"/>
    <w:rsid w:val="00473D14"/>
    <w:rsid w:val="00481A60"/>
    <w:rsid w:val="00485231"/>
    <w:rsid w:val="00490475"/>
    <w:rsid w:val="0049387D"/>
    <w:rsid w:val="004A169F"/>
    <w:rsid w:val="004B18D7"/>
    <w:rsid w:val="004B4D47"/>
    <w:rsid w:val="004B7B0E"/>
    <w:rsid w:val="004C30B7"/>
    <w:rsid w:val="004D2CC1"/>
    <w:rsid w:val="004D31A6"/>
    <w:rsid w:val="004D7B12"/>
    <w:rsid w:val="004E2E97"/>
    <w:rsid w:val="00503545"/>
    <w:rsid w:val="005073F8"/>
    <w:rsid w:val="00512398"/>
    <w:rsid w:val="00514015"/>
    <w:rsid w:val="00520778"/>
    <w:rsid w:val="00521223"/>
    <w:rsid w:val="00525079"/>
    <w:rsid w:val="00561619"/>
    <w:rsid w:val="005623FE"/>
    <w:rsid w:val="00574205"/>
    <w:rsid w:val="00583208"/>
    <w:rsid w:val="00595F55"/>
    <w:rsid w:val="005A5AC6"/>
    <w:rsid w:val="005E0693"/>
    <w:rsid w:val="0060377C"/>
    <w:rsid w:val="006223A5"/>
    <w:rsid w:val="006277BD"/>
    <w:rsid w:val="00637FF7"/>
    <w:rsid w:val="00641B48"/>
    <w:rsid w:val="00657E73"/>
    <w:rsid w:val="00674522"/>
    <w:rsid w:val="00695860"/>
    <w:rsid w:val="006A0F8A"/>
    <w:rsid w:val="006B15E6"/>
    <w:rsid w:val="006C3AB8"/>
    <w:rsid w:val="006D51C1"/>
    <w:rsid w:val="006E6D02"/>
    <w:rsid w:val="006F728E"/>
    <w:rsid w:val="00704B5C"/>
    <w:rsid w:val="00704E96"/>
    <w:rsid w:val="00715B22"/>
    <w:rsid w:val="007257C0"/>
    <w:rsid w:val="007263B3"/>
    <w:rsid w:val="0074035F"/>
    <w:rsid w:val="0075293E"/>
    <w:rsid w:val="00756DC1"/>
    <w:rsid w:val="00771454"/>
    <w:rsid w:val="0078063D"/>
    <w:rsid w:val="00783AD9"/>
    <w:rsid w:val="007846D0"/>
    <w:rsid w:val="007A39B2"/>
    <w:rsid w:val="007B4FEA"/>
    <w:rsid w:val="007C389F"/>
    <w:rsid w:val="007D4D7B"/>
    <w:rsid w:val="007E05D0"/>
    <w:rsid w:val="007E0D26"/>
    <w:rsid w:val="007F19BB"/>
    <w:rsid w:val="007F2047"/>
    <w:rsid w:val="008156AB"/>
    <w:rsid w:val="00822A8F"/>
    <w:rsid w:val="00825C59"/>
    <w:rsid w:val="0085723B"/>
    <w:rsid w:val="008669E9"/>
    <w:rsid w:val="00890EE8"/>
    <w:rsid w:val="008A7B13"/>
    <w:rsid w:val="008B2472"/>
    <w:rsid w:val="008C466F"/>
    <w:rsid w:val="008C77DD"/>
    <w:rsid w:val="008F0B13"/>
    <w:rsid w:val="0090370D"/>
    <w:rsid w:val="00910D94"/>
    <w:rsid w:val="00915360"/>
    <w:rsid w:val="009166AE"/>
    <w:rsid w:val="00923A56"/>
    <w:rsid w:val="009256A7"/>
    <w:rsid w:val="0092781F"/>
    <w:rsid w:val="00931B48"/>
    <w:rsid w:val="0093270A"/>
    <w:rsid w:val="00935727"/>
    <w:rsid w:val="0094135A"/>
    <w:rsid w:val="0094489A"/>
    <w:rsid w:val="00952611"/>
    <w:rsid w:val="00961CD6"/>
    <w:rsid w:val="00975602"/>
    <w:rsid w:val="00980419"/>
    <w:rsid w:val="009908B8"/>
    <w:rsid w:val="00991DDF"/>
    <w:rsid w:val="009A1743"/>
    <w:rsid w:val="009B5817"/>
    <w:rsid w:val="009B629B"/>
    <w:rsid w:val="009B7B0D"/>
    <w:rsid w:val="009C2770"/>
    <w:rsid w:val="009D43A9"/>
    <w:rsid w:val="009D68F8"/>
    <w:rsid w:val="009E37FC"/>
    <w:rsid w:val="009E45D0"/>
    <w:rsid w:val="00A26CA6"/>
    <w:rsid w:val="00A40AEF"/>
    <w:rsid w:val="00A46D5B"/>
    <w:rsid w:val="00A47514"/>
    <w:rsid w:val="00A65805"/>
    <w:rsid w:val="00A763B1"/>
    <w:rsid w:val="00A819FE"/>
    <w:rsid w:val="00A836C5"/>
    <w:rsid w:val="00A900DD"/>
    <w:rsid w:val="00AA2BED"/>
    <w:rsid w:val="00AA532A"/>
    <w:rsid w:val="00AB1E8A"/>
    <w:rsid w:val="00AB4864"/>
    <w:rsid w:val="00AB7BAD"/>
    <w:rsid w:val="00AC0B24"/>
    <w:rsid w:val="00AC0C03"/>
    <w:rsid w:val="00AC3599"/>
    <w:rsid w:val="00AD0971"/>
    <w:rsid w:val="00AF0D90"/>
    <w:rsid w:val="00AF34C7"/>
    <w:rsid w:val="00B00A62"/>
    <w:rsid w:val="00B01668"/>
    <w:rsid w:val="00B05D7E"/>
    <w:rsid w:val="00B17F5E"/>
    <w:rsid w:val="00B26FBE"/>
    <w:rsid w:val="00B375C8"/>
    <w:rsid w:val="00B50612"/>
    <w:rsid w:val="00B61087"/>
    <w:rsid w:val="00B76483"/>
    <w:rsid w:val="00B8558C"/>
    <w:rsid w:val="00B86C19"/>
    <w:rsid w:val="00B90E67"/>
    <w:rsid w:val="00BB35D3"/>
    <w:rsid w:val="00BB69FA"/>
    <w:rsid w:val="00BC0891"/>
    <w:rsid w:val="00BC3E35"/>
    <w:rsid w:val="00BD5FC0"/>
    <w:rsid w:val="00BE0029"/>
    <w:rsid w:val="00BE0383"/>
    <w:rsid w:val="00C016F3"/>
    <w:rsid w:val="00C02FCA"/>
    <w:rsid w:val="00C04B19"/>
    <w:rsid w:val="00C33117"/>
    <w:rsid w:val="00C42BA1"/>
    <w:rsid w:val="00C52F25"/>
    <w:rsid w:val="00C563B6"/>
    <w:rsid w:val="00C618B2"/>
    <w:rsid w:val="00C62CB0"/>
    <w:rsid w:val="00C67BE6"/>
    <w:rsid w:val="00C75556"/>
    <w:rsid w:val="00C76A5D"/>
    <w:rsid w:val="00C8584B"/>
    <w:rsid w:val="00C86B72"/>
    <w:rsid w:val="00CA2E26"/>
    <w:rsid w:val="00CA700F"/>
    <w:rsid w:val="00CB1FE5"/>
    <w:rsid w:val="00CC118E"/>
    <w:rsid w:val="00CC2F26"/>
    <w:rsid w:val="00CE0A2E"/>
    <w:rsid w:val="00CE640B"/>
    <w:rsid w:val="00D0279E"/>
    <w:rsid w:val="00D1077A"/>
    <w:rsid w:val="00D12513"/>
    <w:rsid w:val="00D248EF"/>
    <w:rsid w:val="00D31931"/>
    <w:rsid w:val="00D31DA7"/>
    <w:rsid w:val="00D37E2A"/>
    <w:rsid w:val="00D4625E"/>
    <w:rsid w:val="00D502BB"/>
    <w:rsid w:val="00D5526A"/>
    <w:rsid w:val="00D57E89"/>
    <w:rsid w:val="00D64CF9"/>
    <w:rsid w:val="00DB5A6C"/>
    <w:rsid w:val="00DF0C3C"/>
    <w:rsid w:val="00DF5271"/>
    <w:rsid w:val="00DF6A4F"/>
    <w:rsid w:val="00DF7A33"/>
    <w:rsid w:val="00E03955"/>
    <w:rsid w:val="00E0688C"/>
    <w:rsid w:val="00E20A53"/>
    <w:rsid w:val="00E34605"/>
    <w:rsid w:val="00E45130"/>
    <w:rsid w:val="00E520EA"/>
    <w:rsid w:val="00E64069"/>
    <w:rsid w:val="00E716FC"/>
    <w:rsid w:val="00E749AE"/>
    <w:rsid w:val="00E93E4B"/>
    <w:rsid w:val="00E949DA"/>
    <w:rsid w:val="00E95EB7"/>
    <w:rsid w:val="00ED13FA"/>
    <w:rsid w:val="00ED19C5"/>
    <w:rsid w:val="00ED27E3"/>
    <w:rsid w:val="00EE5794"/>
    <w:rsid w:val="00EE76AF"/>
    <w:rsid w:val="00EF243C"/>
    <w:rsid w:val="00F057C7"/>
    <w:rsid w:val="00F14069"/>
    <w:rsid w:val="00F23AE0"/>
    <w:rsid w:val="00F277C9"/>
    <w:rsid w:val="00F3687A"/>
    <w:rsid w:val="00F513FE"/>
    <w:rsid w:val="00F5192B"/>
    <w:rsid w:val="00F57086"/>
    <w:rsid w:val="00F57C5A"/>
    <w:rsid w:val="00F63D41"/>
    <w:rsid w:val="00F76E28"/>
    <w:rsid w:val="00F83266"/>
    <w:rsid w:val="00FA5111"/>
    <w:rsid w:val="00FC3985"/>
    <w:rsid w:val="00FC6405"/>
    <w:rsid w:val="00FC6DA1"/>
    <w:rsid w:val="00FE0103"/>
    <w:rsid w:val="00FF2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Body Text Indent 2" w:uiPriority="99"/>
    <w:lsdException w:name="Strong"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0">
    <w:name w:val="Normal"/>
    <w:qFormat/>
    <w:rsid w:val="00223683"/>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uiPriority w:val="99"/>
    <w:qFormat/>
    <w:rsid w:val="00123720"/>
    <w:pPr>
      <w:keepNext/>
      <w:spacing w:before="240" w:after="60"/>
      <w:outlineLvl w:val="1"/>
    </w:pPr>
    <w:rPr>
      <w:rFonts w:ascii="Arial" w:hAnsi="Arial"/>
      <w:b/>
      <w:bCs/>
      <w:i/>
      <w:iCs/>
      <w:sz w:val="28"/>
      <w:szCs w:val="28"/>
      <w:lang w:val="x-none"/>
    </w:rPr>
  </w:style>
  <w:style w:type="paragraph" w:styleId="3">
    <w:name w:val="heading 3"/>
    <w:basedOn w:val="a0"/>
    <w:next w:val="a0"/>
    <w:link w:val="30"/>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paragraph" w:styleId="7">
    <w:name w:val="heading 7"/>
    <w:basedOn w:val="a0"/>
    <w:next w:val="a0"/>
    <w:qFormat/>
    <w:rsid w:val="00D0279E"/>
    <w:pPr>
      <w:keepNext/>
      <w:numPr>
        <w:numId w:val="4"/>
      </w:numPr>
      <w:outlineLvl w:val="6"/>
    </w:pPr>
    <w:rPr>
      <w:sz w:val="24"/>
      <w:lang w:eastAsia="ru-RU"/>
    </w:rPr>
  </w:style>
  <w:style w:type="paragraph" w:styleId="8">
    <w:name w:val="heading 8"/>
    <w:basedOn w:val="a0"/>
    <w:next w:val="a0"/>
    <w:qFormat/>
    <w:rsid w:val="00D0279E"/>
    <w:pPr>
      <w:keepNext/>
      <w:ind w:right="-82"/>
      <w:jc w:val="center"/>
      <w:outlineLvl w:val="7"/>
    </w:pPr>
    <w:rPr>
      <w:sz w:val="40"/>
      <w:lang w:eastAsia="ru-RU"/>
    </w:rPr>
  </w:style>
  <w:style w:type="paragraph" w:styleId="9">
    <w:name w:val="heading 9"/>
    <w:basedOn w:val="a0"/>
    <w:next w:val="a0"/>
    <w:link w:val="90"/>
    <w:qFormat/>
    <w:rsid w:val="00D0279E"/>
    <w:pPr>
      <w:keepNext/>
      <w:ind w:right="142" w:firstLine="709"/>
      <w:jc w:val="both"/>
      <w:outlineLvl w:val="8"/>
    </w:pPr>
    <w:rPr>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rsid w:val="002C6DD8"/>
    <w:rPr>
      <w:color w:val="0000FF"/>
      <w:u w:val="single"/>
    </w:rPr>
  </w:style>
  <w:style w:type="paragraph" w:customStyle="1" w:styleId="Default">
    <w:name w:val="Default"/>
    <w:uiPriority w:val="99"/>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rPr>
      <w:lang w:val="x-none"/>
    </w:r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0">
    <w:name w:val="Заголовок 3 Знак"/>
    <w:link w:val="3"/>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uiPriority w:val="99"/>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uiPriority w:val="99"/>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1">
    <w:name w:val="List Bullet 3"/>
    <w:basedOn w:val="a0"/>
    <w:rsid w:val="00123720"/>
    <w:pPr>
      <w:tabs>
        <w:tab w:val="num" w:pos="928"/>
      </w:tabs>
      <w:ind w:left="928" w:hanging="360"/>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 Знак"/>
    <w:basedOn w:val="a0"/>
    <w:link w:val="aff"/>
    <w:rsid w:val="00123720"/>
    <w:rPr>
      <w:rFonts w:ascii="Courier New" w:hAnsi="Courier New"/>
      <w:lang w:val="x-none" w:eastAsia="x-none"/>
    </w:rPr>
  </w:style>
  <w:style w:type="character" w:customStyle="1" w:styleId="aff">
    <w:name w:val="Текст Знак"/>
    <w:aliases w:val=" 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3"/>
      </w:numPr>
    </w:pPr>
  </w:style>
  <w:style w:type="paragraph" w:styleId="aff5">
    <w:name w:val="List Paragraph"/>
    <w:basedOn w:val="a0"/>
    <w:uiPriority w:val="99"/>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5">
    <w:name w:val="Обычный1"/>
    <w:uiPriority w:val="99"/>
    <w:rsid w:val="00CE0A2E"/>
    <w:pPr>
      <w:ind w:firstLine="567"/>
      <w:jc w:val="both"/>
    </w:pPr>
    <w:rPr>
      <w:sz w:val="28"/>
      <w:lang w:eastAsia="ko-KR"/>
    </w:rPr>
  </w:style>
  <w:style w:type="paragraph" w:customStyle="1" w:styleId="ReportMain">
    <w:name w:val="Report_Main"/>
    <w:basedOn w:val="a0"/>
    <w:link w:val="ReportMain0"/>
    <w:rsid w:val="00CE0A2E"/>
    <w:rPr>
      <w:sz w:val="24"/>
      <w:szCs w:val="24"/>
      <w:lang w:eastAsia="ru-RU"/>
    </w:rPr>
  </w:style>
  <w:style w:type="paragraph" w:styleId="aff7">
    <w:name w:val="No Spacing"/>
    <w:uiPriority w:val="99"/>
    <w:qFormat/>
    <w:rsid w:val="00CE0A2E"/>
    <w:rPr>
      <w:lang w:eastAsia="en-US"/>
    </w:rPr>
  </w:style>
  <w:style w:type="character" w:customStyle="1" w:styleId="ReportMain0">
    <w:name w:val="Report_Main Знак"/>
    <w:link w:val="ReportMain"/>
    <w:locked/>
    <w:rsid w:val="00EF243C"/>
    <w:rPr>
      <w:sz w:val="24"/>
      <w:szCs w:val="24"/>
      <w:lang w:val="ru-RU" w:eastAsia="ru-RU" w:bidi="ar-SA"/>
    </w:rPr>
  </w:style>
  <w:style w:type="paragraph" w:customStyle="1" w:styleId="aff8">
    <w:name w:val="Знак"/>
    <w:basedOn w:val="a0"/>
    <w:rsid w:val="00D0279E"/>
    <w:pPr>
      <w:spacing w:after="160" w:line="240" w:lineRule="exact"/>
    </w:pPr>
    <w:rPr>
      <w:rFonts w:ascii="Verdana" w:hAnsi="Verdana" w:cs="Verdana"/>
      <w:lang w:val="en-US"/>
    </w:rPr>
  </w:style>
  <w:style w:type="paragraph" w:styleId="32">
    <w:name w:val="Body Text Indent 3"/>
    <w:basedOn w:val="a0"/>
    <w:link w:val="33"/>
    <w:rsid w:val="00D0279E"/>
    <w:pPr>
      <w:ind w:firstLine="720"/>
      <w:jc w:val="both"/>
    </w:pPr>
    <w:rPr>
      <w:sz w:val="24"/>
      <w:lang w:eastAsia="ru-RU"/>
    </w:rPr>
  </w:style>
  <w:style w:type="paragraph" w:styleId="34">
    <w:name w:val="Body Text 3"/>
    <w:basedOn w:val="a0"/>
    <w:link w:val="35"/>
    <w:rsid w:val="00D0279E"/>
    <w:rPr>
      <w:sz w:val="28"/>
      <w:lang w:eastAsia="ru-RU"/>
    </w:rPr>
  </w:style>
  <w:style w:type="paragraph" w:styleId="aff9">
    <w:name w:val="Block Text"/>
    <w:basedOn w:val="a0"/>
    <w:rsid w:val="00D0279E"/>
    <w:pPr>
      <w:ind w:left="567" w:right="142"/>
      <w:jc w:val="both"/>
    </w:pPr>
    <w:rPr>
      <w:sz w:val="28"/>
      <w:lang w:eastAsia="ru-RU"/>
    </w:rPr>
  </w:style>
  <w:style w:type="paragraph" w:styleId="affa">
    <w:name w:val="Signature"/>
    <w:basedOn w:val="a0"/>
    <w:rsid w:val="00D0279E"/>
    <w:pPr>
      <w:overflowPunct w:val="0"/>
      <w:autoSpaceDE w:val="0"/>
      <w:autoSpaceDN w:val="0"/>
      <w:adjustRightInd w:val="0"/>
      <w:ind w:left="4252"/>
    </w:pPr>
    <w:rPr>
      <w:lang w:eastAsia="ru-RU"/>
    </w:rPr>
  </w:style>
  <w:style w:type="paragraph" w:styleId="16">
    <w:name w:val="toc 1"/>
    <w:basedOn w:val="a0"/>
    <w:next w:val="a0"/>
    <w:autoRedefine/>
    <w:semiHidden/>
    <w:rsid w:val="00D0279E"/>
    <w:rPr>
      <w:sz w:val="28"/>
      <w:szCs w:val="24"/>
      <w:lang w:eastAsia="ru-RU"/>
    </w:rPr>
  </w:style>
  <w:style w:type="paragraph" w:customStyle="1" w:styleId="FR1">
    <w:name w:val="FR1"/>
    <w:rsid w:val="00D0279E"/>
    <w:pPr>
      <w:widowControl w:val="0"/>
      <w:autoSpaceDE w:val="0"/>
      <w:autoSpaceDN w:val="0"/>
      <w:adjustRightInd w:val="0"/>
    </w:pPr>
    <w:rPr>
      <w:b/>
      <w:bCs/>
      <w:sz w:val="28"/>
      <w:szCs w:val="28"/>
    </w:rPr>
  </w:style>
  <w:style w:type="paragraph" w:customStyle="1" w:styleId="affb">
    <w:name w:val="Цитаты"/>
    <w:basedOn w:val="a0"/>
    <w:rsid w:val="00D0279E"/>
    <w:pPr>
      <w:spacing w:before="100" w:after="100"/>
      <w:ind w:left="360" w:right="360"/>
    </w:pPr>
    <w:rPr>
      <w:snapToGrid w:val="0"/>
      <w:sz w:val="24"/>
      <w:lang w:eastAsia="ru-RU"/>
    </w:rPr>
  </w:style>
  <w:style w:type="table" w:customStyle="1" w:styleId="17">
    <w:name w:val="Современная таблица1"/>
    <w:basedOn w:val="a2"/>
    <w:next w:val="affc"/>
    <w:rsid w:val="00D0279E"/>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c">
    <w:name w:val="Table Contemporary"/>
    <w:basedOn w:val="36"/>
    <w:rsid w:val="00D0279E"/>
    <w:pPr>
      <w:jc w:val="center"/>
    </w:pPr>
    <w:rPr>
      <w:b/>
    </w:rPr>
    <w:tblPr>
      <w:tblStyleRowBandSize w:val="1"/>
      <w:tblInd w:w="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top w:w="0" w:type="dxa"/>
        <w:left w:w="108" w:type="dxa"/>
        <w:bottom w:w="0" w:type="dxa"/>
        <w:right w:w="108" w:type="dxa"/>
      </w:tblCellMar>
    </w:tblPr>
    <w:tcPr>
      <w:shd w:val="clear" w:color="auto" w:fill="E6E6E6"/>
    </w:tcPr>
    <w:tblStylePr w:type="firstRow">
      <w:rPr>
        <w:b/>
        <w:bCs/>
        <w:i/>
        <w:iCs/>
        <w:color w:val="auto"/>
      </w:rPr>
      <w:tblPr/>
      <w:tcPr>
        <w:tcBorders>
          <w:bottom w:val="single" w:sz="6" w:space="0" w:color="000000"/>
          <w:tl2br w:val="none" w:sz="0" w:space="0" w:color="auto"/>
          <w:tr2bl w:val="none" w:sz="0" w:space="0" w:color="auto"/>
        </w:tcBorders>
        <w:shd w:val="pct20" w:color="00000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6">
    <w:name w:val="Table Classic 3"/>
    <w:basedOn w:val="a2"/>
    <w:rsid w:val="00D027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27">
    <w:name w:val="Table Simple 2"/>
    <w:basedOn w:val="a2"/>
    <w:rsid w:val="00D027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R2">
    <w:name w:val="FR2"/>
    <w:rsid w:val="00D0279E"/>
    <w:pPr>
      <w:widowControl w:val="0"/>
      <w:autoSpaceDE w:val="0"/>
      <w:autoSpaceDN w:val="0"/>
      <w:adjustRightInd w:val="0"/>
      <w:ind w:left="2320"/>
    </w:pPr>
    <w:rPr>
      <w:rFonts w:ascii="Arial" w:hAnsi="Arial" w:cs="Arial"/>
      <w:noProof/>
      <w:sz w:val="28"/>
      <w:szCs w:val="28"/>
    </w:rPr>
  </w:style>
  <w:style w:type="paragraph" w:customStyle="1" w:styleId="FR3">
    <w:name w:val="FR3"/>
    <w:rsid w:val="00D0279E"/>
    <w:pPr>
      <w:widowControl w:val="0"/>
      <w:autoSpaceDE w:val="0"/>
      <w:autoSpaceDN w:val="0"/>
      <w:adjustRightInd w:val="0"/>
      <w:ind w:left="2320"/>
    </w:pPr>
    <w:rPr>
      <w:rFonts w:ascii="Arial" w:hAnsi="Arial" w:cs="Arial"/>
      <w:i/>
      <w:iCs/>
      <w:noProof/>
      <w:sz w:val="24"/>
      <w:szCs w:val="24"/>
    </w:rPr>
  </w:style>
  <w:style w:type="paragraph" w:customStyle="1" w:styleId="FR4">
    <w:name w:val="FR4"/>
    <w:rsid w:val="00D0279E"/>
    <w:pPr>
      <w:widowControl w:val="0"/>
      <w:autoSpaceDE w:val="0"/>
      <w:autoSpaceDN w:val="0"/>
      <w:adjustRightInd w:val="0"/>
      <w:spacing w:before="40"/>
      <w:jc w:val="right"/>
    </w:pPr>
    <w:rPr>
      <w:rFonts w:ascii="Arial" w:hAnsi="Arial" w:cs="Arial"/>
      <w:b/>
      <w:bCs/>
      <w:sz w:val="16"/>
      <w:szCs w:val="16"/>
    </w:rPr>
  </w:style>
  <w:style w:type="character" w:styleId="affd">
    <w:name w:val="FollowedHyperlink"/>
    <w:rsid w:val="00D0279E"/>
    <w:rPr>
      <w:color w:val="800080"/>
      <w:u w:val="single"/>
    </w:rPr>
  </w:style>
  <w:style w:type="paragraph" w:customStyle="1" w:styleId="140">
    <w:name w:val="14 полуторный"/>
    <w:basedOn w:val="a0"/>
    <w:rsid w:val="00D0279E"/>
    <w:pPr>
      <w:spacing w:line="360" w:lineRule="auto"/>
      <w:ind w:firstLine="709"/>
      <w:jc w:val="both"/>
    </w:pPr>
    <w:rPr>
      <w:sz w:val="28"/>
      <w:szCs w:val="24"/>
      <w:lang w:eastAsia="ru-RU"/>
    </w:rPr>
  </w:style>
  <w:style w:type="paragraph" w:styleId="28">
    <w:name w:val="toc 2"/>
    <w:basedOn w:val="a0"/>
    <w:next w:val="a0"/>
    <w:autoRedefine/>
    <w:rsid w:val="00D0279E"/>
    <w:pPr>
      <w:ind w:left="320"/>
    </w:pPr>
    <w:rPr>
      <w:sz w:val="32"/>
      <w:szCs w:val="24"/>
      <w:lang w:eastAsia="ru-RU"/>
    </w:rPr>
  </w:style>
  <w:style w:type="character" w:customStyle="1" w:styleId="WW8Num3z1">
    <w:name w:val="WW8Num3z1"/>
    <w:rsid w:val="00D0279E"/>
    <w:rPr>
      <w:b w:val="0"/>
    </w:rPr>
  </w:style>
  <w:style w:type="character" w:customStyle="1" w:styleId="WW8Num6z0">
    <w:name w:val="WW8Num6z0"/>
    <w:rsid w:val="00D0279E"/>
    <w:rPr>
      <w:sz w:val="28"/>
    </w:rPr>
  </w:style>
  <w:style w:type="character" w:customStyle="1" w:styleId="WW8Num8z1">
    <w:name w:val="WW8Num8z1"/>
    <w:rsid w:val="00D0279E"/>
    <w:rPr>
      <w:b w:val="0"/>
    </w:rPr>
  </w:style>
  <w:style w:type="character" w:customStyle="1" w:styleId="WW8Num9z1">
    <w:name w:val="WW8Num9z1"/>
    <w:rsid w:val="00D0279E"/>
    <w:rPr>
      <w:b w:val="0"/>
    </w:rPr>
  </w:style>
  <w:style w:type="character" w:customStyle="1" w:styleId="WW8Num11z0">
    <w:name w:val="WW8Num11z0"/>
    <w:rsid w:val="00D0279E"/>
    <w:rPr>
      <w:sz w:val="28"/>
    </w:rPr>
  </w:style>
  <w:style w:type="character" w:customStyle="1" w:styleId="WW8Num14z0">
    <w:name w:val="WW8Num14z0"/>
    <w:rsid w:val="00D0279E"/>
    <w:rPr>
      <w:sz w:val="28"/>
    </w:rPr>
  </w:style>
  <w:style w:type="character" w:customStyle="1" w:styleId="WW8Num15z0">
    <w:name w:val="WW8Num15z0"/>
    <w:rsid w:val="00D0279E"/>
    <w:rPr>
      <w:sz w:val="28"/>
      <w:szCs w:val="28"/>
    </w:rPr>
  </w:style>
  <w:style w:type="character" w:customStyle="1" w:styleId="WW8Num15z1">
    <w:name w:val="WW8Num15z1"/>
    <w:rsid w:val="00D0279E"/>
    <w:rPr>
      <w:b w:val="0"/>
    </w:rPr>
  </w:style>
  <w:style w:type="character" w:customStyle="1" w:styleId="WW8Num16z0">
    <w:name w:val="WW8Num16z0"/>
    <w:rsid w:val="00D0279E"/>
    <w:rPr>
      <w:b w:val="0"/>
    </w:rPr>
  </w:style>
  <w:style w:type="character" w:customStyle="1" w:styleId="WW-Absatz-Standardschriftart">
    <w:name w:val="WW-Absatz-Standardschriftart"/>
    <w:rsid w:val="00D0279E"/>
  </w:style>
  <w:style w:type="character" w:customStyle="1" w:styleId="WW8Num5z1">
    <w:name w:val="WW8Num5z1"/>
    <w:rsid w:val="00D0279E"/>
    <w:rPr>
      <w:b w:val="0"/>
    </w:rPr>
  </w:style>
  <w:style w:type="character" w:customStyle="1" w:styleId="WW8Num9z0">
    <w:name w:val="WW8Num9z0"/>
    <w:rsid w:val="00D0279E"/>
    <w:rPr>
      <w:sz w:val="28"/>
    </w:rPr>
  </w:style>
  <w:style w:type="character" w:customStyle="1" w:styleId="WW8Num11z1">
    <w:name w:val="WW8Num11z1"/>
    <w:rsid w:val="00D0279E"/>
    <w:rPr>
      <w:b w:val="0"/>
    </w:rPr>
  </w:style>
  <w:style w:type="character" w:customStyle="1" w:styleId="WW8Num13z1">
    <w:name w:val="WW8Num13z1"/>
    <w:rsid w:val="00D0279E"/>
    <w:rPr>
      <w:b w:val="0"/>
    </w:rPr>
  </w:style>
  <w:style w:type="character" w:customStyle="1" w:styleId="WW8Num17z0">
    <w:name w:val="WW8Num17z0"/>
    <w:rsid w:val="00D0279E"/>
    <w:rPr>
      <w:sz w:val="28"/>
    </w:rPr>
  </w:style>
  <w:style w:type="character" w:customStyle="1" w:styleId="WW8Num19z1">
    <w:name w:val="WW8Num19z1"/>
    <w:rsid w:val="00D0279E"/>
    <w:rPr>
      <w:b w:val="0"/>
    </w:rPr>
  </w:style>
  <w:style w:type="character" w:customStyle="1" w:styleId="WW8Num22z0">
    <w:name w:val="WW8Num22z0"/>
    <w:rsid w:val="00D0279E"/>
    <w:rPr>
      <w:sz w:val="28"/>
    </w:rPr>
  </w:style>
  <w:style w:type="character" w:customStyle="1" w:styleId="WW8Num23z0">
    <w:name w:val="WW8Num23z0"/>
    <w:rsid w:val="00D0279E"/>
    <w:rPr>
      <w:sz w:val="28"/>
      <w:szCs w:val="28"/>
    </w:rPr>
  </w:style>
  <w:style w:type="character" w:customStyle="1" w:styleId="WW8Num23z1">
    <w:name w:val="WW8Num23z1"/>
    <w:rsid w:val="00D0279E"/>
    <w:rPr>
      <w:b w:val="0"/>
    </w:rPr>
  </w:style>
  <w:style w:type="character" w:customStyle="1" w:styleId="WW8Num26z0">
    <w:name w:val="WW8Num26z0"/>
    <w:rsid w:val="00D0279E"/>
    <w:rPr>
      <w:b w:val="0"/>
    </w:rPr>
  </w:style>
  <w:style w:type="character" w:customStyle="1" w:styleId="WW8Num28z0">
    <w:name w:val="WW8Num28z0"/>
    <w:rsid w:val="00D0279E"/>
    <w:rPr>
      <w:b w:val="0"/>
    </w:rPr>
  </w:style>
  <w:style w:type="character" w:customStyle="1" w:styleId="WW8Num35z0">
    <w:name w:val="WW8Num35z0"/>
    <w:rsid w:val="00D0279E"/>
    <w:rPr>
      <w:rFonts w:ascii="Times New Roman" w:eastAsia="Times New Roman" w:hAnsi="Times New Roman" w:cs="Times New Roman"/>
    </w:rPr>
  </w:style>
  <w:style w:type="character" w:customStyle="1" w:styleId="WW-">
    <w:name w:val="WW-Основной шрифт абзаца"/>
    <w:rsid w:val="00D0279E"/>
  </w:style>
  <w:style w:type="paragraph" w:customStyle="1" w:styleId="affe">
    <w:name w:val="Заголовок"/>
    <w:basedOn w:val="a0"/>
    <w:next w:val="a6"/>
    <w:rsid w:val="00D0279E"/>
    <w:pPr>
      <w:keepNext/>
      <w:suppressAutoHyphens/>
      <w:spacing w:before="240" w:after="120"/>
    </w:pPr>
    <w:rPr>
      <w:rFonts w:ascii="Arial" w:eastAsia="Tahoma" w:hAnsi="Arial" w:cs="Tahoma"/>
      <w:sz w:val="28"/>
      <w:szCs w:val="28"/>
      <w:lang w:eastAsia="ar-SA"/>
    </w:rPr>
  </w:style>
  <w:style w:type="paragraph" w:customStyle="1" w:styleId="WW-0">
    <w:name w:val="WW-Заголовок"/>
    <w:basedOn w:val="a0"/>
    <w:next w:val="a6"/>
    <w:rsid w:val="00D0279E"/>
    <w:pPr>
      <w:keepNext/>
      <w:suppressAutoHyphens/>
      <w:spacing w:before="240" w:after="120"/>
    </w:pPr>
    <w:rPr>
      <w:rFonts w:ascii="Tahoma" w:eastAsia="Tahoma" w:hAnsi="Tahoma" w:cs="Tahoma"/>
      <w:sz w:val="28"/>
      <w:szCs w:val="28"/>
      <w:lang w:eastAsia="ar-SA"/>
    </w:rPr>
  </w:style>
  <w:style w:type="paragraph" w:customStyle="1" w:styleId="afff">
    <w:name w:val="Содержимое врезки"/>
    <w:basedOn w:val="a6"/>
    <w:rsid w:val="00D0279E"/>
    <w:pPr>
      <w:framePr w:w="0" w:hRule="auto" w:hSpace="0" w:wrap="auto" w:vAnchor="margin" w:hAnchor="text" w:xAlign="left" w:yAlign="inline"/>
      <w:suppressAutoHyphens/>
      <w:spacing w:after="120"/>
      <w:jc w:val="left"/>
    </w:pPr>
    <w:rPr>
      <w:szCs w:val="24"/>
      <w:lang w:val="ru-RU" w:eastAsia="ar-SA"/>
    </w:rPr>
  </w:style>
  <w:style w:type="paragraph" w:customStyle="1" w:styleId="WW-1">
    <w:name w:val="WW-Содержимое врезки"/>
    <w:basedOn w:val="a6"/>
    <w:rsid w:val="00D0279E"/>
    <w:pPr>
      <w:framePr w:w="0" w:hRule="auto" w:hSpace="0" w:wrap="auto" w:vAnchor="margin" w:hAnchor="text" w:xAlign="left" w:yAlign="inline"/>
      <w:suppressAutoHyphens/>
      <w:spacing w:after="120"/>
      <w:jc w:val="left"/>
    </w:pPr>
    <w:rPr>
      <w:szCs w:val="24"/>
      <w:lang w:val="ru-RU" w:eastAsia="ar-SA"/>
    </w:rPr>
  </w:style>
  <w:style w:type="paragraph" w:styleId="afff0">
    <w:name w:val="Document Map"/>
    <w:basedOn w:val="a0"/>
    <w:semiHidden/>
    <w:rsid w:val="00D0279E"/>
    <w:pPr>
      <w:shd w:val="clear" w:color="auto" w:fill="000080"/>
    </w:pPr>
    <w:rPr>
      <w:rFonts w:ascii="Tahoma" w:hAnsi="Tahoma" w:cs="Tahoma"/>
      <w:lang w:eastAsia="ru-RU"/>
    </w:rPr>
  </w:style>
  <w:style w:type="character" w:customStyle="1" w:styleId="ReportHead0">
    <w:name w:val="Report_Head Знак"/>
    <w:link w:val="ReportHead"/>
    <w:locked/>
    <w:rsid w:val="00E520EA"/>
    <w:rPr>
      <w:sz w:val="28"/>
      <w:szCs w:val="24"/>
      <w:lang w:val="ru-RU" w:eastAsia="ru-RU" w:bidi="ar-SA"/>
    </w:rPr>
  </w:style>
  <w:style w:type="paragraph" w:styleId="afff1">
    <w:name w:val="TOC Heading"/>
    <w:basedOn w:val="1"/>
    <w:next w:val="a0"/>
    <w:qFormat/>
    <w:rsid w:val="00E520EA"/>
    <w:pPr>
      <w:keepLines/>
      <w:spacing w:before="480" w:after="0" w:line="276" w:lineRule="auto"/>
      <w:outlineLvl w:val="9"/>
    </w:pPr>
    <w:rPr>
      <w:rFonts w:ascii="Cambria" w:hAnsi="Cambria"/>
      <w:color w:val="365F91"/>
      <w:kern w:val="0"/>
      <w:sz w:val="28"/>
      <w:szCs w:val="28"/>
      <w:lang w:val="ru-RU" w:eastAsia="ru-RU"/>
    </w:rPr>
  </w:style>
  <w:style w:type="paragraph" w:styleId="37">
    <w:name w:val="toc 3"/>
    <w:basedOn w:val="a0"/>
    <w:next w:val="a0"/>
    <w:autoRedefine/>
    <w:unhideWhenUsed/>
    <w:rsid w:val="00E520EA"/>
    <w:pPr>
      <w:spacing w:after="200" w:line="276" w:lineRule="auto"/>
      <w:ind w:left="440"/>
    </w:pPr>
    <w:rPr>
      <w:rFonts w:eastAsia="Calibri"/>
      <w:sz w:val="24"/>
      <w:szCs w:val="22"/>
    </w:rPr>
  </w:style>
  <w:style w:type="numbering" w:customStyle="1" w:styleId="18">
    <w:name w:val="Нет списка1"/>
    <w:next w:val="a3"/>
    <w:semiHidden/>
    <w:rsid w:val="008669E9"/>
  </w:style>
  <w:style w:type="character" w:customStyle="1" w:styleId="90">
    <w:name w:val="Заголовок 9 Знак"/>
    <w:link w:val="9"/>
    <w:rsid w:val="008669E9"/>
    <w:rPr>
      <w:sz w:val="28"/>
    </w:rPr>
  </w:style>
  <w:style w:type="numbering" w:customStyle="1" w:styleId="110">
    <w:name w:val="Нет списка11"/>
    <w:next w:val="a3"/>
    <w:semiHidden/>
    <w:rsid w:val="008669E9"/>
  </w:style>
  <w:style w:type="table" w:customStyle="1" w:styleId="19">
    <w:name w:val="Сетка таблицы1"/>
    <w:basedOn w:val="a2"/>
    <w:next w:val="ad"/>
    <w:rsid w:val="008669E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 Знак"/>
    <w:link w:val="34"/>
    <w:rsid w:val="008669E9"/>
    <w:rPr>
      <w:sz w:val="28"/>
    </w:rPr>
  </w:style>
  <w:style w:type="character" w:customStyle="1" w:styleId="33">
    <w:name w:val="Основной текст с отступом 3 Знак"/>
    <w:link w:val="32"/>
    <w:rsid w:val="008669E9"/>
    <w:rPr>
      <w:sz w:val="24"/>
    </w:rPr>
  </w:style>
  <w:style w:type="numbering" w:customStyle="1" w:styleId="29">
    <w:name w:val="Нет списка2"/>
    <w:next w:val="a3"/>
    <w:semiHidden/>
    <w:rsid w:val="008669E9"/>
  </w:style>
  <w:style w:type="table" w:customStyle="1" w:styleId="111">
    <w:name w:val="Сетка таблицы11"/>
    <w:basedOn w:val="a2"/>
    <w:next w:val="ad"/>
    <w:rsid w:val="00866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3"/>
    <w:semiHidden/>
    <w:rsid w:val="006B15E6"/>
  </w:style>
  <w:style w:type="table" w:customStyle="1" w:styleId="2a">
    <w:name w:val="Сетка таблицы2"/>
    <w:basedOn w:val="a2"/>
    <w:next w:val="ad"/>
    <w:rsid w:val="006B15E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Body Text Indent" w:uiPriority="99"/>
    <w:lsdException w:name="Subtitle" w:qFormat="1"/>
    <w:lsdException w:name="Body Text Indent 2" w:uiPriority="99"/>
    <w:lsdException w:name="Strong"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0">
    <w:name w:val="Normal"/>
    <w:qFormat/>
    <w:rsid w:val="00223683"/>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uiPriority w:val="99"/>
    <w:qFormat/>
    <w:rsid w:val="00123720"/>
    <w:pPr>
      <w:keepNext/>
      <w:spacing w:before="240" w:after="60"/>
      <w:outlineLvl w:val="1"/>
    </w:pPr>
    <w:rPr>
      <w:rFonts w:ascii="Arial" w:hAnsi="Arial"/>
      <w:b/>
      <w:bCs/>
      <w:i/>
      <w:iCs/>
      <w:sz w:val="28"/>
      <w:szCs w:val="28"/>
      <w:lang w:val="x-none"/>
    </w:rPr>
  </w:style>
  <w:style w:type="paragraph" w:styleId="3">
    <w:name w:val="heading 3"/>
    <w:basedOn w:val="a0"/>
    <w:next w:val="a0"/>
    <w:link w:val="30"/>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paragraph" w:styleId="7">
    <w:name w:val="heading 7"/>
    <w:basedOn w:val="a0"/>
    <w:next w:val="a0"/>
    <w:qFormat/>
    <w:rsid w:val="00D0279E"/>
    <w:pPr>
      <w:keepNext/>
      <w:numPr>
        <w:numId w:val="4"/>
      </w:numPr>
      <w:outlineLvl w:val="6"/>
    </w:pPr>
    <w:rPr>
      <w:sz w:val="24"/>
      <w:lang w:eastAsia="ru-RU"/>
    </w:rPr>
  </w:style>
  <w:style w:type="paragraph" w:styleId="8">
    <w:name w:val="heading 8"/>
    <w:basedOn w:val="a0"/>
    <w:next w:val="a0"/>
    <w:qFormat/>
    <w:rsid w:val="00D0279E"/>
    <w:pPr>
      <w:keepNext/>
      <w:ind w:right="-82"/>
      <w:jc w:val="center"/>
      <w:outlineLvl w:val="7"/>
    </w:pPr>
    <w:rPr>
      <w:sz w:val="40"/>
      <w:lang w:eastAsia="ru-RU"/>
    </w:rPr>
  </w:style>
  <w:style w:type="paragraph" w:styleId="9">
    <w:name w:val="heading 9"/>
    <w:basedOn w:val="a0"/>
    <w:next w:val="a0"/>
    <w:link w:val="90"/>
    <w:qFormat/>
    <w:rsid w:val="00D0279E"/>
    <w:pPr>
      <w:keepNext/>
      <w:ind w:right="142" w:firstLine="709"/>
      <w:jc w:val="both"/>
      <w:outlineLvl w:val="8"/>
    </w:pPr>
    <w:rPr>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rsid w:val="002C6DD8"/>
    <w:rPr>
      <w:color w:val="0000FF"/>
      <w:u w:val="single"/>
    </w:rPr>
  </w:style>
  <w:style w:type="paragraph" w:customStyle="1" w:styleId="Default">
    <w:name w:val="Default"/>
    <w:uiPriority w:val="99"/>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rPr>
      <w:lang w:val="x-none"/>
    </w:r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0">
    <w:name w:val="Заголовок 3 Знак"/>
    <w:link w:val="3"/>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uiPriority w:val="99"/>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uiPriority w:val="99"/>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1">
    <w:name w:val="List Bullet 3"/>
    <w:basedOn w:val="a0"/>
    <w:rsid w:val="00123720"/>
    <w:pPr>
      <w:tabs>
        <w:tab w:val="num" w:pos="928"/>
      </w:tabs>
      <w:ind w:left="928" w:hanging="360"/>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 Знак"/>
    <w:basedOn w:val="a0"/>
    <w:link w:val="aff"/>
    <w:rsid w:val="00123720"/>
    <w:rPr>
      <w:rFonts w:ascii="Courier New" w:hAnsi="Courier New"/>
      <w:lang w:val="x-none" w:eastAsia="x-none"/>
    </w:rPr>
  </w:style>
  <w:style w:type="character" w:customStyle="1" w:styleId="aff">
    <w:name w:val="Текст Знак"/>
    <w:aliases w:val=" 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3"/>
      </w:numPr>
    </w:pPr>
  </w:style>
  <w:style w:type="paragraph" w:styleId="aff5">
    <w:name w:val="List Paragraph"/>
    <w:basedOn w:val="a0"/>
    <w:uiPriority w:val="99"/>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5">
    <w:name w:val="Обычный1"/>
    <w:uiPriority w:val="99"/>
    <w:rsid w:val="00CE0A2E"/>
    <w:pPr>
      <w:ind w:firstLine="567"/>
      <w:jc w:val="both"/>
    </w:pPr>
    <w:rPr>
      <w:sz w:val="28"/>
      <w:lang w:eastAsia="ko-KR"/>
    </w:rPr>
  </w:style>
  <w:style w:type="paragraph" w:customStyle="1" w:styleId="ReportMain">
    <w:name w:val="Report_Main"/>
    <w:basedOn w:val="a0"/>
    <w:link w:val="ReportMain0"/>
    <w:rsid w:val="00CE0A2E"/>
    <w:rPr>
      <w:sz w:val="24"/>
      <w:szCs w:val="24"/>
      <w:lang w:eastAsia="ru-RU"/>
    </w:rPr>
  </w:style>
  <w:style w:type="paragraph" w:styleId="aff7">
    <w:name w:val="No Spacing"/>
    <w:uiPriority w:val="99"/>
    <w:qFormat/>
    <w:rsid w:val="00CE0A2E"/>
    <w:rPr>
      <w:lang w:eastAsia="en-US"/>
    </w:rPr>
  </w:style>
  <w:style w:type="character" w:customStyle="1" w:styleId="ReportMain0">
    <w:name w:val="Report_Main Знак"/>
    <w:link w:val="ReportMain"/>
    <w:locked/>
    <w:rsid w:val="00EF243C"/>
    <w:rPr>
      <w:sz w:val="24"/>
      <w:szCs w:val="24"/>
      <w:lang w:val="ru-RU" w:eastAsia="ru-RU" w:bidi="ar-SA"/>
    </w:rPr>
  </w:style>
  <w:style w:type="paragraph" w:customStyle="1" w:styleId="aff8">
    <w:name w:val="Знак"/>
    <w:basedOn w:val="a0"/>
    <w:rsid w:val="00D0279E"/>
    <w:pPr>
      <w:spacing w:after="160" w:line="240" w:lineRule="exact"/>
    </w:pPr>
    <w:rPr>
      <w:rFonts w:ascii="Verdana" w:hAnsi="Verdana" w:cs="Verdana"/>
      <w:lang w:val="en-US"/>
    </w:rPr>
  </w:style>
  <w:style w:type="paragraph" w:styleId="32">
    <w:name w:val="Body Text Indent 3"/>
    <w:basedOn w:val="a0"/>
    <w:link w:val="33"/>
    <w:rsid w:val="00D0279E"/>
    <w:pPr>
      <w:ind w:firstLine="720"/>
      <w:jc w:val="both"/>
    </w:pPr>
    <w:rPr>
      <w:sz w:val="24"/>
      <w:lang w:eastAsia="ru-RU"/>
    </w:rPr>
  </w:style>
  <w:style w:type="paragraph" w:styleId="34">
    <w:name w:val="Body Text 3"/>
    <w:basedOn w:val="a0"/>
    <w:link w:val="35"/>
    <w:rsid w:val="00D0279E"/>
    <w:rPr>
      <w:sz w:val="28"/>
      <w:lang w:eastAsia="ru-RU"/>
    </w:rPr>
  </w:style>
  <w:style w:type="paragraph" w:styleId="aff9">
    <w:name w:val="Block Text"/>
    <w:basedOn w:val="a0"/>
    <w:rsid w:val="00D0279E"/>
    <w:pPr>
      <w:ind w:left="567" w:right="142"/>
      <w:jc w:val="both"/>
    </w:pPr>
    <w:rPr>
      <w:sz w:val="28"/>
      <w:lang w:eastAsia="ru-RU"/>
    </w:rPr>
  </w:style>
  <w:style w:type="paragraph" w:styleId="affa">
    <w:name w:val="Signature"/>
    <w:basedOn w:val="a0"/>
    <w:rsid w:val="00D0279E"/>
    <w:pPr>
      <w:overflowPunct w:val="0"/>
      <w:autoSpaceDE w:val="0"/>
      <w:autoSpaceDN w:val="0"/>
      <w:adjustRightInd w:val="0"/>
      <w:ind w:left="4252"/>
    </w:pPr>
    <w:rPr>
      <w:lang w:eastAsia="ru-RU"/>
    </w:rPr>
  </w:style>
  <w:style w:type="paragraph" w:styleId="16">
    <w:name w:val="toc 1"/>
    <w:basedOn w:val="a0"/>
    <w:next w:val="a0"/>
    <w:autoRedefine/>
    <w:semiHidden/>
    <w:rsid w:val="00D0279E"/>
    <w:rPr>
      <w:sz w:val="28"/>
      <w:szCs w:val="24"/>
      <w:lang w:eastAsia="ru-RU"/>
    </w:rPr>
  </w:style>
  <w:style w:type="paragraph" w:customStyle="1" w:styleId="FR1">
    <w:name w:val="FR1"/>
    <w:rsid w:val="00D0279E"/>
    <w:pPr>
      <w:widowControl w:val="0"/>
      <w:autoSpaceDE w:val="0"/>
      <w:autoSpaceDN w:val="0"/>
      <w:adjustRightInd w:val="0"/>
    </w:pPr>
    <w:rPr>
      <w:b/>
      <w:bCs/>
      <w:sz w:val="28"/>
      <w:szCs w:val="28"/>
    </w:rPr>
  </w:style>
  <w:style w:type="paragraph" w:customStyle="1" w:styleId="affb">
    <w:name w:val="Цитаты"/>
    <w:basedOn w:val="a0"/>
    <w:rsid w:val="00D0279E"/>
    <w:pPr>
      <w:spacing w:before="100" w:after="100"/>
      <w:ind w:left="360" w:right="360"/>
    </w:pPr>
    <w:rPr>
      <w:snapToGrid w:val="0"/>
      <w:sz w:val="24"/>
      <w:lang w:eastAsia="ru-RU"/>
    </w:rPr>
  </w:style>
  <w:style w:type="table" w:customStyle="1" w:styleId="17">
    <w:name w:val="Современная таблица1"/>
    <w:basedOn w:val="a2"/>
    <w:next w:val="affc"/>
    <w:rsid w:val="00D0279E"/>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c">
    <w:name w:val="Table Contemporary"/>
    <w:basedOn w:val="36"/>
    <w:rsid w:val="00D0279E"/>
    <w:pPr>
      <w:jc w:val="center"/>
    </w:pPr>
    <w:rPr>
      <w:b/>
    </w:rPr>
    <w:tblPr>
      <w:tblStyleRowBandSize w:val="1"/>
      <w:tblInd w:w="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top w:w="0" w:type="dxa"/>
        <w:left w:w="108" w:type="dxa"/>
        <w:bottom w:w="0" w:type="dxa"/>
        <w:right w:w="108" w:type="dxa"/>
      </w:tblCellMar>
    </w:tblPr>
    <w:tcPr>
      <w:shd w:val="clear" w:color="auto" w:fill="E6E6E6"/>
    </w:tcPr>
    <w:tblStylePr w:type="firstRow">
      <w:rPr>
        <w:b/>
        <w:bCs/>
        <w:i/>
        <w:iCs/>
        <w:color w:val="auto"/>
      </w:rPr>
      <w:tblPr/>
      <w:tcPr>
        <w:tcBorders>
          <w:bottom w:val="single" w:sz="6" w:space="0" w:color="000000"/>
          <w:tl2br w:val="none" w:sz="0" w:space="0" w:color="auto"/>
          <w:tr2bl w:val="none" w:sz="0" w:space="0" w:color="auto"/>
        </w:tcBorders>
        <w:shd w:val="pct20" w:color="00000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6">
    <w:name w:val="Table Classic 3"/>
    <w:basedOn w:val="a2"/>
    <w:rsid w:val="00D027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27">
    <w:name w:val="Table Simple 2"/>
    <w:basedOn w:val="a2"/>
    <w:rsid w:val="00D027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R2">
    <w:name w:val="FR2"/>
    <w:rsid w:val="00D0279E"/>
    <w:pPr>
      <w:widowControl w:val="0"/>
      <w:autoSpaceDE w:val="0"/>
      <w:autoSpaceDN w:val="0"/>
      <w:adjustRightInd w:val="0"/>
      <w:ind w:left="2320"/>
    </w:pPr>
    <w:rPr>
      <w:rFonts w:ascii="Arial" w:hAnsi="Arial" w:cs="Arial"/>
      <w:noProof/>
      <w:sz w:val="28"/>
      <w:szCs w:val="28"/>
    </w:rPr>
  </w:style>
  <w:style w:type="paragraph" w:customStyle="1" w:styleId="FR3">
    <w:name w:val="FR3"/>
    <w:rsid w:val="00D0279E"/>
    <w:pPr>
      <w:widowControl w:val="0"/>
      <w:autoSpaceDE w:val="0"/>
      <w:autoSpaceDN w:val="0"/>
      <w:adjustRightInd w:val="0"/>
      <w:ind w:left="2320"/>
    </w:pPr>
    <w:rPr>
      <w:rFonts w:ascii="Arial" w:hAnsi="Arial" w:cs="Arial"/>
      <w:i/>
      <w:iCs/>
      <w:noProof/>
      <w:sz w:val="24"/>
      <w:szCs w:val="24"/>
    </w:rPr>
  </w:style>
  <w:style w:type="paragraph" w:customStyle="1" w:styleId="FR4">
    <w:name w:val="FR4"/>
    <w:rsid w:val="00D0279E"/>
    <w:pPr>
      <w:widowControl w:val="0"/>
      <w:autoSpaceDE w:val="0"/>
      <w:autoSpaceDN w:val="0"/>
      <w:adjustRightInd w:val="0"/>
      <w:spacing w:before="40"/>
      <w:jc w:val="right"/>
    </w:pPr>
    <w:rPr>
      <w:rFonts w:ascii="Arial" w:hAnsi="Arial" w:cs="Arial"/>
      <w:b/>
      <w:bCs/>
      <w:sz w:val="16"/>
      <w:szCs w:val="16"/>
    </w:rPr>
  </w:style>
  <w:style w:type="character" w:styleId="affd">
    <w:name w:val="FollowedHyperlink"/>
    <w:rsid w:val="00D0279E"/>
    <w:rPr>
      <w:color w:val="800080"/>
      <w:u w:val="single"/>
    </w:rPr>
  </w:style>
  <w:style w:type="paragraph" w:customStyle="1" w:styleId="140">
    <w:name w:val="14 полуторный"/>
    <w:basedOn w:val="a0"/>
    <w:rsid w:val="00D0279E"/>
    <w:pPr>
      <w:spacing w:line="360" w:lineRule="auto"/>
      <w:ind w:firstLine="709"/>
      <w:jc w:val="both"/>
    </w:pPr>
    <w:rPr>
      <w:sz w:val="28"/>
      <w:szCs w:val="24"/>
      <w:lang w:eastAsia="ru-RU"/>
    </w:rPr>
  </w:style>
  <w:style w:type="paragraph" w:styleId="28">
    <w:name w:val="toc 2"/>
    <w:basedOn w:val="a0"/>
    <w:next w:val="a0"/>
    <w:autoRedefine/>
    <w:rsid w:val="00D0279E"/>
    <w:pPr>
      <w:ind w:left="320"/>
    </w:pPr>
    <w:rPr>
      <w:sz w:val="32"/>
      <w:szCs w:val="24"/>
      <w:lang w:eastAsia="ru-RU"/>
    </w:rPr>
  </w:style>
  <w:style w:type="character" w:customStyle="1" w:styleId="WW8Num3z1">
    <w:name w:val="WW8Num3z1"/>
    <w:rsid w:val="00D0279E"/>
    <w:rPr>
      <w:b w:val="0"/>
    </w:rPr>
  </w:style>
  <w:style w:type="character" w:customStyle="1" w:styleId="WW8Num6z0">
    <w:name w:val="WW8Num6z0"/>
    <w:rsid w:val="00D0279E"/>
    <w:rPr>
      <w:sz w:val="28"/>
    </w:rPr>
  </w:style>
  <w:style w:type="character" w:customStyle="1" w:styleId="WW8Num8z1">
    <w:name w:val="WW8Num8z1"/>
    <w:rsid w:val="00D0279E"/>
    <w:rPr>
      <w:b w:val="0"/>
    </w:rPr>
  </w:style>
  <w:style w:type="character" w:customStyle="1" w:styleId="WW8Num9z1">
    <w:name w:val="WW8Num9z1"/>
    <w:rsid w:val="00D0279E"/>
    <w:rPr>
      <w:b w:val="0"/>
    </w:rPr>
  </w:style>
  <w:style w:type="character" w:customStyle="1" w:styleId="WW8Num11z0">
    <w:name w:val="WW8Num11z0"/>
    <w:rsid w:val="00D0279E"/>
    <w:rPr>
      <w:sz w:val="28"/>
    </w:rPr>
  </w:style>
  <w:style w:type="character" w:customStyle="1" w:styleId="WW8Num14z0">
    <w:name w:val="WW8Num14z0"/>
    <w:rsid w:val="00D0279E"/>
    <w:rPr>
      <w:sz w:val="28"/>
    </w:rPr>
  </w:style>
  <w:style w:type="character" w:customStyle="1" w:styleId="WW8Num15z0">
    <w:name w:val="WW8Num15z0"/>
    <w:rsid w:val="00D0279E"/>
    <w:rPr>
      <w:sz w:val="28"/>
      <w:szCs w:val="28"/>
    </w:rPr>
  </w:style>
  <w:style w:type="character" w:customStyle="1" w:styleId="WW8Num15z1">
    <w:name w:val="WW8Num15z1"/>
    <w:rsid w:val="00D0279E"/>
    <w:rPr>
      <w:b w:val="0"/>
    </w:rPr>
  </w:style>
  <w:style w:type="character" w:customStyle="1" w:styleId="WW8Num16z0">
    <w:name w:val="WW8Num16z0"/>
    <w:rsid w:val="00D0279E"/>
    <w:rPr>
      <w:b w:val="0"/>
    </w:rPr>
  </w:style>
  <w:style w:type="character" w:customStyle="1" w:styleId="WW-Absatz-Standardschriftart">
    <w:name w:val="WW-Absatz-Standardschriftart"/>
    <w:rsid w:val="00D0279E"/>
  </w:style>
  <w:style w:type="character" w:customStyle="1" w:styleId="WW8Num5z1">
    <w:name w:val="WW8Num5z1"/>
    <w:rsid w:val="00D0279E"/>
    <w:rPr>
      <w:b w:val="0"/>
    </w:rPr>
  </w:style>
  <w:style w:type="character" w:customStyle="1" w:styleId="WW8Num9z0">
    <w:name w:val="WW8Num9z0"/>
    <w:rsid w:val="00D0279E"/>
    <w:rPr>
      <w:sz w:val="28"/>
    </w:rPr>
  </w:style>
  <w:style w:type="character" w:customStyle="1" w:styleId="WW8Num11z1">
    <w:name w:val="WW8Num11z1"/>
    <w:rsid w:val="00D0279E"/>
    <w:rPr>
      <w:b w:val="0"/>
    </w:rPr>
  </w:style>
  <w:style w:type="character" w:customStyle="1" w:styleId="WW8Num13z1">
    <w:name w:val="WW8Num13z1"/>
    <w:rsid w:val="00D0279E"/>
    <w:rPr>
      <w:b w:val="0"/>
    </w:rPr>
  </w:style>
  <w:style w:type="character" w:customStyle="1" w:styleId="WW8Num17z0">
    <w:name w:val="WW8Num17z0"/>
    <w:rsid w:val="00D0279E"/>
    <w:rPr>
      <w:sz w:val="28"/>
    </w:rPr>
  </w:style>
  <w:style w:type="character" w:customStyle="1" w:styleId="WW8Num19z1">
    <w:name w:val="WW8Num19z1"/>
    <w:rsid w:val="00D0279E"/>
    <w:rPr>
      <w:b w:val="0"/>
    </w:rPr>
  </w:style>
  <w:style w:type="character" w:customStyle="1" w:styleId="WW8Num22z0">
    <w:name w:val="WW8Num22z0"/>
    <w:rsid w:val="00D0279E"/>
    <w:rPr>
      <w:sz w:val="28"/>
    </w:rPr>
  </w:style>
  <w:style w:type="character" w:customStyle="1" w:styleId="WW8Num23z0">
    <w:name w:val="WW8Num23z0"/>
    <w:rsid w:val="00D0279E"/>
    <w:rPr>
      <w:sz w:val="28"/>
      <w:szCs w:val="28"/>
    </w:rPr>
  </w:style>
  <w:style w:type="character" w:customStyle="1" w:styleId="WW8Num23z1">
    <w:name w:val="WW8Num23z1"/>
    <w:rsid w:val="00D0279E"/>
    <w:rPr>
      <w:b w:val="0"/>
    </w:rPr>
  </w:style>
  <w:style w:type="character" w:customStyle="1" w:styleId="WW8Num26z0">
    <w:name w:val="WW8Num26z0"/>
    <w:rsid w:val="00D0279E"/>
    <w:rPr>
      <w:b w:val="0"/>
    </w:rPr>
  </w:style>
  <w:style w:type="character" w:customStyle="1" w:styleId="WW8Num28z0">
    <w:name w:val="WW8Num28z0"/>
    <w:rsid w:val="00D0279E"/>
    <w:rPr>
      <w:b w:val="0"/>
    </w:rPr>
  </w:style>
  <w:style w:type="character" w:customStyle="1" w:styleId="WW8Num35z0">
    <w:name w:val="WW8Num35z0"/>
    <w:rsid w:val="00D0279E"/>
    <w:rPr>
      <w:rFonts w:ascii="Times New Roman" w:eastAsia="Times New Roman" w:hAnsi="Times New Roman" w:cs="Times New Roman"/>
    </w:rPr>
  </w:style>
  <w:style w:type="character" w:customStyle="1" w:styleId="WW-">
    <w:name w:val="WW-Основной шрифт абзаца"/>
    <w:rsid w:val="00D0279E"/>
  </w:style>
  <w:style w:type="paragraph" w:customStyle="1" w:styleId="affe">
    <w:name w:val="Заголовок"/>
    <w:basedOn w:val="a0"/>
    <w:next w:val="a6"/>
    <w:rsid w:val="00D0279E"/>
    <w:pPr>
      <w:keepNext/>
      <w:suppressAutoHyphens/>
      <w:spacing w:before="240" w:after="120"/>
    </w:pPr>
    <w:rPr>
      <w:rFonts w:ascii="Arial" w:eastAsia="Tahoma" w:hAnsi="Arial" w:cs="Tahoma"/>
      <w:sz w:val="28"/>
      <w:szCs w:val="28"/>
      <w:lang w:eastAsia="ar-SA"/>
    </w:rPr>
  </w:style>
  <w:style w:type="paragraph" w:customStyle="1" w:styleId="WW-0">
    <w:name w:val="WW-Заголовок"/>
    <w:basedOn w:val="a0"/>
    <w:next w:val="a6"/>
    <w:rsid w:val="00D0279E"/>
    <w:pPr>
      <w:keepNext/>
      <w:suppressAutoHyphens/>
      <w:spacing w:before="240" w:after="120"/>
    </w:pPr>
    <w:rPr>
      <w:rFonts w:ascii="Tahoma" w:eastAsia="Tahoma" w:hAnsi="Tahoma" w:cs="Tahoma"/>
      <w:sz w:val="28"/>
      <w:szCs w:val="28"/>
      <w:lang w:eastAsia="ar-SA"/>
    </w:rPr>
  </w:style>
  <w:style w:type="paragraph" w:customStyle="1" w:styleId="afff">
    <w:name w:val="Содержимое врезки"/>
    <w:basedOn w:val="a6"/>
    <w:rsid w:val="00D0279E"/>
    <w:pPr>
      <w:framePr w:w="0" w:hRule="auto" w:hSpace="0" w:wrap="auto" w:vAnchor="margin" w:hAnchor="text" w:xAlign="left" w:yAlign="inline"/>
      <w:suppressAutoHyphens/>
      <w:spacing w:after="120"/>
      <w:jc w:val="left"/>
    </w:pPr>
    <w:rPr>
      <w:szCs w:val="24"/>
      <w:lang w:val="ru-RU" w:eastAsia="ar-SA"/>
    </w:rPr>
  </w:style>
  <w:style w:type="paragraph" w:customStyle="1" w:styleId="WW-1">
    <w:name w:val="WW-Содержимое врезки"/>
    <w:basedOn w:val="a6"/>
    <w:rsid w:val="00D0279E"/>
    <w:pPr>
      <w:framePr w:w="0" w:hRule="auto" w:hSpace="0" w:wrap="auto" w:vAnchor="margin" w:hAnchor="text" w:xAlign="left" w:yAlign="inline"/>
      <w:suppressAutoHyphens/>
      <w:spacing w:after="120"/>
      <w:jc w:val="left"/>
    </w:pPr>
    <w:rPr>
      <w:szCs w:val="24"/>
      <w:lang w:val="ru-RU" w:eastAsia="ar-SA"/>
    </w:rPr>
  </w:style>
  <w:style w:type="paragraph" w:styleId="afff0">
    <w:name w:val="Document Map"/>
    <w:basedOn w:val="a0"/>
    <w:semiHidden/>
    <w:rsid w:val="00D0279E"/>
    <w:pPr>
      <w:shd w:val="clear" w:color="auto" w:fill="000080"/>
    </w:pPr>
    <w:rPr>
      <w:rFonts w:ascii="Tahoma" w:hAnsi="Tahoma" w:cs="Tahoma"/>
      <w:lang w:eastAsia="ru-RU"/>
    </w:rPr>
  </w:style>
  <w:style w:type="character" w:customStyle="1" w:styleId="ReportHead0">
    <w:name w:val="Report_Head Знак"/>
    <w:link w:val="ReportHead"/>
    <w:locked/>
    <w:rsid w:val="00E520EA"/>
    <w:rPr>
      <w:sz w:val="28"/>
      <w:szCs w:val="24"/>
      <w:lang w:val="ru-RU" w:eastAsia="ru-RU" w:bidi="ar-SA"/>
    </w:rPr>
  </w:style>
  <w:style w:type="paragraph" w:styleId="afff1">
    <w:name w:val="TOC Heading"/>
    <w:basedOn w:val="1"/>
    <w:next w:val="a0"/>
    <w:qFormat/>
    <w:rsid w:val="00E520EA"/>
    <w:pPr>
      <w:keepLines/>
      <w:spacing w:before="480" w:after="0" w:line="276" w:lineRule="auto"/>
      <w:outlineLvl w:val="9"/>
    </w:pPr>
    <w:rPr>
      <w:rFonts w:ascii="Cambria" w:hAnsi="Cambria"/>
      <w:color w:val="365F91"/>
      <w:kern w:val="0"/>
      <w:sz w:val="28"/>
      <w:szCs w:val="28"/>
      <w:lang w:val="ru-RU" w:eastAsia="ru-RU"/>
    </w:rPr>
  </w:style>
  <w:style w:type="paragraph" w:styleId="37">
    <w:name w:val="toc 3"/>
    <w:basedOn w:val="a0"/>
    <w:next w:val="a0"/>
    <w:autoRedefine/>
    <w:unhideWhenUsed/>
    <w:rsid w:val="00E520EA"/>
    <w:pPr>
      <w:spacing w:after="200" w:line="276" w:lineRule="auto"/>
      <w:ind w:left="440"/>
    </w:pPr>
    <w:rPr>
      <w:rFonts w:eastAsia="Calibri"/>
      <w:sz w:val="24"/>
      <w:szCs w:val="22"/>
    </w:rPr>
  </w:style>
  <w:style w:type="numbering" w:customStyle="1" w:styleId="18">
    <w:name w:val="Нет списка1"/>
    <w:next w:val="a3"/>
    <w:semiHidden/>
    <w:rsid w:val="008669E9"/>
  </w:style>
  <w:style w:type="character" w:customStyle="1" w:styleId="90">
    <w:name w:val="Заголовок 9 Знак"/>
    <w:link w:val="9"/>
    <w:rsid w:val="008669E9"/>
    <w:rPr>
      <w:sz w:val="28"/>
    </w:rPr>
  </w:style>
  <w:style w:type="numbering" w:customStyle="1" w:styleId="110">
    <w:name w:val="Нет списка11"/>
    <w:next w:val="a3"/>
    <w:semiHidden/>
    <w:rsid w:val="008669E9"/>
  </w:style>
  <w:style w:type="table" w:customStyle="1" w:styleId="19">
    <w:name w:val="Сетка таблицы1"/>
    <w:basedOn w:val="a2"/>
    <w:next w:val="ad"/>
    <w:rsid w:val="008669E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 Знак"/>
    <w:link w:val="34"/>
    <w:rsid w:val="008669E9"/>
    <w:rPr>
      <w:sz w:val="28"/>
    </w:rPr>
  </w:style>
  <w:style w:type="character" w:customStyle="1" w:styleId="33">
    <w:name w:val="Основной текст с отступом 3 Знак"/>
    <w:link w:val="32"/>
    <w:rsid w:val="008669E9"/>
    <w:rPr>
      <w:sz w:val="24"/>
    </w:rPr>
  </w:style>
  <w:style w:type="numbering" w:customStyle="1" w:styleId="29">
    <w:name w:val="Нет списка2"/>
    <w:next w:val="a3"/>
    <w:semiHidden/>
    <w:rsid w:val="008669E9"/>
  </w:style>
  <w:style w:type="table" w:customStyle="1" w:styleId="111">
    <w:name w:val="Сетка таблицы11"/>
    <w:basedOn w:val="a2"/>
    <w:next w:val="ad"/>
    <w:rsid w:val="00866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3"/>
    <w:semiHidden/>
    <w:rsid w:val="006B15E6"/>
  </w:style>
  <w:style w:type="table" w:customStyle="1" w:styleId="2a">
    <w:name w:val="Сетка таблицы2"/>
    <w:basedOn w:val="a2"/>
    <w:next w:val="ad"/>
    <w:rsid w:val="006B15E6"/>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509560">
      <w:bodyDiv w:val="1"/>
      <w:marLeft w:val="0"/>
      <w:marRight w:val="0"/>
      <w:marTop w:val="0"/>
      <w:marBottom w:val="0"/>
      <w:divBdr>
        <w:top w:val="none" w:sz="0" w:space="0" w:color="auto"/>
        <w:left w:val="none" w:sz="0" w:space="0" w:color="auto"/>
        <w:bottom w:val="none" w:sz="0" w:space="0" w:color="auto"/>
        <w:right w:val="none" w:sz="0" w:space="0" w:color="auto"/>
      </w:divBdr>
    </w:div>
    <w:div w:id="1941258700">
      <w:bodyDiv w:val="1"/>
      <w:marLeft w:val="0"/>
      <w:marRight w:val="0"/>
      <w:marTop w:val="0"/>
      <w:marBottom w:val="0"/>
      <w:divBdr>
        <w:top w:val="none" w:sz="0" w:space="0" w:color="auto"/>
        <w:left w:val="none" w:sz="0" w:space="0" w:color="auto"/>
        <w:bottom w:val="none" w:sz="0" w:space="0" w:color="auto"/>
        <w:right w:val="none" w:sz="0" w:space="0" w:color="auto"/>
      </w:divBdr>
    </w:div>
    <w:div w:id="1973708506">
      <w:bodyDiv w:val="1"/>
      <w:marLeft w:val="0"/>
      <w:marRight w:val="0"/>
      <w:marTop w:val="0"/>
      <w:marBottom w:val="0"/>
      <w:divBdr>
        <w:top w:val="none" w:sz="0" w:space="0" w:color="auto"/>
        <w:left w:val="none" w:sz="0" w:space="0" w:color="auto"/>
        <w:bottom w:val="none" w:sz="0" w:space="0" w:color="auto"/>
        <w:right w:val="none" w:sz="0" w:space="0" w:color="auto"/>
      </w:divBdr>
    </w:div>
    <w:div w:id="208394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7.bin"/><Relationship Id="rId21" Type="http://schemas.openxmlformats.org/officeDocument/2006/relationships/oleObject" Target="embeddings/oleObject7.bin"/><Relationship Id="rId42" Type="http://schemas.openxmlformats.org/officeDocument/2006/relationships/image" Target="media/image18.wmf"/><Relationship Id="rId47" Type="http://schemas.openxmlformats.org/officeDocument/2006/relationships/oleObject" Target="embeddings/oleObject20.bin"/><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image" Target="media/image38.wmf"/><Relationship Id="rId89" Type="http://schemas.openxmlformats.org/officeDocument/2006/relationships/oleObject" Target="embeddings/oleObject42.bin"/><Relationship Id="rId112" Type="http://schemas.openxmlformats.org/officeDocument/2006/relationships/image" Target="media/image51.wmf"/><Relationship Id="rId133" Type="http://schemas.openxmlformats.org/officeDocument/2006/relationships/oleObject" Target="embeddings/oleObject65.bin"/><Relationship Id="rId138" Type="http://schemas.openxmlformats.org/officeDocument/2006/relationships/image" Target="media/image64.wmf"/><Relationship Id="rId154" Type="http://schemas.openxmlformats.org/officeDocument/2006/relationships/image" Target="media/image72.wmf"/><Relationship Id="rId159" Type="http://schemas.openxmlformats.org/officeDocument/2006/relationships/oleObject" Target="embeddings/oleObject78.bin"/><Relationship Id="rId175" Type="http://schemas.openxmlformats.org/officeDocument/2006/relationships/oleObject" Target="embeddings/oleObject86.bin"/><Relationship Id="rId170" Type="http://schemas.openxmlformats.org/officeDocument/2006/relationships/image" Target="media/image80.wmf"/><Relationship Id="rId16" Type="http://schemas.openxmlformats.org/officeDocument/2006/relationships/image" Target="media/image5.wmf"/><Relationship Id="rId107" Type="http://schemas.openxmlformats.org/officeDocument/2006/relationships/image" Target="media/image49.wmf"/><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15.bin"/><Relationship Id="rId53" Type="http://schemas.openxmlformats.org/officeDocument/2006/relationships/oleObject" Target="embeddings/oleObject23.bin"/><Relationship Id="rId58" Type="http://schemas.openxmlformats.org/officeDocument/2006/relationships/image" Target="media/image26.wmf"/><Relationship Id="rId74" Type="http://schemas.openxmlformats.org/officeDocument/2006/relationships/image" Target="media/image34.wmf"/><Relationship Id="rId79" Type="http://schemas.openxmlformats.org/officeDocument/2006/relationships/oleObject" Target="embeddings/oleObject37.bin"/><Relationship Id="rId102" Type="http://schemas.openxmlformats.org/officeDocument/2006/relationships/oleObject" Target="embeddings/oleObject49.bin"/><Relationship Id="rId123" Type="http://schemas.openxmlformats.org/officeDocument/2006/relationships/oleObject" Target="embeddings/oleObject60.bin"/><Relationship Id="rId128" Type="http://schemas.openxmlformats.org/officeDocument/2006/relationships/image" Target="media/image59.wmf"/><Relationship Id="rId144" Type="http://schemas.openxmlformats.org/officeDocument/2006/relationships/image" Target="media/image67.wmf"/><Relationship Id="rId149" Type="http://schemas.openxmlformats.org/officeDocument/2006/relationships/oleObject" Target="embeddings/oleObject73.bin"/><Relationship Id="rId5" Type="http://schemas.openxmlformats.org/officeDocument/2006/relationships/webSettings" Target="webSettings.xml"/><Relationship Id="rId90" Type="http://schemas.openxmlformats.org/officeDocument/2006/relationships/image" Target="media/image41.wmf"/><Relationship Id="rId95" Type="http://schemas.openxmlformats.org/officeDocument/2006/relationships/oleObject" Target="embeddings/oleObject45.bin"/><Relationship Id="rId160" Type="http://schemas.openxmlformats.org/officeDocument/2006/relationships/image" Target="media/image75.wmf"/><Relationship Id="rId165" Type="http://schemas.openxmlformats.org/officeDocument/2006/relationships/oleObject" Target="embeddings/oleObject81.bin"/><Relationship Id="rId181" Type="http://schemas.openxmlformats.org/officeDocument/2006/relationships/hyperlink" Target="https://osu.ru/iss/lks/" TargetMode="External"/><Relationship Id="rId186" Type="http://schemas.openxmlformats.org/officeDocument/2006/relationships/footer" Target="footer1.xml"/><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1.wmf"/><Relationship Id="rId64" Type="http://schemas.openxmlformats.org/officeDocument/2006/relationships/image" Target="media/image29.wmf"/><Relationship Id="rId69" Type="http://schemas.openxmlformats.org/officeDocument/2006/relationships/oleObject" Target="embeddings/oleObject31.bin"/><Relationship Id="rId113" Type="http://schemas.openxmlformats.org/officeDocument/2006/relationships/oleObject" Target="embeddings/oleObject55.bin"/><Relationship Id="rId118" Type="http://schemas.openxmlformats.org/officeDocument/2006/relationships/image" Target="media/image54.wmf"/><Relationship Id="rId134" Type="http://schemas.openxmlformats.org/officeDocument/2006/relationships/image" Target="media/image62.wmf"/><Relationship Id="rId139" Type="http://schemas.openxmlformats.org/officeDocument/2006/relationships/oleObject" Target="embeddings/oleObject68.bin"/><Relationship Id="rId80" Type="http://schemas.openxmlformats.org/officeDocument/2006/relationships/image" Target="media/image36.wmf"/><Relationship Id="rId85" Type="http://schemas.openxmlformats.org/officeDocument/2006/relationships/oleObject" Target="embeddings/oleObject40.bin"/><Relationship Id="rId150" Type="http://schemas.openxmlformats.org/officeDocument/2006/relationships/image" Target="media/image70.wmf"/><Relationship Id="rId155" Type="http://schemas.openxmlformats.org/officeDocument/2006/relationships/oleObject" Target="embeddings/oleObject76.bin"/><Relationship Id="rId171" Type="http://schemas.openxmlformats.org/officeDocument/2006/relationships/oleObject" Target="embeddings/oleObject84.bin"/><Relationship Id="rId176" Type="http://schemas.openxmlformats.org/officeDocument/2006/relationships/image" Target="media/image83.wmf"/><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image" Target="media/image47.wmf"/><Relationship Id="rId108" Type="http://schemas.openxmlformats.org/officeDocument/2006/relationships/oleObject" Target="embeddings/oleObject52.bin"/><Relationship Id="rId124" Type="http://schemas.openxmlformats.org/officeDocument/2006/relationships/image" Target="media/image57.wmf"/><Relationship Id="rId129" Type="http://schemas.openxmlformats.org/officeDocument/2006/relationships/oleObject" Target="embeddings/oleObject63.bin"/><Relationship Id="rId54" Type="http://schemas.openxmlformats.org/officeDocument/2006/relationships/image" Target="media/image24.wmf"/><Relationship Id="rId70" Type="http://schemas.openxmlformats.org/officeDocument/2006/relationships/image" Target="media/image32.wmf"/><Relationship Id="rId75" Type="http://schemas.openxmlformats.org/officeDocument/2006/relationships/oleObject" Target="embeddings/oleObject34.bin"/><Relationship Id="rId91" Type="http://schemas.openxmlformats.org/officeDocument/2006/relationships/oleObject" Target="embeddings/oleObject43.bin"/><Relationship Id="rId96" Type="http://schemas.openxmlformats.org/officeDocument/2006/relationships/oleObject" Target="embeddings/oleObject46.bin"/><Relationship Id="rId140" Type="http://schemas.openxmlformats.org/officeDocument/2006/relationships/image" Target="media/image65.wmf"/><Relationship Id="rId145" Type="http://schemas.openxmlformats.org/officeDocument/2006/relationships/oleObject" Target="embeddings/oleObject71.bin"/><Relationship Id="rId161" Type="http://schemas.openxmlformats.org/officeDocument/2006/relationships/oleObject" Target="embeddings/oleObject79.bin"/><Relationship Id="rId166" Type="http://schemas.openxmlformats.org/officeDocument/2006/relationships/image" Target="media/image78.wmf"/><Relationship Id="rId182" Type="http://schemas.openxmlformats.org/officeDocument/2006/relationships/hyperlink" Target="http://artlib.osu.ru/web/books/metod_all/114369_20191202.pdf" TargetMode="External"/><Relationship Id="rId187"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2.wmf"/><Relationship Id="rId119" Type="http://schemas.openxmlformats.org/officeDocument/2006/relationships/oleObject" Target="embeddings/oleObject58.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8.bin"/><Relationship Id="rId86" Type="http://schemas.openxmlformats.org/officeDocument/2006/relationships/image" Target="media/image39.wmf"/><Relationship Id="rId130" Type="http://schemas.openxmlformats.org/officeDocument/2006/relationships/image" Target="media/image60.wmf"/><Relationship Id="rId135" Type="http://schemas.openxmlformats.org/officeDocument/2006/relationships/oleObject" Target="embeddings/oleObject66.bin"/><Relationship Id="rId151" Type="http://schemas.openxmlformats.org/officeDocument/2006/relationships/oleObject" Target="embeddings/oleObject74.bin"/><Relationship Id="rId156" Type="http://schemas.openxmlformats.org/officeDocument/2006/relationships/image" Target="media/image73.wmf"/><Relationship Id="rId177" Type="http://schemas.openxmlformats.org/officeDocument/2006/relationships/oleObject" Target="embeddings/oleObject87.bin"/><Relationship Id="rId172" Type="http://schemas.openxmlformats.org/officeDocument/2006/relationships/image" Target="media/image81.wmf"/><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0.wmf"/><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oleObject" Target="embeddings/oleObject35.bin"/><Relationship Id="rId97" Type="http://schemas.openxmlformats.org/officeDocument/2006/relationships/image" Target="media/image44.wmf"/><Relationship Id="rId104" Type="http://schemas.openxmlformats.org/officeDocument/2006/relationships/oleObject" Target="embeddings/oleObject50.bin"/><Relationship Id="rId120" Type="http://schemas.openxmlformats.org/officeDocument/2006/relationships/image" Target="media/image55.wmf"/><Relationship Id="rId125" Type="http://schemas.openxmlformats.org/officeDocument/2006/relationships/oleObject" Target="embeddings/oleObject61.bin"/><Relationship Id="rId141" Type="http://schemas.openxmlformats.org/officeDocument/2006/relationships/oleObject" Target="embeddings/oleObject69.bin"/><Relationship Id="rId146" Type="http://schemas.openxmlformats.org/officeDocument/2006/relationships/image" Target="media/image68.wmf"/><Relationship Id="rId167" Type="http://schemas.openxmlformats.org/officeDocument/2006/relationships/oleObject" Target="embeddings/oleObject82.bin"/><Relationship Id="rId188"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2.wmf"/><Relationship Id="rId162" Type="http://schemas.openxmlformats.org/officeDocument/2006/relationships/image" Target="media/image76.wmf"/><Relationship Id="rId183" Type="http://schemas.openxmlformats.org/officeDocument/2006/relationships/hyperlink" Target="http://www.osu.ru/docs/official/standart/standart_101-2015_.pdf" TargetMode="External"/><Relationship Id="rId2" Type="http://schemas.openxmlformats.org/officeDocument/2006/relationships/styles" Target="styles.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1.bin"/><Relationship Id="rId110" Type="http://schemas.openxmlformats.org/officeDocument/2006/relationships/oleObject" Target="embeddings/oleObject53.bin"/><Relationship Id="rId115" Type="http://schemas.openxmlformats.org/officeDocument/2006/relationships/oleObject" Target="embeddings/oleObject56.bin"/><Relationship Id="rId131" Type="http://schemas.openxmlformats.org/officeDocument/2006/relationships/oleObject" Target="embeddings/oleObject64.bin"/><Relationship Id="rId136" Type="http://schemas.openxmlformats.org/officeDocument/2006/relationships/image" Target="media/image63.wmf"/><Relationship Id="rId157" Type="http://schemas.openxmlformats.org/officeDocument/2006/relationships/oleObject" Target="embeddings/oleObject77.bin"/><Relationship Id="rId178" Type="http://schemas.openxmlformats.org/officeDocument/2006/relationships/image" Target="media/image84.wmf"/><Relationship Id="rId61" Type="http://schemas.openxmlformats.org/officeDocument/2006/relationships/oleObject" Target="embeddings/oleObject27.bin"/><Relationship Id="rId82" Type="http://schemas.openxmlformats.org/officeDocument/2006/relationships/image" Target="media/image37.wmf"/><Relationship Id="rId152" Type="http://schemas.openxmlformats.org/officeDocument/2006/relationships/image" Target="media/image71.wmf"/><Relationship Id="rId173" Type="http://schemas.openxmlformats.org/officeDocument/2006/relationships/oleObject" Target="embeddings/oleObject85.bin"/><Relationship Id="rId19" Type="http://schemas.openxmlformats.org/officeDocument/2006/relationships/oleObject" Target="embeddings/oleObject6.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6.bin"/><Relationship Id="rId100" Type="http://schemas.openxmlformats.org/officeDocument/2006/relationships/oleObject" Target="embeddings/oleObject48.bin"/><Relationship Id="rId105" Type="http://schemas.openxmlformats.org/officeDocument/2006/relationships/image" Target="media/image48.wmf"/><Relationship Id="rId126" Type="http://schemas.openxmlformats.org/officeDocument/2006/relationships/image" Target="media/image58.wmf"/><Relationship Id="rId147" Type="http://schemas.openxmlformats.org/officeDocument/2006/relationships/oleObject" Target="embeddings/oleObject72.bin"/><Relationship Id="rId168" Type="http://schemas.openxmlformats.org/officeDocument/2006/relationships/image" Target="media/image79.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4.bin"/><Relationship Id="rId98" Type="http://schemas.openxmlformats.org/officeDocument/2006/relationships/oleObject" Target="embeddings/oleObject47.bin"/><Relationship Id="rId121" Type="http://schemas.openxmlformats.org/officeDocument/2006/relationships/oleObject" Target="embeddings/oleObject59.bin"/><Relationship Id="rId142" Type="http://schemas.openxmlformats.org/officeDocument/2006/relationships/image" Target="media/image66.wmf"/><Relationship Id="rId163" Type="http://schemas.openxmlformats.org/officeDocument/2006/relationships/oleObject" Target="embeddings/oleObject80.bin"/><Relationship Id="rId184" Type="http://schemas.openxmlformats.org/officeDocument/2006/relationships/hyperlink" Target="https://osu.ru/iss/lks/" TargetMode="External"/><Relationship Id="rId189"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3.wmf"/><Relationship Id="rId137" Type="http://schemas.openxmlformats.org/officeDocument/2006/relationships/oleObject" Target="embeddings/oleObject67.bin"/><Relationship Id="rId158" Type="http://schemas.openxmlformats.org/officeDocument/2006/relationships/image" Target="media/image74.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9.bin"/><Relationship Id="rId88" Type="http://schemas.openxmlformats.org/officeDocument/2006/relationships/image" Target="media/image40.wmf"/><Relationship Id="rId111" Type="http://schemas.openxmlformats.org/officeDocument/2006/relationships/oleObject" Target="embeddings/oleObject54.bin"/><Relationship Id="rId132" Type="http://schemas.openxmlformats.org/officeDocument/2006/relationships/image" Target="media/image61.wmf"/><Relationship Id="rId153" Type="http://schemas.openxmlformats.org/officeDocument/2006/relationships/oleObject" Target="embeddings/oleObject75.bin"/><Relationship Id="rId174" Type="http://schemas.openxmlformats.org/officeDocument/2006/relationships/image" Target="media/image82.wmf"/><Relationship Id="rId179" Type="http://schemas.openxmlformats.org/officeDocument/2006/relationships/oleObject" Target="embeddings/oleObject88.bin"/><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oleObject" Target="embeddings/oleObject51.bin"/><Relationship Id="rId127" Type="http://schemas.openxmlformats.org/officeDocument/2006/relationships/oleObject" Target="embeddings/oleObject62.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5.wmf"/><Relationship Id="rId94" Type="http://schemas.openxmlformats.org/officeDocument/2006/relationships/image" Target="media/image43.wmf"/><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image" Target="media/image56.wmf"/><Relationship Id="rId143" Type="http://schemas.openxmlformats.org/officeDocument/2006/relationships/oleObject" Target="embeddings/oleObject70.bin"/><Relationship Id="rId148" Type="http://schemas.openxmlformats.org/officeDocument/2006/relationships/image" Target="media/image69.wmf"/><Relationship Id="rId164" Type="http://schemas.openxmlformats.org/officeDocument/2006/relationships/image" Target="media/image77.wmf"/><Relationship Id="rId169" Type="http://schemas.openxmlformats.org/officeDocument/2006/relationships/oleObject" Target="embeddings/oleObject83.bin"/><Relationship Id="rId185" Type="http://schemas.openxmlformats.org/officeDocument/2006/relationships/hyperlink" Target="https://osu.ru/iss/lks/" TargetMode="External"/><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hyperlink" Target="https://osu.ru/iss/l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11</Pages>
  <Words>3314</Words>
  <Characters>18890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Положение ОГУ от 12.01.2016 № 02-Д "О формировании фонда оценочных средств"</vt:lpstr>
    </vt:vector>
  </TitlesOfParts>
  <Company>ОГУ</Company>
  <LinksUpToDate>false</LinksUpToDate>
  <CharactersWithSpaces>22160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ОГУ от 12.01.2016 № 02-Д "О формировании фонда оценочных средств"</dc:title>
  <dc:creator>ОГУ</dc:creator>
  <cp:lastModifiedBy>user</cp:lastModifiedBy>
  <cp:revision>16</cp:revision>
  <cp:lastPrinted>2022-03-23T08:34:00Z</cp:lastPrinted>
  <dcterms:created xsi:type="dcterms:W3CDTF">2022-03-23T08:35:00Z</dcterms:created>
  <dcterms:modified xsi:type="dcterms:W3CDTF">2022-04-13T05:41:00Z</dcterms:modified>
</cp:coreProperties>
</file>