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F0A79" w14:textId="77777777" w:rsidR="006B50A5" w:rsidRDefault="006B50A5" w:rsidP="006B50A5">
      <w:pPr>
        <w:autoSpaceDE w:val="0"/>
        <w:autoSpaceDN w:val="0"/>
        <w:adjustRightInd w:val="0"/>
        <w:spacing w:after="0" w:line="36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Минобрнауки Российской Федерации</w:t>
      </w:r>
    </w:p>
    <w:p w14:paraId="3ED1998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p>
    <w:p w14:paraId="09FB9428"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Федеральное государственное бюджетное образовательное учреждение</w:t>
      </w:r>
    </w:p>
    <w:p w14:paraId="136F7A48"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высшего образования</w:t>
      </w:r>
    </w:p>
    <w:p w14:paraId="36B2D50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b/>
          <w:sz w:val="28"/>
          <w:szCs w:val="28"/>
          <w:lang w:eastAsia="ru-RU"/>
        </w:rPr>
      </w:pPr>
      <w:r>
        <w:rPr>
          <w:rFonts w:ascii="TimesNewRomanPSMT" w:eastAsia="Calibri" w:hAnsi="TimesNewRomanPSMT" w:cs="TimesNewRomanPSMT"/>
          <w:b/>
          <w:sz w:val="28"/>
          <w:szCs w:val="28"/>
          <w:lang w:eastAsia="ru-RU"/>
        </w:rPr>
        <w:t>«Оренбургский государственный университет»</w:t>
      </w:r>
    </w:p>
    <w:p w14:paraId="05A3423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32"/>
          <w:szCs w:val="32"/>
          <w:lang w:eastAsia="ru-RU"/>
        </w:rPr>
      </w:pPr>
    </w:p>
    <w:p w14:paraId="632FF532"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Кафедра истории</w:t>
      </w:r>
    </w:p>
    <w:p w14:paraId="41DE685D"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32"/>
          <w:szCs w:val="32"/>
          <w:lang w:eastAsia="ru-RU"/>
        </w:rPr>
      </w:pPr>
    </w:p>
    <w:p w14:paraId="0C569287"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32"/>
          <w:szCs w:val="32"/>
          <w:lang w:eastAsia="ru-RU"/>
        </w:rPr>
      </w:pPr>
    </w:p>
    <w:p w14:paraId="703FF73E"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28"/>
          <w:szCs w:val="28"/>
          <w:lang w:eastAsia="ru-RU"/>
        </w:rPr>
      </w:pPr>
    </w:p>
    <w:p w14:paraId="60FCFA2F"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28"/>
          <w:szCs w:val="28"/>
          <w:lang w:eastAsia="ru-RU"/>
        </w:rPr>
      </w:pPr>
    </w:p>
    <w:p w14:paraId="6416D63B" w14:textId="35446803" w:rsidR="006B50A5" w:rsidRDefault="006B50A5" w:rsidP="006B50A5">
      <w:pPr>
        <w:suppressAutoHyphens/>
        <w:spacing w:before="120" w:after="0" w:line="240" w:lineRule="auto"/>
        <w:jc w:val="center"/>
        <w:rPr>
          <w:rFonts w:ascii="TimesNewRomanPSMT" w:eastAsia="Times New Roman" w:hAnsi="TimesNewRomanPSMT" w:cs="TimesNewRomanPSMT"/>
          <w:sz w:val="28"/>
          <w:szCs w:val="28"/>
        </w:rPr>
      </w:pPr>
      <w:r>
        <w:rPr>
          <w:rFonts w:ascii="TimesNewRomanPSMT" w:eastAsia="Times New Roman" w:hAnsi="TimesNewRomanPSMT" w:cs="TimesNewRomanPSMT"/>
          <w:sz w:val="28"/>
          <w:szCs w:val="28"/>
        </w:rPr>
        <w:t xml:space="preserve">Методические указания для обучающихся по освоению </w:t>
      </w:r>
      <w:r w:rsidR="006C31E8">
        <w:rPr>
          <w:rFonts w:ascii="TimesNewRomanPSMT" w:eastAsia="Times New Roman" w:hAnsi="TimesNewRomanPSMT" w:cs="TimesNewRomanPSMT"/>
          <w:sz w:val="28"/>
          <w:szCs w:val="28"/>
        </w:rPr>
        <w:t>дисциплины</w:t>
      </w:r>
    </w:p>
    <w:p w14:paraId="03C3A501" w14:textId="77777777" w:rsidR="005946E0" w:rsidRDefault="005946E0" w:rsidP="005946E0">
      <w:pPr>
        <w:pStyle w:val="ReportHead"/>
        <w:suppressAutoHyphens/>
        <w:spacing w:before="120"/>
        <w:rPr>
          <w:i/>
          <w:sz w:val="24"/>
        </w:rPr>
      </w:pPr>
      <w:bookmarkStart w:id="0" w:name="BookmarkWhereDelChr13"/>
      <w:bookmarkEnd w:id="0"/>
      <w:r>
        <w:rPr>
          <w:i/>
          <w:sz w:val="24"/>
        </w:rPr>
        <w:t>«Б1.Д.Б.5 История России»</w:t>
      </w:r>
    </w:p>
    <w:p w14:paraId="039DBF27" w14:textId="77777777" w:rsidR="005946E0" w:rsidRDefault="005946E0" w:rsidP="005946E0">
      <w:pPr>
        <w:pStyle w:val="ReportHead"/>
        <w:suppressAutoHyphens/>
        <w:rPr>
          <w:sz w:val="24"/>
        </w:rPr>
      </w:pPr>
    </w:p>
    <w:p w14:paraId="55BAFFF3" w14:textId="77777777" w:rsidR="005946E0" w:rsidRDefault="005946E0" w:rsidP="005946E0">
      <w:pPr>
        <w:pStyle w:val="ReportHead"/>
        <w:suppressAutoHyphens/>
        <w:spacing w:line="360" w:lineRule="auto"/>
        <w:rPr>
          <w:sz w:val="24"/>
        </w:rPr>
      </w:pPr>
      <w:r>
        <w:rPr>
          <w:sz w:val="24"/>
        </w:rPr>
        <w:t>Уровень высшего образования</w:t>
      </w:r>
    </w:p>
    <w:p w14:paraId="01FA03BE" w14:textId="77777777" w:rsidR="005946E0" w:rsidRDefault="005946E0" w:rsidP="005946E0">
      <w:pPr>
        <w:pStyle w:val="ReportHead"/>
        <w:suppressAutoHyphens/>
        <w:spacing w:line="360" w:lineRule="auto"/>
        <w:rPr>
          <w:sz w:val="24"/>
        </w:rPr>
      </w:pPr>
      <w:r>
        <w:rPr>
          <w:sz w:val="24"/>
        </w:rPr>
        <w:t>БАКАЛАВРИАТ</w:t>
      </w:r>
    </w:p>
    <w:p w14:paraId="6F6E4A2A" w14:textId="77777777" w:rsidR="005946E0" w:rsidRDefault="005946E0" w:rsidP="005946E0">
      <w:pPr>
        <w:pStyle w:val="ReportHead"/>
        <w:suppressAutoHyphens/>
        <w:rPr>
          <w:sz w:val="24"/>
        </w:rPr>
      </w:pPr>
      <w:r>
        <w:rPr>
          <w:sz w:val="24"/>
        </w:rPr>
        <w:t>Направление подготовки</w:t>
      </w:r>
    </w:p>
    <w:p w14:paraId="75202BA9" w14:textId="77777777" w:rsidR="005946E0" w:rsidRDefault="005946E0" w:rsidP="005946E0">
      <w:pPr>
        <w:pStyle w:val="ReportHead"/>
        <w:suppressAutoHyphens/>
        <w:rPr>
          <w:i/>
          <w:sz w:val="24"/>
          <w:u w:val="single"/>
        </w:rPr>
      </w:pPr>
      <w:r>
        <w:rPr>
          <w:i/>
          <w:sz w:val="24"/>
          <w:u w:val="single"/>
        </w:rPr>
        <w:t>07.03.01 Архитектура</w:t>
      </w:r>
    </w:p>
    <w:p w14:paraId="6E37F3A5" w14:textId="77777777" w:rsidR="005946E0" w:rsidRDefault="005946E0" w:rsidP="005946E0">
      <w:pPr>
        <w:pStyle w:val="ReportHead"/>
        <w:suppressAutoHyphens/>
        <w:rPr>
          <w:sz w:val="24"/>
          <w:vertAlign w:val="superscript"/>
        </w:rPr>
      </w:pPr>
      <w:r>
        <w:rPr>
          <w:sz w:val="24"/>
          <w:vertAlign w:val="superscript"/>
        </w:rPr>
        <w:t>(код и наименование направления подготовки)</w:t>
      </w:r>
    </w:p>
    <w:p w14:paraId="738AE784" w14:textId="77777777" w:rsidR="005946E0" w:rsidRDefault="005946E0" w:rsidP="005946E0">
      <w:pPr>
        <w:pStyle w:val="ReportHead"/>
        <w:suppressAutoHyphens/>
        <w:rPr>
          <w:i/>
          <w:sz w:val="24"/>
          <w:u w:val="single"/>
        </w:rPr>
      </w:pPr>
      <w:r>
        <w:rPr>
          <w:i/>
          <w:sz w:val="24"/>
          <w:u w:val="single"/>
        </w:rPr>
        <w:t>Архитектура</w:t>
      </w:r>
    </w:p>
    <w:p w14:paraId="32E0A66B" w14:textId="77777777" w:rsidR="005946E0" w:rsidRDefault="005946E0" w:rsidP="005946E0">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F5D2D43" w14:textId="77777777" w:rsidR="005946E0" w:rsidRDefault="005946E0" w:rsidP="005946E0">
      <w:pPr>
        <w:pStyle w:val="ReportHead"/>
        <w:suppressAutoHyphens/>
        <w:rPr>
          <w:sz w:val="24"/>
        </w:rPr>
      </w:pPr>
    </w:p>
    <w:p w14:paraId="649E4DBC" w14:textId="77777777" w:rsidR="005946E0" w:rsidRDefault="005946E0" w:rsidP="005946E0">
      <w:pPr>
        <w:pStyle w:val="ReportHead"/>
        <w:suppressAutoHyphens/>
        <w:rPr>
          <w:sz w:val="24"/>
        </w:rPr>
      </w:pPr>
      <w:r>
        <w:rPr>
          <w:sz w:val="24"/>
        </w:rPr>
        <w:t>Квалификация</w:t>
      </w:r>
    </w:p>
    <w:p w14:paraId="281922CE" w14:textId="77777777" w:rsidR="005946E0" w:rsidRDefault="005946E0" w:rsidP="005946E0">
      <w:pPr>
        <w:pStyle w:val="ReportHead"/>
        <w:suppressAutoHyphens/>
        <w:rPr>
          <w:i/>
          <w:sz w:val="24"/>
          <w:u w:val="single"/>
        </w:rPr>
      </w:pPr>
      <w:r>
        <w:rPr>
          <w:i/>
          <w:sz w:val="24"/>
          <w:u w:val="single"/>
        </w:rPr>
        <w:t>Бакалавр</w:t>
      </w:r>
    </w:p>
    <w:p w14:paraId="6758F5D3" w14:textId="77777777" w:rsidR="005946E0" w:rsidRDefault="005946E0" w:rsidP="005946E0">
      <w:pPr>
        <w:pStyle w:val="ReportHead"/>
        <w:suppressAutoHyphens/>
        <w:spacing w:before="120"/>
        <w:rPr>
          <w:sz w:val="24"/>
        </w:rPr>
      </w:pPr>
      <w:r>
        <w:rPr>
          <w:sz w:val="24"/>
        </w:rPr>
        <w:t>Форма обучения</w:t>
      </w:r>
    </w:p>
    <w:p w14:paraId="5ADB9A4F" w14:textId="77777777" w:rsidR="005946E0" w:rsidRDefault="005946E0" w:rsidP="005946E0">
      <w:pPr>
        <w:pStyle w:val="ReportHead"/>
        <w:suppressAutoHyphens/>
        <w:rPr>
          <w:i/>
          <w:sz w:val="24"/>
          <w:u w:val="single"/>
        </w:rPr>
      </w:pPr>
      <w:r>
        <w:rPr>
          <w:i/>
          <w:sz w:val="24"/>
          <w:u w:val="single"/>
        </w:rPr>
        <w:t>Очная</w:t>
      </w:r>
    </w:p>
    <w:p w14:paraId="35BBAFCD" w14:textId="77777777" w:rsidR="005946E0" w:rsidRDefault="005946E0" w:rsidP="005946E0">
      <w:pPr>
        <w:pStyle w:val="ReportHead"/>
        <w:suppressAutoHyphens/>
        <w:rPr>
          <w:sz w:val="24"/>
        </w:rPr>
      </w:pPr>
    </w:p>
    <w:p w14:paraId="7C5422E9" w14:textId="77777777" w:rsidR="005946E0" w:rsidRDefault="005946E0" w:rsidP="005946E0">
      <w:pPr>
        <w:pStyle w:val="ReportHead"/>
        <w:suppressAutoHyphens/>
        <w:rPr>
          <w:sz w:val="24"/>
        </w:rPr>
      </w:pPr>
    </w:p>
    <w:p w14:paraId="42CC43DF" w14:textId="77777777" w:rsidR="005946E0" w:rsidRDefault="005946E0" w:rsidP="005946E0">
      <w:pPr>
        <w:pStyle w:val="ReportHead"/>
        <w:suppressAutoHyphens/>
        <w:rPr>
          <w:sz w:val="24"/>
        </w:rPr>
      </w:pPr>
    </w:p>
    <w:p w14:paraId="3154AC56" w14:textId="77777777" w:rsidR="005946E0" w:rsidRDefault="005946E0" w:rsidP="005946E0">
      <w:pPr>
        <w:pStyle w:val="ReportHead"/>
        <w:suppressAutoHyphens/>
        <w:rPr>
          <w:sz w:val="24"/>
        </w:rPr>
      </w:pPr>
    </w:p>
    <w:p w14:paraId="18642F6B" w14:textId="77777777" w:rsidR="005946E0" w:rsidRDefault="005946E0" w:rsidP="005946E0">
      <w:pPr>
        <w:pStyle w:val="ReportHead"/>
        <w:suppressAutoHyphens/>
        <w:rPr>
          <w:sz w:val="24"/>
        </w:rPr>
      </w:pPr>
    </w:p>
    <w:p w14:paraId="567BDCFC" w14:textId="77777777" w:rsidR="005946E0" w:rsidRDefault="005946E0" w:rsidP="005946E0">
      <w:pPr>
        <w:pStyle w:val="ReportHead"/>
        <w:suppressAutoHyphens/>
        <w:rPr>
          <w:sz w:val="24"/>
        </w:rPr>
      </w:pPr>
    </w:p>
    <w:p w14:paraId="68D98377" w14:textId="77777777" w:rsidR="005946E0" w:rsidRDefault="005946E0" w:rsidP="005946E0">
      <w:pPr>
        <w:pStyle w:val="ReportHead"/>
        <w:suppressAutoHyphens/>
        <w:rPr>
          <w:sz w:val="24"/>
        </w:rPr>
      </w:pPr>
    </w:p>
    <w:p w14:paraId="7B9556DA" w14:textId="77777777" w:rsidR="005946E0" w:rsidRDefault="005946E0" w:rsidP="005946E0">
      <w:pPr>
        <w:pStyle w:val="ReportHead"/>
        <w:suppressAutoHyphens/>
        <w:rPr>
          <w:sz w:val="24"/>
        </w:rPr>
      </w:pPr>
    </w:p>
    <w:p w14:paraId="2B31D53E" w14:textId="77777777" w:rsidR="005946E0" w:rsidRDefault="005946E0" w:rsidP="005946E0">
      <w:pPr>
        <w:pStyle w:val="ReportHead"/>
        <w:suppressAutoHyphens/>
        <w:rPr>
          <w:sz w:val="24"/>
        </w:rPr>
      </w:pPr>
    </w:p>
    <w:p w14:paraId="31CE82AB" w14:textId="77777777" w:rsidR="005946E0" w:rsidRDefault="005946E0" w:rsidP="005946E0">
      <w:pPr>
        <w:pStyle w:val="ReportHead"/>
        <w:suppressAutoHyphens/>
        <w:rPr>
          <w:sz w:val="24"/>
        </w:rPr>
      </w:pPr>
    </w:p>
    <w:p w14:paraId="5A77971D" w14:textId="77777777" w:rsidR="005946E0" w:rsidRDefault="005946E0" w:rsidP="005946E0">
      <w:pPr>
        <w:pStyle w:val="ReportHead"/>
        <w:suppressAutoHyphens/>
        <w:rPr>
          <w:sz w:val="24"/>
        </w:rPr>
      </w:pPr>
    </w:p>
    <w:p w14:paraId="38ED07D5" w14:textId="77777777" w:rsidR="005946E0" w:rsidRDefault="005946E0" w:rsidP="005946E0">
      <w:pPr>
        <w:pStyle w:val="ReportHead"/>
        <w:suppressAutoHyphens/>
        <w:rPr>
          <w:sz w:val="24"/>
        </w:rPr>
      </w:pPr>
    </w:p>
    <w:p w14:paraId="7852371D" w14:textId="77777777" w:rsidR="005946E0" w:rsidRDefault="005946E0" w:rsidP="005946E0">
      <w:pPr>
        <w:pStyle w:val="ReportHead"/>
        <w:suppressAutoHyphens/>
        <w:rPr>
          <w:sz w:val="24"/>
        </w:rPr>
      </w:pPr>
    </w:p>
    <w:p w14:paraId="05195158" w14:textId="77777777" w:rsidR="005946E0" w:rsidRDefault="005946E0" w:rsidP="005946E0">
      <w:pPr>
        <w:pStyle w:val="ReportHead"/>
        <w:suppressAutoHyphens/>
        <w:rPr>
          <w:sz w:val="24"/>
        </w:rPr>
      </w:pPr>
    </w:p>
    <w:p w14:paraId="37524F8C" w14:textId="77777777" w:rsidR="005946E0" w:rsidRDefault="005946E0" w:rsidP="005946E0">
      <w:pPr>
        <w:pStyle w:val="ReportHead"/>
        <w:suppressAutoHyphens/>
        <w:rPr>
          <w:sz w:val="24"/>
        </w:rPr>
      </w:pPr>
    </w:p>
    <w:p w14:paraId="6BC278A3" w14:textId="77777777" w:rsidR="005946E0" w:rsidRDefault="005946E0" w:rsidP="005946E0">
      <w:pPr>
        <w:pStyle w:val="ReportHead"/>
        <w:suppressAutoHyphens/>
        <w:rPr>
          <w:sz w:val="24"/>
        </w:rPr>
      </w:pPr>
    </w:p>
    <w:p w14:paraId="1E9AE9B2" w14:textId="77777777" w:rsidR="005946E0" w:rsidRDefault="005946E0" w:rsidP="005946E0">
      <w:pPr>
        <w:pStyle w:val="ReportHead"/>
        <w:suppressAutoHyphens/>
        <w:rPr>
          <w:sz w:val="24"/>
        </w:rPr>
        <w:sectPr w:rsidR="005946E0" w:rsidSect="005946E0">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docGrid w:linePitch="360"/>
        </w:sectPr>
      </w:pPr>
      <w:r>
        <w:rPr>
          <w:sz w:val="24"/>
        </w:rPr>
        <w:t>Год набора 2024</w:t>
      </w:r>
    </w:p>
    <w:p w14:paraId="30EACFA9" w14:textId="77777777" w:rsidR="006B50A5" w:rsidRDefault="006B50A5" w:rsidP="006B50A5">
      <w:pPr>
        <w:spacing w:after="200" w:line="276" w:lineRule="auto"/>
        <w:jc w:val="both"/>
        <w:rPr>
          <w:rFonts w:ascii="Times New Roman" w:eastAsia="Calibri" w:hAnsi="Times New Roman" w:cs="Times New Roman"/>
          <w:sz w:val="24"/>
          <w:szCs w:val="24"/>
        </w:rPr>
      </w:pPr>
    </w:p>
    <w:p w14:paraId="3B2D52BF" w14:textId="77777777" w:rsidR="006B50A5" w:rsidRDefault="006B50A5" w:rsidP="006B50A5">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Составитель _____________________ Н.А. Дегтярева</w:t>
      </w:r>
    </w:p>
    <w:p w14:paraId="54CC46BF" w14:textId="77777777" w:rsidR="006B50A5" w:rsidRDefault="006B50A5" w:rsidP="006B50A5">
      <w:pPr>
        <w:spacing w:after="200" w:line="276" w:lineRule="auto"/>
        <w:jc w:val="both"/>
        <w:rPr>
          <w:rFonts w:ascii="Times New Roman" w:eastAsia="Calibri" w:hAnsi="Times New Roman" w:cs="Times New Roman"/>
          <w:sz w:val="24"/>
          <w:szCs w:val="24"/>
        </w:rPr>
      </w:pPr>
    </w:p>
    <w:p w14:paraId="3BC2F3AA" w14:textId="77777777" w:rsidR="006B50A5" w:rsidRDefault="006B50A5" w:rsidP="006B50A5">
      <w:pPr>
        <w:spacing w:after="200" w:line="276" w:lineRule="auto"/>
        <w:jc w:val="both"/>
        <w:rPr>
          <w:rFonts w:ascii="Times New Roman" w:eastAsia="Calibri" w:hAnsi="Times New Roman" w:cs="Times New Roman"/>
          <w:sz w:val="24"/>
          <w:szCs w:val="24"/>
        </w:rPr>
      </w:pPr>
    </w:p>
    <w:p w14:paraId="26B85DFF" w14:textId="747EC664" w:rsidR="009B592C" w:rsidRDefault="006B50A5" w:rsidP="009B592C">
      <w:pPr>
        <w:pStyle w:val="ReportHead"/>
        <w:tabs>
          <w:tab w:val="left" w:pos="10432"/>
        </w:tabs>
        <w:suppressAutoHyphens/>
        <w:jc w:val="both"/>
        <w:rPr>
          <w:sz w:val="24"/>
        </w:rPr>
      </w:pPr>
      <w:r>
        <w:rPr>
          <w:rFonts w:eastAsia="Calibri"/>
          <w:sz w:val="24"/>
        </w:rPr>
        <w:t>Методические указания рассмотрены и одобрены на заседании кафедры истории</w:t>
      </w:r>
      <w:r w:rsidR="009B592C">
        <w:rPr>
          <w:rFonts w:eastAsia="Calibri"/>
          <w:sz w:val="24"/>
        </w:rPr>
        <w:t xml:space="preserve"> </w:t>
      </w:r>
      <w:bookmarkStart w:id="1" w:name="_Hlk130119493"/>
      <w:r w:rsidR="009B592C" w:rsidRPr="00865152">
        <w:rPr>
          <w:sz w:val="24"/>
        </w:rPr>
        <w:t>протокол № 6 от «16» февраля 202</w:t>
      </w:r>
      <w:r w:rsidR="00497B35">
        <w:rPr>
          <w:sz w:val="24"/>
        </w:rPr>
        <w:t>4</w:t>
      </w:r>
      <w:r w:rsidR="009B592C" w:rsidRPr="00865152">
        <w:rPr>
          <w:sz w:val="24"/>
        </w:rPr>
        <w:t xml:space="preserve"> г.</w:t>
      </w:r>
    </w:p>
    <w:bookmarkEnd w:id="1"/>
    <w:p w14:paraId="410A9846" w14:textId="09FAD1FD" w:rsidR="006B50A5" w:rsidRDefault="006B50A5" w:rsidP="006B50A5">
      <w:pPr>
        <w:spacing w:after="200" w:line="276" w:lineRule="auto"/>
        <w:jc w:val="both"/>
        <w:rPr>
          <w:rFonts w:ascii="Times New Roman" w:eastAsia="Calibri" w:hAnsi="Times New Roman" w:cs="Times New Roman"/>
          <w:sz w:val="24"/>
          <w:szCs w:val="24"/>
        </w:rPr>
      </w:pPr>
    </w:p>
    <w:p w14:paraId="4E809543" w14:textId="77777777" w:rsidR="006B50A5" w:rsidRDefault="006B50A5" w:rsidP="006B50A5">
      <w:pPr>
        <w:spacing w:after="200" w:line="276" w:lineRule="auto"/>
        <w:jc w:val="both"/>
        <w:rPr>
          <w:rFonts w:ascii="Times New Roman" w:eastAsia="Calibri" w:hAnsi="Times New Roman" w:cs="Times New Roman"/>
          <w:sz w:val="24"/>
          <w:szCs w:val="24"/>
        </w:rPr>
      </w:pPr>
    </w:p>
    <w:p w14:paraId="35EB1165" w14:textId="77777777" w:rsidR="006B50A5" w:rsidRDefault="006B50A5" w:rsidP="006B50A5">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Заведующий кафедрой ________________________</w:t>
      </w:r>
      <w:r>
        <w:rPr>
          <w:rFonts w:ascii="Times New Roman" w:eastAsia="Times New Roman" w:hAnsi="Times New Roman" w:cs="Times New Roman"/>
          <w:sz w:val="24"/>
          <w:szCs w:val="24"/>
          <w:lang w:eastAsia="ru-RU"/>
        </w:rPr>
        <w:t>А.Н. Поляков</w:t>
      </w:r>
    </w:p>
    <w:p w14:paraId="1607124E"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2856002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0651568E"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79722C6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2C1E2258"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1B1842FE"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0CCEC68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73A2914A"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EACADD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0195983A"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62FDA65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7E40797"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42040DF0"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097811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F40EF9B"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934DE62"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C441D9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1C30B281"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133CC79F"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1DC2E08D"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582D4721"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5C0EA8E2"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971D58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5F192CFA"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63DF4E9B"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08D77DB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4DFE43B9"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6F6FC343"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2DA2D508"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5AD358C4"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79012E44"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D58E974" w14:textId="10CF7BD9" w:rsidR="006B50A5" w:rsidRPr="001B69E4" w:rsidRDefault="006B50A5" w:rsidP="009B592C">
      <w:pPr>
        <w:pStyle w:val="ReportHead"/>
        <w:suppressAutoHyphens/>
        <w:spacing w:before="120"/>
        <w:rPr>
          <w:i/>
          <w:sz w:val="24"/>
        </w:rPr>
      </w:pPr>
      <w:r>
        <w:rPr>
          <w:rFonts w:eastAsia="Calibri"/>
          <w:sz w:val="24"/>
        </w:rPr>
        <w:t xml:space="preserve">Методические указания являются приложением к рабочей программе по </w:t>
      </w:r>
      <w:r w:rsidR="006C31E8">
        <w:rPr>
          <w:rFonts w:eastAsia="Calibri"/>
          <w:sz w:val="24"/>
        </w:rPr>
        <w:t>дисциплине</w:t>
      </w:r>
      <w:r>
        <w:rPr>
          <w:rFonts w:eastAsia="Calibri"/>
          <w:sz w:val="24"/>
        </w:rPr>
        <w:t xml:space="preserve"> </w:t>
      </w:r>
      <w:r w:rsidR="009B592C">
        <w:rPr>
          <w:i/>
          <w:sz w:val="24"/>
        </w:rPr>
        <w:t>«Б1.Д.Б.2 История России»</w:t>
      </w:r>
      <w:r>
        <w:rPr>
          <w:rFonts w:eastAsia="Calibri"/>
          <w:sz w:val="24"/>
        </w:rPr>
        <w:t xml:space="preserve">, зарегистрированной в ЦИТ под учетным номером </w:t>
      </w:r>
      <w:r>
        <w:rPr>
          <w:rFonts w:eastAsia="Calibri"/>
          <w:sz w:val="24"/>
          <w:u w:val="single"/>
        </w:rPr>
        <w:t>________</w:t>
      </w:r>
    </w:p>
    <w:p w14:paraId="1700DFA2" w14:textId="77777777" w:rsidR="006B50A5" w:rsidRDefault="006B50A5" w:rsidP="006B50A5">
      <w:pPr>
        <w:spacing w:after="0" w:line="240" w:lineRule="auto"/>
        <w:jc w:val="both"/>
        <w:rPr>
          <w:rFonts w:ascii="Times New Roman" w:eastAsia="Calibri" w:hAnsi="Times New Roman" w:cs="Times New Roman"/>
          <w:sz w:val="24"/>
          <w:szCs w:val="24"/>
        </w:rPr>
      </w:pPr>
    </w:p>
    <w:p w14:paraId="17901130" w14:textId="77777777" w:rsidR="006B50A5" w:rsidRDefault="006B50A5" w:rsidP="006B50A5">
      <w:pPr>
        <w:spacing w:after="0" w:line="240" w:lineRule="auto"/>
        <w:jc w:val="both"/>
        <w:rPr>
          <w:rFonts w:ascii="Times New Roman" w:eastAsia="Calibri" w:hAnsi="Times New Roman" w:cs="Times New Roman"/>
          <w:sz w:val="24"/>
          <w:szCs w:val="24"/>
        </w:rPr>
      </w:pPr>
    </w:p>
    <w:tbl>
      <w:tblPr>
        <w:tblpPr w:leftFromText="180" w:rightFromText="180" w:bottomFromText="160" w:vertAnchor="text" w:horzAnchor="margin" w:tblpXSpec="right" w:tblpY="-92"/>
        <w:tblOverlap w:val="never"/>
        <w:tblW w:w="0" w:type="auto"/>
        <w:tblLayout w:type="fixed"/>
        <w:tblLook w:val="01E0" w:firstRow="1" w:lastRow="1" w:firstColumn="1" w:lastColumn="1" w:noHBand="0" w:noVBand="0"/>
      </w:tblPr>
      <w:tblGrid>
        <w:gridCol w:w="3522"/>
      </w:tblGrid>
      <w:tr w:rsidR="006B50A5" w14:paraId="707914DA" w14:textId="77777777" w:rsidTr="006B50A5">
        <w:tc>
          <w:tcPr>
            <w:tcW w:w="3522" w:type="dxa"/>
            <w:hideMark/>
          </w:tcPr>
          <w:p w14:paraId="0CF00EEB" w14:textId="63548D35" w:rsidR="006B50A5" w:rsidRDefault="006B50A5">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Дегтярева Н.А., 202</w:t>
            </w:r>
            <w:r w:rsidR="00497B35">
              <w:rPr>
                <w:rFonts w:ascii="Times New Roman" w:eastAsia="Calibri" w:hAnsi="Times New Roman" w:cs="Times New Roman"/>
                <w:sz w:val="24"/>
                <w:szCs w:val="24"/>
                <w:lang w:eastAsia="ru-RU"/>
              </w:rPr>
              <w:t>4</w:t>
            </w:r>
          </w:p>
        </w:tc>
      </w:tr>
      <w:tr w:rsidR="006B50A5" w14:paraId="5CCDDD22" w14:textId="77777777" w:rsidTr="006B50A5">
        <w:tc>
          <w:tcPr>
            <w:tcW w:w="3522" w:type="dxa"/>
            <w:hideMark/>
          </w:tcPr>
          <w:p w14:paraId="7021D3F9" w14:textId="2519346F" w:rsidR="006B50A5" w:rsidRDefault="006B50A5">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ОГУ, 202</w:t>
            </w:r>
            <w:r w:rsidR="00497B35">
              <w:rPr>
                <w:rFonts w:ascii="Times New Roman" w:eastAsia="Calibri" w:hAnsi="Times New Roman" w:cs="Times New Roman"/>
                <w:sz w:val="24"/>
                <w:szCs w:val="24"/>
                <w:lang w:eastAsia="ru-RU"/>
              </w:rPr>
              <w:t>4</w:t>
            </w:r>
          </w:p>
        </w:tc>
      </w:tr>
    </w:tbl>
    <w:p w14:paraId="60A94DE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7AB99C02" w14:textId="77777777" w:rsidR="006B50A5" w:rsidRDefault="006B50A5" w:rsidP="006B50A5">
      <w:pPr>
        <w:tabs>
          <w:tab w:val="left" w:pos="3405"/>
        </w:tabs>
        <w:spacing w:after="0" w:line="240" w:lineRule="auto"/>
        <w:jc w:val="both"/>
        <w:rPr>
          <w:rFonts w:ascii="Times New Roman" w:eastAsia="Calibri" w:hAnsi="Times New Roman" w:cs="Times New Roman"/>
          <w:snapToGrid w:val="0"/>
          <w:sz w:val="24"/>
          <w:szCs w:val="24"/>
          <w:lang w:eastAsia="ru-RU"/>
        </w:rPr>
      </w:pPr>
    </w:p>
    <w:p w14:paraId="2695F2A5" w14:textId="77777777" w:rsidR="009B592C" w:rsidRDefault="009B592C" w:rsidP="009B592C">
      <w:pPr>
        <w:pageBreakBefore/>
        <w:ind w:right="424"/>
        <w:jc w:val="both"/>
      </w:pPr>
    </w:p>
    <w:p w14:paraId="618A64E7" w14:textId="77777777" w:rsidR="009B592C" w:rsidRPr="009B592C" w:rsidRDefault="009B592C" w:rsidP="009B592C">
      <w:pPr>
        <w:pStyle w:val="ad"/>
        <w:jc w:val="center"/>
        <w:rPr>
          <w:rFonts w:ascii="Times New Roman" w:hAnsi="Times New Roman" w:cs="Times New Roman"/>
        </w:rPr>
      </w:pPr>
      <w:r w:rsidRPr="009B592C">
        <w:rPr>
          <w:rFonts w:ascii="Times New Roman" w:hAnsi="Times New Roman" w:cs="Times New Roman"/>
        </w:rPr>
        <w:t>Содержание</w:t>
      </w:r>
    </w:p>
    <w:tbl>
      <w:tblPr>
        <w:tblW w:w="9700" w:type="dxa"/>
        <w:tblInd w:w="-55" w:type="dxa"/>
        <w:tblLayout w:type="fixed"/>
        <w:tblLook w:val="0000" w:firstRow="0" w:lastRow="0" w:firstColumn="0" w:lastColumn="0" w:noHBand="0" w:noVBand="0"/>
      </w:tblPr>
      <w:tblGrid>
        <w:gridCol w:w="9122"/>
        <w:gridCol w:w="578"/>
      </w:tblGrid>
      <w:tr w:rsidR="009B592C" w:rsidRPr="009B592C" w14:paraId="3505ED30" w14:textId="77777777" w:rsidTr="009B592C">
        <w:tc>
          <w:tcPr>
            <w:tcW w:w="9122" w:type="dxa"/>
            <w:tcBorders>
              <w:top w:val="single" w:sz="4" w:space="0" w:color="000000"/>
              <w:left w:val="single" w:sz="4" w:space="0" w:color="000000"/>
              <w:bottom w:val="single" w:sz="4" w:space="0" w:color="000000"/>
            </w:tcBorders>
            <w:shd w:val="clear" w:color="auto" w:fill="auto"/>
          </w:tcPr>
          <w:p w14:paraId="154DDE4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1 Методические указания по лекционным занятиям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54A33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w:t>
            </w:r>
          </w:p>
        </w:tc>
      </w:tr>
      <w:tr w:rsidR="009B592C" w:rsidRPr="009B592C" w14:paraId="528A9D7F" w14:textId="77777777" w:rsidTr="009B592C">
        <w:tc>
          <w:tcPr>
            <w:tcW w:w="9122" w:type="dxa"/>
            <w:tcBorders>
              <w:top w:val="single" w:sz="4" w:space="0" w:color="000000"/>
              <w:left w:val="single" w:sz="4" w:space="0" w:color="000000"/>
              <w:bottom w:val="single" w:sz="4" w:space="0" w:color="000000"/>
            </w:tcBorders>
            <w:shd w:val="clear" w:color="auto" w:fill="auto"/>
          </w:tcPr>
          <w:p w14:paraId="3F692879"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2 Методические указания по практическим занятиям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428239"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w:t>
            </w:r>
          </w:p>
        </w:tc>
      </w:tr>
      <w:tr w:rsidR="009B592C" w:rsidRPr="009B592C" w14:paraId="4DF7517F" w14:textId="77777777" w:rsidTr="009B592C">
        <w:tc>
          <w:tcPr>
            <w:tcW w:w="9122" w:type="dxa"/>
            <w:tcBorders>
              <w:top w:val="single" w:sz="4" w:space="0" w:color="000000"/>
              <w:left w:val="single" w:sz="4" w:space="0" w:color="000000"/>
              <w:bottom w:val="single" w:sz="4" w:space="0" w:color="000000"/>
            </w:tcBorders>
            <w:shd w:val="clear" w:color="auto" w:fill="auto"/>
          </w:tcPr>
          <w:p w14:paraId="2AC8F458"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 Методические указания по самостоятельной работе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529A53"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6</w:t>
            </w:r>
          </w:p>
        </w:tc>
      </w:tr>
      <w:tr w:rsidR="009B592C" w:rsidRPr="009B592C" w14:paraId="6C549589" w14:textId="77777777" w:rsidTr="009B592C">
        <w:tc>
          <w:tcPr>
            <w:tcW w:w="9122" w:type="dxa"/>
            <w:tcBorders>
              <w:top w:val="single" w:sz="4" w:space="0" w:color="000000"/>
              <w:left w:val="single" w:sz="4" w:space="0" w:color="000000"/>
              <w:bottom w:val="single" w:sz="4" w:space="0" w:color="000000"/>
            </w:tcBorders>
            <w:shd w:val="clear" w:color="auto" w:fill="auto"/>
          </w:tcPr>
          <w:p w14:paraId="23FE4BFB"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3.1 Методические указания по написанию реферата…………………………………….</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B5A3AA"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6</w:t>
            </w:r>
          </w:p>
        </w:tc>
      </w:tr>
      <w:tr w:rsidR="009B592C" w:rsidRPr="009B592C" w14:paraId="38057FF4" w14:textId="77777777" w:rsidTr="009B592C">
        <w:tc>
          <w:tcPr>
            <w:tcW w:w="9122" w:type="dxa"/>
            <w:tcBorders>
              <w:top w:val="single" w:sz="4" w:space="0" w:color="000000"/>
              <w:left w:val="single" w:sz="4" w:space="0" w:color="000000"/>
              <w:bottom w:val="single" w:sz="4" w:space="0" w:color="000000"/>
            </w:tcBorders>
            <w:shd w:val="clear" w:color="auto" w:fill="auto"/>
          </w:tcPr>
          <w:p w14:paraId="03F98E7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 xml:space="preserve">3.2 Методические указания по написанию эссе…………………………………………..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DA97FD"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7</w:t>
            </w:r>
          </w:p>
        </w:tc>
      </w:tr>
      <w:tr w:rsidR="009B592C" w:rsidRPr="009B592C" w14:paraId="5F0A9203" w14:textId="77777777" w:rsidTr="009B592C">
        <w:tc>
          <w:tcPr>
            <w:tcW w:w="9122" w:type="dxa"/>
            <w:tcBorders>
              <w:top w:val="single" w:sz="4" w:space="0" w:color="000000"/>
              <w:left w:val="single" w:sz="4" w:space="0" w:color="000000"/>
              <w:bottom w:val="single" w:sz="4" w:space="0" w:color="000000"/>
            </w:tcBorders>
            <w:shd w:val="clear" w:color="auto" w:fill="auto"/>
          </w:tcPr>
          <w:p w14:paraId="460A9293"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3.3 Методические указания по подготовке к коллоквиуму</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A5F090" w14:textId="363EF58E" w:rsidR="009B592C" w:rsidRPr="009B592C" w:rsidRDefault="008C4CE8" w:rsidP="009B592C">
            <w:pPr>
              <w:pStyle w:val="ad"/>
              <w:rPr>
                <w:rFonts w:ascii="Times New Roman" w:hAnsi="Times New Roman" w:cs="Times New Roman"/>
              </w:rPr>
            </w:pPr>
            <w:r>
              <w:rPr>
                <w:rFonts w:ascii="Times New Roman" w:hAnsi="Times New Roman" w:cs="Times New Roman"/>
              </w:rPr>
              <w:t>8</w:t>
            </w:r>
          </w:p>
        </w:tc>
      </w:tr>
      <w:tr w:rsidR="009B592C" w:rsidRPr="009B592C" w14:paraId="14CB0984" w14:textId="77777777" w:rsidTr="009B592C">
        <w:tc>
          <w:tcPr>
            <w:tcW w:w="9122" w:type="dxa"/>
            <w:tcBorders>
              <w:top w:val="single" w:sz="4" w:space="0" w:color="000000"/>
              <w:left w:val="single" w:sz="4" w:space="0" w:color="000000"/>
              <w:bottom w:val="single" w:sz="4" w:space="0" w:color="000000"/>
            </w:tcBorders>
            <w:shd w:val="clear" w:color="auto" w:fill="auto"/>
          </w:tcPr>
          <w:p w14:paraId="339064CB" w14:textId="2386DF99"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 Методические указания по подготовке к промежуточному (рубежному) контролю по дисциплине «История</w:t>
            </w:r>
            <w:r w:rsidR="008C4CE8">
              <w:rPr>
                <w:rFonts w:ascii="Times New Roman" w:hAnsi="Times New Roman" w:cs="Times New Roman"/>
              </w:rPr>
              <w:t xml:space="preserve"> России</w:t>
            </w:r>
            <w:r w:rsidRPr="009B592C">
              <w:rPr>
                <w:rFonts w:ascii="Times New Roman" w:hAnsi="Times New Roman" w:cs="Times New Roman"/>
              </w:rPr>
              <w:t>»</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778235" w14:textId="60C4AECA" w:rsidR="009B592C" w:rsidRPr="009B592C" w:rsidRDefault="008C4CE8" w:rsidP="009B592C">
            <w:pPr>
              <w:pStyle w:val="ad"/>
              <w:rPr>
                <w:rFonts w:ascii="Times New Roman" w:hAnsi="Times New Roman" w:cs="Times New Roman"/>
              </w:rPr>
            </w:pPr>
            <w:r>
              <w:rPr>
                <w:rFonts w:ascii="Times New Roman" w:hAnsi="Times New Roman" w:cs="Times New Roman"/>
              </w:rPr>
              <w:t>8</w:t>
            </w:r>
          </w:p>
        </w:tc>
      </w:tr>
      <w:tr w:rsidR="009B592C" w:rsidRPr="009B592C" w14:paraId="3F31C210" w14:textId="77777777" w:rsidTr="009B592C">
        <w:tc>
          <w:tcPr>
            <w:tcW w:w="9122" w:type="dxa"/>
            <w:tcBorders>
              <w:left w:val="single" w:sz="4" w:space="0" w:color="000000"/>
              <w:bottom w:val="single" w:sz="4" w:space="0" w:color="000000"/>
            </w:tcBorders>
            <w:shd w:val="clear" w:color="auto" w:fill="auto"/>
          </w:tcPr>
          <w:p w14:paraId="4C38D3C3" w14:textId="6B2496EC" w:rsidR="009B592C" w:rsidRPr="009B592C" w:rsidRDefault="009B592C" w:rsidP="009B592C">
            <w:pPr>
              <w:pStyle w:val="ad"/>
              <w:rPr>
                <w:rFonts w:ascii="Times New Roman" w:hAnsi="Times New Roman" w:cs="Times New Roman"/>
              </w:rPr>
            </w:pPr>
            <w:r w:rsidRPr="009B592C">
              <w:rPr>
                <w:rFonts w:ascii="Times New Roman" w:hAnsi="Times New Roman" w:cs="Times New Roman"/>
              </w:rPr>
              <w:t>5 Методические указания по подготовке к дифференцированному зачету по дисциплине «История</w:t>
            </w:r>
            <w:r w:rsidR="008C4CE8">
              <w:rPr>
                <w:rFonts w:ascii="Times New Roman" w:hAnsi="Times New Roman" w:cs="Times New Roman"/>
              </w:rPr>
              <w:t xml:space="preserve"> России</w:t>
            </w:r>
            <w:r w:rsidRPr="009B592C">
              <w:rPr>
                <w:rFonts w:ascii="Times New Roman" w:hAnsi="Times New Roman" w:cs="Times New Roman"/>
              </w:rPr>
              <w:t>»</w:t>
            </w:r>
          </w:p>
        </w:tc>
        <w:tc>
          <w:tcPr>
            <w:tcW w:w="578" w:type="dxa"/>
            <w:tcBorders>
              <w:left w:val="single" w:sz="4" w:space="0" w:color="000000"/>
              <w:bottom w:val="single" w:sz="4" w:space="0" w:color="000000"/>
              <w:right w:val="single" w:sz="4" w:space="0" w:color="000000"/>
            </w:tcBorders>
            <w:shd w:val="clear" w:color="auto" w:fill="auto"/>
            <w:vAlign w:val="bottom"/>
          </w:tcPr>
          <w:p w14:paraId="3B20AC4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9</w:t>
            </w:r>
          </w:p>
          <w:p w14:paraId="6F7D9108" w14:textId="77777777" w:rsidR="009B592C" w:rsidRPr="009B592C" w:rsidRDefault="009B592C" w:rsidP="009B592C">
            <w:pPr>
              <w:pStyle w:val="ad"/>
              <w:rPr>
                <w:rFonts w:ascii="Times New Roman" w:hAnsi="Times New Roman" w:cs="Times New Roman"/>
              </w:rPr>
            </w:pPr>
          </w:p>
        </w:tc>
      </w:tr>
    </w:tbl>
    <w:p w14:paraId="72EEB7DA" w14:textId="77777777" w:rsidR="009B592C" w:rsidRDefault="009B592C" w:rsidP="009B592C">
      <w:pPr>
        <w:shd w:val="clear" w:color="auto" w:fill="FFFFFF"/>
        <w:spacing w:after="480"/>
        <w:ind w:right="424"/>
        <w:jc w:val="center"/>
      </w:pPr>
    </w:p>
    <w:p w14:paraId="4B101071" w14:textId="77777777" w:rsidR="009B592C" w:rsidRDefault="009B592C" w:rsidP="009B592C"/>
    <w:p w14:paraId="4253AEC5" w14:textId="77777777" w:rsidR="009B592C" w:rsidRDefault="009B592C" w:rsidP="009B592C"/>
    <w:p w14:paraId="1F648EBD" w14:textId="77777777" w:rsidR="009B592C" w:rsidRDefault="009B592C" w:rsidP="009B592C"/>
    <w:p w14:paraId="6FC4B3F6" w14:textId="77777777" w:rsidR="009B592C" w:rsidRDefault="009B592C" w:rsidP="009B592C"/>
    <w:p w14:paraId="6838D342" w14:textId="77777777" w:rsidR="009B592C" w:rsidRDefault="009B592C" w:rsidP="009B592C"/>
    <w:p w14:paraId="670D8495" w14:textId="77777777" w:rsidR="009B592C" w:rsidRDefault="009B592C" w:rsidP="009B592C"/>
    <w:p w14:paraId="0CA440C4" w14:textId="77777777" w:rsidR="009B592C" w:rsidRDefault="009B592C" w:rsidP="009B592C"/>
    <w:p w14:paraId="1455639E" w14:textId="77777777" w:rsidR="009B592C" w:rsidRDefault="009B592C" w:rsidP="009B592C"/>
    <w:p w14:paraId="2ADB51A8" w14:textId="77777777" w:rsidR="009B592C" w:rsidRDefault="009B592C" w:rsidP="009B592C"/>
    <w:p w14:paraId="3AD868C8" w14:textId="77777777" w:rsidR="009B592C" w:rsidRDefault="009B592C" w:rsidP="009B592C"/>
    <w:p w14:paraId="1B3896D4" w14:textId="77777777" w:rsidR="009B592C" w:rsidRDefault="009B592C" w:rsidP="009B592C"/>
    <w:p w14:paraId="64FEF225" w14:textId="77777777" w:rsidR="009B592C" w:rsidRDefault="009B592C" w:rsidP="009B592C"/>
    <w:p w14:paraId="239C58F3" w14:textId="77777777" w:rsidR="009B592C" w:rsidRDefault="009B592C" w:rsidP="009B592C"/>
    <w:p w14:paraId="400D1E25" w14:textId="77777777" w:rsidR="009B592C" w:rsidRDefault="009B592C" w:rsidP="009B592C"/>
    <w:p w14:paraId="524A504D" w14:textId="77777777" w:rsidR="009B592C" w:rsidRDefault="009B592C" w:rsidP="009B592C"/>
    <w:p w14:paraId="07F7722B" w14:textId="77777777" w:rsidR="009B592C" w:rsidRDefault="009B592C" w:rsidP="009B592C"/>
    <w:p w14:paraId="3AE38715" w14:textId="77777777" w:rsidR="009B592C" w:rsidRDefault="009B592C" w:rsidP="009B592C"/>
    <w:p w14:paraId="45C1F197" w14:textId="77777777" w:rsidR="009B592C" w:rsidRDefault="009B592C" w:rsidP="009B592C"/>
    <w:p w14:paraId="3C5E1A34" w14:textId="77777777" w:rsidR="009B592C" w:rsidRDefault="009B592C" w:rsidP="009B592C"/>
    <w:p w14:paraId="01200966" w14:textId="77777777" w:rsidR="009B592C" w:rsidRDefault="009B592C" w:rsidP="009B592C"/>
    <w:p w14:paraId="45152CA0" w14:textId="77777777" w:rsidR="009B592C" w:rsidRDefault="009B592C" w:rsidP="009B592C"/>
    <w:p w14:paraId="258BE038" w14:textId="093C03E9" w:rsidR="009B592C" w:rsidRDefault="009B592C" w:rsidP="009B592C"/>
    <w:p w14:paraId="5E6EAB27" w14:textId="77777777" w:rsidR="009B592C" w:rsidRDefault="009B592C" w:rsidP="009B592C"/>
    <w:p w14:paraId="022577F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1 Методические указания по лекционным занятиям</w:t>
      </w:r>
    </w:p>
    <w:p w14:paraId="727844B3" w14:textId="2356D0FE"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Дисциплина «Истори</w:t>
      </w:r>
      <w:r w:rsidR="008C4CE8">
        <w:rPr>
          <w:rFonts w:ascii="Times New Roman" w:hAnsi="Times New Roman" w:cs="Times New Roman"/>
        </w:rPr>
        <w:t>я России</w:t>
      </w:r>
      <w:r w:rsidRPr="009B592C">
        <w:rPr>
          <w:rFonts w:ascii="Times New Roman" w:hAnsi="Times New Roman" w:cs="Times New Roman"/>
        </w:rPr>
        <w:t>» призвана, в комплексе, осуществлять такие задачи, как формирование гармоничной личности, патриотизма, помогать развитию самостоятельного творческого мышления, умению выявлять исторические закономерности, сопоставлять и анализировать события прошлого и настоящего.</w:t>
      </w:r>
    </w:p>
    <w:p w14:paraId="0AF07E8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Осваивая историю, студент вырабатывает у себя такое качество как историческое мышление, опираясь на которое можно рационально конструировать настоящее и прогнозировать будущее. Историзм мышления является центральным показателем образованности личности, а также свидетельствует о его способности корректно оценивать события прошлого; проводить параллели с современностью, извлекая ценный опыт для практической деятельности. </w:t>
      </w:r>
    </w:p>
    <w:p w14:paraId="47335A1C" w14:textId="45714721"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Программа курса «Истори</w:t>
      </w:r>
      <w:r w:rsidR="008C4CE8">
        <w:rPr>
          <w:rFonts w:ascii="Times New Roman" w:hAnsi="Times New Roman" w:cs="Times New Roman"/>
        </w:rPr>
        <w:t>я России</w:t>
      </w:r>
      <w:r w:rsidRPr="009B592C">
        <w:rPr>
          <w:rFonts w:ascii="Times New Roman" w:hAnsi="Times New Roman" w:cs="Times New Roman"/>
        </w:rPr>
        <w:t>» охватывает период с образования древнерусского раннефеодального государства и до сегодняшних дней. Данная структура дает возможность студентам в определенной последовательности изучать отечественную и всеобщую историю.</w:t>
      </w:r>
    </w:p>
    <w:p w14:paraId="1814C62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современной высшей школе основная задача преподавателя научить студента самостоятельно получать знания. В быстро изменяющихся жизненных условиях важным качеством личности является мобильность, креативность в мышлении, использование творческого подхода в решении поставленных задач перед ним. Для этого необходимо иметь энциклопедичные знания, широту кругозора. Важным умением является способность перерабатывать полученные научные знания, анализировать, рождая, таким образом, новые. В дальнейшем это станет основополагающим фактором достижения профессиональных целей, позволяя личности сохранить непрерывность образования.</w:t>
      </w:r>
    </w:p>
    <w:p w14:paraId="70039CAA" w14:textId="5DCD257F"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Лекции являются одним из основных методов обучения по дисциплине «История России», которые должны решать следующие задачи:</w:t>
      </w:r>
    </w:p>
    <w:p w14:paraId="559E0A5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изложить важнейший материал программы курса;</w:t>
      </w:r>
    </w:p>
    <w:p w14:paraId="2AFE6FE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познакомить с основными этапами истории России и зарубежных стран с древности до наших дней;</w:t>
      </w:r>
    </w:p>
    <w:p w14:paraId="7E18171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развить у студентов способности к самостоятельной работе с научной литературой;</w:t>
      </w:r>
    </w:p>
    <w:p w14:paraId="7D3B62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сформировать навыки историографического и библиографического анализа.</w:t>
      </w:r>
    </w:p>
    <w:p w14:paraId="6A3977D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Главной задачей каждой лекции является раскрытие сущности темы и анализ ее основных положений. Рекомендуется на первой лекции довести до внимания студентов цели и задачи курса, его структуру. Указывать начало каждого раздела.  Закончив изложение, подводить итог по каждому разделу, связывая его с последующим.</w:t>
      </w:r>
    </w:p>
    <w:p w14:paraId="39B7DFF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Содержание лекций определяется приложенной рабочей программой. </w:t>
      </w:r>
    </w:p>
    <w:p w14:paraId="5E1773D9" w14:textId="77777777" w:rsidR="009B592C" w:rsidRPr="009B592C" w:rsidRDefault="009B592C" w:rsidP="009B592C">
      <w:pPr>
        <w:pStyle w:val="ad"/>
        <w:ind w:firstLine="709"/>
        <w:jc w:val="both"/>
        <w:rPr>
          <w:rFonts w:ascii="Times New Roman" w:hAnsi="Times New Roman" w:cs="Times New Roman"/>
        </w:rPr>
      </w:pPr>
    </w:p>
    <w:p w14:paraId="44C42E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Методические указания по практическим занятиям</w:t>
      </w:r>
    </w:p>
    <w:p w14:paraId="35337A28" w14:textId="0EE384FB"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Семинарские занятия – одна из важнейших форм учебного процесса по курсу «История </w:t>
      </w:r>
      <w:r w:rsidR="008C4CE8">
        <w:rPr>
          <w:rFonts w:ascii="Times New Roman" w:hAnsi="Times New Roman" w:cs="Times New Roman"/>
        </w:rPr>
        <w:t>России</w:t>
      </w:r>
      <w:r w:rsidRPr="009B592C">
        <w:rPr>
          <w:rFonts w:ascii="Times New Roman" w:hAnsi="Times New Roman" w:cs="Times New Roman"/>
        </w:rPr>
        <w:t>». На семинары выносятся узловые, наиболее важные и сложные вопросы, без знания которых ориентироваться в истории невозможно. Поэтому главным условием усвоения курса является тщательная подготовка студента к каждому семинару.</w:t>
      </w:r>
    </w:p>
    <w:p w14:paraId="12E2183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Семинарские занятия помогают лучшему усвоению курса истории, закреплению знаний, полученных на лекциях и при изучении литературы. Они прививают студенту навыки самостоятельного мышления и устного выступления, способствуют умению выражать и обосновывать свою позицию по проблемам, касающимся ценностного отношения к историческому прошлому, ориентироваться в развитии мирового сообщества на основе осмысления исторического опыта, анализировать и оценивать современные события в стране и мире, вести дискуссии по основным проблемам отечественной истории.</w:t>
      </w:r>
    </w:p>
    <w:p w14:paraId="06C8AF7C" w14:textId="38B77E96"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Подготовку к семинарским занятиям следует начинать с изучения учебной литературы, в которой необходимо найти ответы на вопросы планов семинарских занятий и кратко записать их в тетради для семинаров.  И только после этого можно перейти </w:t>
      </w:r>
      <w:r w:rsidR="008C4CE8" w:rsidRPr="009B592C">
        <w:rPr>
          <w:rFonts w:ascii="Times New Roman" w:hAnsi="Times New Roman" w:cs="Times New Roman"/>
        </w:rPr>
        <w:t>к изучению</w:t>
      </w:r>
      <w:r w:rsidRPr="009B592C">
        <w:rPr>
          <w:rFonts w:ascii="Times New Roman" w:hAnsi="Times New Roman" w:cs="Times New Roman"/>
        </w:rPr>
        <w:t xml:space="preserve"> специальной литературы и ее конспектированию. Из рекомендованного к каждому семинарскому занятию </w:t>
      </w:r>
      <w:r w:rsidR="008C4CE8" w:rsidRPr="009B592C">
        <w:rPr>
          <w:rFonts w:ascii="Times New Roman" w:hAnsi="Times New Roman" w:cs="Times New Roman"/>
        </w:rPr>
        <w:t>списка специальной</w:t>
      </w:r>
      <w:r w:rsidRPr="009B592C">
        <w:rPr>
          <w:rFonts w:ascii="Times New Roman" w:hAnsi="Times New Roman" w:cs="Times New Roman"/>
        </w:rPr>
        <w:t xml:space="preserve"> литературы следует </w:t>
      </w:r>
      <w:r w:rsidR="008C4CE8" w:rsidRPr="009B592C">
        <w:rPr>
          <w:rFonts w:ascii="Times New Roman" w:hAnsi="Times New Roman" w:cs="Times New Roman"/>
        </w:rPr>
        <w:t>выбрать и</w:t>
      </w:r>
      <w:r w:rsidRPr="009B592C">
        <w:rPr>
          <w:rFonts w:ascii="Times New Roman" w:hAnsi="Times New Roman" w:cs="Times New Roman"/>
        </w:rPr>
        <w:t xml:space="preserve"> законспектировать 1-2 работы.</w:t>
      </w:r>
    </w:p>
    <w:p w14:paraId="5C00DAE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Подготовку к семинарскому занятию следует вести в следующем порядке:</w:t>
      </w:r>
    </w:p>
    <w:p w14:paraId="27DB766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 Внимательно ознакомиться с планом семинара, списком рекомендованной литературы, темами докладов и рефератов, вопросами, предложенными для дискуссий.</w:t>
      </w:r>
    </w:p>
    <w:p w14:paraId="295987F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2. Прочитать конспект лекции по теме семинарского занятия, отмечая карандашом материал, необходимый для освоения поставленных вопросов. </w:t>
      </w:r>
    </w:p>
    <w:p w14:paraId="6AC1B39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Посмотрите конспекты сразу после занятий. Отметьте материал конспекта лекций, который вызывает затруднения.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на ближайшей лекции к преподавателю. Каждую неделю отводите время для повторения пройденного материала, проверяя свои знания, умения и навыки по контрольным вопросам и тестам.</w:t>
      </w:r>
    </w:p>
    <w:p w14:paraId="2413B62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Важнейшим этапом работы при подготовке к семинарскому занятию является изучение рекомендованной к каждой теме литературы. Исторические источники и литература — это надежная основа достоверных исторических знаний. Анализ и оценка событий и процессов прошлого, данная в произведениях выдающихся российских историков Н.М. Карамзина, С.М. Соловьева, В.О. Ключевского, С.Ф. Платонова, Н.И. Костомарова, Л.Н. Гумилева и многих других, помогают выработать собственное понимание сущности и значения исторических явлений.</w:t>
      </w:r>
    </w:p>
    <w:p w14:paraId="233F80C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 работе над рекомендованными источниками и литературой необходимо помнить, что здесь недостаточно ограничиваться лишь беглым ознакомлением или просмотром текста. Вот несколько конкретных рекомендаций, касающихся организации работы студента с текстом:</w:t>
      </w:r>
    </w:p>
    <w:p w14:paraId="563D571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а) сформулируйте общее представление о произведении (ознакомьтесь с заголовком, оглавлением, просмотрите текст) и целях его создания (обратите внимание на дату написания, реконструируйте, опираясь на уже имеющиеся сведения и привлекая дополнительные, историческую ситуацию);</w:t>
      </w:r>
    </w:p>
    <w:p w14:paraId="0A43220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б) внимательно прочтите текст, возвращаясь к отдельным положениям, выделяя непонятное. Используя словари, справочную литературу определите непонятные фрагменты;</w:t>
      </w:r>
    </w:p>
    <w:p w14:paraId="4C7CB55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разделите текст на законченные в смысловом отношении части. Анализируя каждую из них, попытайтесь выделить основные положения, идеи автора, а также его аргументацию. Раскройте связи теоретических положений и конкретных фактов, определяя ту их совокупность, которая послужила основой для сделанного вывода;</w:t>
      </w:r>
    </w:p>
    <w:p w14:paraId="6744B14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г) еще раз просмотрите весь текст, установите логические связи между выделенными частями, составьте структурный план.</w:t>
      </w:r>
    </w:p>
    <w:p w14:paraId="5152BEBF" w14:textId="77777777" w:rsidR="009B592C" w:rsidRPr="009B592C" w:rsidRDefault="009B592C" w:rsidP="009B592C">
      <w:pPr>
        <w:pStyle w:val="ad"/>
        <w:ind w:firstLine="709"/>
        <w:jc w:val="both"/>
        <w:rPr>
          <w:rFonts w:ascii="Times New Roman" w:hAnsi="Times New Roman" w:cs="Times New Roman"/>
        </w:rPr>
      </w:pPr>
    </w:p>
    <w:p w14:paraId="6E6C952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На основе изученных источников и литературы необходимо подготовить тезисы или конспект, оформив соответствующие записи в тетради. В тезисной форме может быть подготовлено устное выступление на семинаре. Основой тезисов является план выступления, но в отличие от него в тезисах фиксируется не просто последовательность рассматриваемых вопросов, но и в краткой форме раскрывается их основное содержание.</w:t>
      </w:r>
    </w:p>
    <w:p w14:paraId="56A3DFD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67CF757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Конспект выбранных работ обязателен как отчетный материал о работе над темой.</w:t>
      </w:r>
    </w:p>
    <w:p w14:paraId="1CD9B304" w14:textId="5E9F218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Наиболее предпочтителен так называемый свободный конспект, когда содержание изучаемой работы передается своими словами. Конспект должен содержать лишь основные мысли и быть по </w:t>
      </w:r>
      <w:r w:rsidR="008C4CE8" w:rsidRPr="009B592C">
        <w:rPr>
          <w:rFonts w:ascii="Times New Roman" w:hAnsi="Times New Roman" w:cs="Times New Roman"/>
        </w:rPr>
        <w:t>возможности кратким</w:t>
      </w:r>
      <w:r w:rsidRPr="009B592C">
        <w:rPr>
          <w:rFonts w:ascii="Times New Roman" w:hAnsi="Times New Roman" w:cs="Times New Roman"/>
        </w:rPr>
        <w:t xml:space="preserve">. </w:t>
      </w:r>
      <w:r w:rsidR="008C4CE8" w:rsidRPr="009B592C">
        <w:rPr>
          <w:rFonts w:ascii="Times New Roman" w:hAnsi="Times New Roman" w:cs="Times New Roman"/>
        </w:rPr>
        <w:t>Материал следует</w:t>
      </w:r>
      <w:r w:rsidRPr="009B592C">
        <w:rPr>
          <w:rFonts w:ascii="Times New Roman" w:hAnsi="Times New Roman" w:cs="Times New Roman"/>
        </w:rPr>
        <w:t xml:space="preserve"> располагать в нем не в виде «слепого» текста, а так, чтобы можно было легко и быстро найти нужную мысль. В тетради с конспектами обязательны поля. Они используются для дополнительных записей в </w:t>
      </w:r>
      <w:r w:rsidR="008C4CE8" w:rsidRPr="009B592C">
        <w:rPr>
          <w:rFonts w:ascii="Times New Roman" w:hAnsi="Times New Roman" w:cs="Times New Roman"/>
        </w:rPr>
        <w:t>процессе работы</w:t>
      </w:r>
      <w:r w:rsidRPr="009B592C">
        <w:rPr>
          <w:rFonts w:ascii="Times New Roman" w:hAnsi="Times New Roman" w:cs="Times New Roman"/>
        </w:rPr>
        <w:t xml:space="preserve"> над темой. Фамилии авторов, названия работ записываются полностью, без сокращений. Обязательно указываются выходные данные работы: </w:t>
      </w:r>
      <w:r w:rsidR="008C4CE8" w:rsidRPr="009B592C">
        <w:rPr>
          <w:rFonts w:ascii="Times New Roman" w:hAnsi="Times New Roman" w:cs="Times New Roman"/>
        </w:rPr>
        <w:t>место, год</w:t>
      </w:r>
      <w:r w:rsidRPr="009B592C">
        <w:rPr>
          <w:rFonts w:ascii="Times New Roman" w:hAnsi="Times New Roman" w:cs="Times New Roman"/>
        </w:rPr>
        <w:t xml:space="preserve"> издания, порядковый номер тома или периодического издания. </w:t>
      </w:r>
    </w:p>
    <w:p w14:paraId="66B56C0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Конспект составляется в следующей последовательности:</w:t>
      </w:r>
    </w:p>
    <w:p w14:paraId="58FF397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а) после ознакомления с произведением составляется его план, записывается название источника, указывается автор, место и год издания работы;</w:t>
      </w:r>
    </w:p>
    <w:p w14:paraId="524D598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7C70B08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К каждому семинарскому занятию рекомендуются темы докладов и рефератов. Подготовку доклада следует начинать с составления плана, подбора необходимого для выбранной темы материала. При подготовке доклада используется самая разнообразная литература: хрестоматии, научные и научно-популярные книги, публикации в исторических журналах «Вопросы истории», «Отечественная история», «Новая и новейшая история», «Родина», «Военно-</w:t>
      </w:r>
      <w:r w:rsidRPr="009B592C">
        <w:rPr>
          <w:rFonts w:ascii="Times New Roman" w:hAnsi="Times New Roman" w:cs="Times New Roman"/>
        </w:rPr>
        <w:lastRenderedPageBreak/>
        <w:t>исторический журнал» и др., а также в центральных и местных газетах. Время выступления должно быть не более 5-10 минут</w:t>
      </w:r>
    </w:p>
    <w:p w14:paraId="0A317AD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 выступлении на семинаре в логической последовательности раскрывается содержание вопроса, сопоставляются различные точки зрения на проблему в историографии, даются оценки и делаются выводы. Участники семинара, выслушав выступление студента, задают ему вопросы, анализируют и дополняют. На семинарах студенты учатся оценивать выступления сокурсников, вести полемику в дискуссиях.</w:t>
      </w:r>
    </w:p>
    <w:p w14:paraId="2741984B" w14:textId="77777777" w:rsidR="009B592C" w:rsidRPr="009B592C" w:rsidRDefault="009B592C" w:rsidP="009B592C">
      <w:pPr>
        <w:pStyle w:val="ad"/>
        <w:ind w:firstLine="709"/>
        <w:jc w:val="both"/>
        <w:rPr>
          <w:rFonts w:ascii="Times New Roman" w:hAnsi="Times New Roman" w:cs="Times New Roman"/>
        </w:rPr>
      </w:pPr>
    </w:p>
    <w:p w14:paraId="1A7C2C1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Методические указания по самостоятельной работе</w:t>
      </w:r>
    </w:p>
    <w:p w14:paraId="28B46D1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3.1 Методические указания по написанию реферата</w:t>
      </w:r>
    </w:p>
    <w:p w14:paraId="2CC8B836" w14:textId="77777777" w:rsidR="009B592C" w:rsidRPr="009B592C" w:rsidRDefault="009B592C" w:rsidP="009B592C">
      <w:pPr>
        <w:pStyle w:val="ad"/>
        <w:ind w:firstLine="709"/>
        <w:jc w:val="both"/>
        <w:rPr>
          <w:rFonts w:ascii="Times New Roman" w:hAnsi="Times New Roman" w:cs="Times New Roman"/>
        </w:rPr>
      </w:pPr>
    </w:p>
    <w:p w14:paraId="2B4FA857"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Реферативная работа основной целью перед собой ставит систематизацию, закрепление и расширение полученных теоретических знаний по изученному предмету.</w:t>
      </w:r>
    </w:p>
    <w:p w14:paraId="29F9D857"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Требования, предъявляемые к написанию реферата весьма схожи с требованиями, предъявляемые к научной работе. Реферативная работа должна отразить результаты анализа, систематизации знаний, полученных в ходе изучения первоисточников, научных трудов, критической литературы.</w:t>
      </w:r>
    </w:p>
    <w:p w14:paraId="70ED4710" w14:textId="7F1CB146"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Важным этапом в работе над рефератом является работа с литературой, начинать которую следует с изучения справочных и учебных материалов. Данные материалы позволят представить схематичную картину, поставленной в реферате проблемы. Научные монографии и статьи станут важным дополнительным материалом. Анализируя любой вид литературы необходимо </w:t>
      </w:r>
      <w:r w:rsidR="008C4CE8" w:rsidRPr="009B592C">
        <w:rPr>
          <w:rFonts w:ascii="Times New Roman" w:hAnsi="Times New Roman" w:cs="Times New Roman"/>
        </w:rPr>
        <w:t>с первого же момента,</w:t>
      </w:r>
      <w:r w:rsidRPr="009B592C">
        <w:rPr>
          <w:rFonts w:ascii="Times New Roman" w:hAnsi="Times New Roman" w:cs="Times New Roman"/>
        </w:rPr>
        <w:t xml:space="preserve"> ее кратко конспектировать.</w:t>
      </w:r>
    </w:p>
    <w:p w14:paraId="59CC194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После изучения литературы можно приступать к составлению предварительного варианта плана, который обозначит мыслительную схему, позволяющую контролировать порядок расположения частей текста. Названия разделов и их подпунктов должны быть краткими и емкими. Необходимо учитывать четкое соотнесение всех частей плана.</w:t>
      </w:r>
    </w:p>
    <w:p w14:paraId="05F2014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Традиционно план реферата включают в себя следующие структурные элементы:</w:t>
      </w:r>
    </w:p>
    <w:p w14:paraId="30279D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введение – аргументация актуальности темы, краткий историографический обзор, уточнение и раскрытие терминологии, определение целей, задач исследования, предмета изучения, и методы исследования. Рекомендуется писать после создания чернового варианта основного содержания</w:t>
      </w:r>
    </w:p>
    <w:p w14:paraId="7ACED42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основное содержание – это наиболее значительная часть реферата, которая включает в себя раскрытие темы, обоснование выдвинутых тезисов, использование развернутых аргументов на основе прочитанных источников. Важно избегать некритического использования материалов. Изложение материала здесь определяется своим планом, согласно делению подпунктам. Возможно применение хронологического плана, или же тематического. Каждый раздел нацелен на решение исследовательских задач, сформулированных в начале работы. По окончании каждого раздела необходимо делать обобщающие выводы.</w:t>
      </w:r>
    </w:p>
    <w:p w14:paraId="6BAEDF6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заключение – завершающая часть реферата, в которой подводятся основные итоги работы в кратком виде.</w:t>
      </w:r>
    </w:p>
    <w:p w14:paraId="2EBD1B1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список использованной литературы (библиографический список) - составляется в алфавитном порядке, по первой авторской букве или первой букве заглавия, если авторов несколько. Необходимо помнить, что в данный список включается только та литература, которая была непосредственно использована в реферате, и подкрепляется ссылкой в тексте. Издание на иностранном языке перечисляются в конце всего списка. </w:t>
      </w:r>
    </w:p>
    <w:p w14:paraId="27C5A69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приложения (если таковые имеются) – таблицы, карты, справочный материал, архивные документы, статистические данные, фотографии. Приложения выступают в качестве дополнительного материала и в обязательном порядке должно содержать пояснительную записку, с указанием источника, который потом также заносится в общий список использованной литературы. Каждое отдельное приложение нумеруется для того, чтобы потом было удобнее на него ссылаться. Ссылки на приложения ставятся непосредственно в основном содержании реферата. Этапы работы над рефератом:</w:t>
      </w:r>
    </w:p>
    <w:p w14:paraId="6493AE4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Подготовительный этап</w:t>
      </w:r>
    </w:p>
    <w:p w14:paraId="10922DC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Начинается с грамотной формулировки темы, которая в концентрированном виде является выражением содержания реферата. В ней должен заключаться предмет изучения. Чаще всего формулировка темы носит проблемный характер, что будет значительно стимулировать исследовательский характер работы.</w:t>
      </w:r>
    </w:p>
    <w:p w14:paraId="52F28CB9"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lastRenderedPageBreak/>
        <w:t>Поиск источников</w:t>
      </w:r>
    </w:p>
    <w:p w14:paraId="3E0D6AD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Задача студента на данном этапе подобрать литературу, которая бы позволит ему ответить на вопросы, поставленные в начале работы. Здесь пригодится умение работать с алфавитными и систематическими каталогами, также важно обращать внимание на список литературы, который приводится в окончании любого научного труда.</w:t>
      </w:r>
    </w:p>
    <w:p w14:paraId="23C8F847"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Работа с источниками</w:t>
      </w:r>
    </w:p>
    <w:p w14:paraId="6FE96F6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Первоначально ознакомительное чтение, с последующим выделением важных для работы структурных частей текста. Следующим этапом станет более детальное изучение выделенных ключевых фрагментов. Если научная работа не содержит подробного оглавления, необходимо студента сориентировать на алфавитный или предметный указатель. </w:t>
      </w:r>
    </w:p>
    <w:p w14:paraId="69643B7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Создание конспектов для написания реферата</w:t>
      </w:r>
    </w:p>
    <w:p w14:paraId="454AAED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Целью конспектирования является письменное фиксирование изученного материала. Для более удобного редактирования конспекта необходимо учитывать следующие правила: писать конспект на одной стороне листа, оставляя поля и межстрочные интервалы для собственных ремарок и замечаний. На этом же этапе необходимо усвоить, что любой конспект сопровождается сносками, вне зависимости переработанный ли это вами материал, или же это цитата.</w:t>
      </w:r>
    </w:p>
    <w:p w14:paraId="5D21F05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Непосредственное создание текста реферата</w:t>
      </w:r>
    </w:p>
    <w:p w14:paraId="7A0E97C4" w14:textId="31347AAA"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При написании текста реферата необходимо учитывать следующие требования: он должен раскрывать тему, обладать связностью, цельностью и смысловой завершенностью. Цитирование может быть прямым (выделение кавычками фразы из книги) или косвенным (изложение собственными словами </w:t>
      </w:r>
      <w:r w:rsidR="008C4CE8" w:rsidRPr="009B592C">
        <w:rPr>
          <w:rFonts w:ascii="Times New Roman" w:hAnsi="Times New Roman" w:cs="Times New Roman"/>
        </w:rPr>
        <w:t>смысла,</w:t>
      </w:r>
      <w:r w:rsidRPr="009B592C">
        <w:rPr>
          <w:rFonts w:ascii="Times New Roman" w:hAnsi="Times New Roman" w:cs="Times New Roman"/>
        </w:rPr>
        <w:t xml:space="preserve"> написанного в книге). Цитата без библиографического описания может быть расценена как плагиат и нарушение авторских прав. Существуют ряд правил цитирования, которые необходимо учитывать, занимаясь исследовательской работой: </w:t>
      </w:r>
    </w:p>
    <w:p w14:paraId="1CE129B3" w14:textId="0F6B2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каждую цитату заключают в кавычки. Если цитату выписывают из середины предложения, то </w:t>
      </w:r>
      <w:r w:rsidR="008C4CE8" w:rsidRPr="009B592C">
        <w:rPr>
          <w:rFonts w:ascii="Times New Roman" w:hAnsi="Times New Roman" w:cs="Times New Roman"/>
        </w:rPr>
        <w:t>после вводных</w:t>
      </w:r>
      <w:r w:rsidRPr="009B592C">
        <w:rPr>
          <w:rFonts w:ascii="Times New Roman" w:hAnsi="Times New Roman" w:cs="Times New Roman"/>
        </w:rPr>
        <w:t xml:space="preserve"> кавычек ставят три точки. В случае пропуска одного или нескольких слов в середине цитируемого текста вместо пропущенного также вставляют три точки. Три точки ставятся также в конце цитаты, перед кавычками, если из предложения выпущены последние слова текста.</w:t>
      </w:r>
    </w:p>
    <w:p w14:paraId="0509764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цитируя, необходимо в точности воспроизводить все имеющиеся в тексте выделения, примененные автором (курсив и т.п.). Если какие-либо выделения вносятся самим читателем, то это должно быть особо отмечено.</w:t>
      </w:r>
    </w:p>
    <w:p w14:paraId="570BF2E9" w14:textId="4B8A4D60"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после каждой цитаты нужно указывать ее источник. Обычно в квадратных скобках ставят номер, под которым источник указан в списке использованной литературы. В случае использования одного и того же источника, уже упомянутого в предыдущей цитате, </w:t>
      </w:r>
      <w:r w:rsidR="008C4CE8" w:rsidRPr="009B592C">
        <w:rPr>
          <w:rFonts w:ascii="Times New Roman" w:hAnsi="Times New Roman" w:cs="Times New Roman"/>
        </w:rPr>
        <w:t>указывают в</w:t>
      </w:r>
      <w:r w:rsidRPr="009B592C">
        <w:rPr>
          <w:rFonts w:ascii="Times New Roman" w:hAnsi="Times New Roman" w:cs="Times New Roman"/>
        </w:rPr>
        <w:t xml:space="preserve"> скобках или в с списке: «там же». Делается это для того, чтобы при необходимости можно было всегда проверить точность цитирования. </w:t>
      </w:r>
    </w:p>
    <w:p w14:paraId="0072C2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другой формой записи, применяемой при конспектировании источника, являются тезисы. По своей типологии тезисы бывают простые и сложные: простые тезисы содержат краткую мысль без аргументации, сложные тезисы, или их другое название развернутые, подкрепляются доводами, фактами.</w:t>
      </w:r>
    </w:p>
    <w:p w14:paraId="4D993A5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целом при реферировании следует избегать типичных ошибок: увлечение второстепенным материалом, уходом от проблемы, категоричность и пестрота изложения, бедный или слишком наукообразный язык, неточность цитирования, отсутствие ссылок на источник.</w:t>
      </w:r>
    </w:p>
    <w:p w14:paraId="0A5F1F28" w14:textId="77777777" w:rsidR="009B592C" w:rsidRPr="009B592C" w:rsidRDefault="009B592C" w:rsidP="009B592C">
      <w:pPr>
        <w:pStyle w:val="ad"/>
        <w:ind w:firstLine="709"/>
        <w:jc w:val="both"/>
        <w:rPr>
          <w:rFonts w:ascii="Times New Roman" w:hAnsi="Times New Roman" w:cs="Times New Roman"/>
        </w:rPr>
      </w:pPr>
    </w:p>
    <w:p w14:paraId="7E3AE5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3.2 Методические указания по написанию эссе </w:t>
      </w:r>
    </w:p>
    <w:p w14:paraId="34803A4D" w14:textId="5EA36549" w:rsidR="009B592C" w:rsidRPr="009B592C" w:rsidRDefault="009B592C" w:rsidP="009B592C">
      <w:pPr>
        <w:pStyle w:val="ad"/>
        <w:ind w:firstLine="709"/>
        <w:jc w:val="both"/>
        <w:rPr>
          <w:rFonts w:ascii="Times New Roman" w:hAnsi="Times New Roman" w:cs="Times New Roman"/>
          <w:shd w:val="clear" w:color="auto" w:fill="FFFFFF"/>
        </w:rPr>
      </w:pPr>
      <w:r w:rsidRPr="009B592C">
        <w:rPr>
          <w:rStyle w:val="a8"/>
          <w:rFonts w:ascii="Times New Roman" w:hAnsi="Times New Roman" w:cs="Times New Roman"/>
          <w:b w:val="0"/>
          <w:bCs w:val="0"/>
          <w:shd w:val="clear" w:color="auto" w:fill="FFFFFF"/>
        </w:rPr>
        <w:t xml:space="preserve">Эссе </w:t>
      </w:r>
      <w:r w:rsidR="008C4CE8" w:rsidRPr="009B592C">
        <w:rPr>
          <w:rStyle w:val="a8"/>
          <w:rFonts w:ascii="Times New Roman" w:hAnsi="Times New Roman" w:cs="Times New Roman"/>
          <w:b w:val="0"/>
          <w:bCs w:val="0"/>
          <w:shd w:val="clear" w:color="auto" w:fill="FFFFFF"/>
        </w:rPr>
        <w:t>— это прозаическое сочинение небольшого объема и свободной композиции</w:t>
      </w:r>
      <w:r w:rsidRPr="009B592C">
        <w:rPr>
          <w:rFonts w:ascii="Times New Roman" w:hAnsi="Times New Roman" w:cs="Times New Roman"/>
          <w:shd w:val="clear" w:color="auto" w:fill="FFFFFF"/>
        </w:rPr>
        <w:t>,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w:t>
      </w:r>
    </w:p>
    <w:p w14:paraId="36495C5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 написания эссе</w:t>
      </w:r>
      <w:r w:rsidRPr="009B592C">
        <w:rPr>
          <w:rStyle w:val="ReportHead0"/>
          <w:b/>
          <w:sz w:val="22"/>
          <w:szCs w:val="22"/>
        </w:rPr>
        <w:t xml:space="preserve"> </w:t>
      </w:r>
      <w:r w:rsidRPr="009B592C">
        <w:rPr>
          <w:rStyle w:val="a8"/>
          <w:rFonts w:ascii="Times New Roman" w:hAnsi="Times New Roman" w:cs="Times New Roman"/>
          <w:b w:val="0"/>
          <w:bCs w:val="0"/>
        </w:rPr>
        <w:t xml:space="preserve">состоит в развитии таких навыков, как самостоятельное творческое мышление и письменное изложение собственных мыслей. </w:t>
      </w:r>
      <w:r w:rsidRPr="009B592C">
        <w:rPr>
          <w:rFonts w:ascii="Times New Roman" w:hAnsi="Times New Roman" w:cs="Times New Roman"/>
        </w:rPr>
        <w:t>Написание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14:paraId="37682A3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Эссе включает в себя следующие элементы:</w:t>
      </w:r>
    </w:p>
    <w:p w14:paraId="3227FA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наличие конкретной темы или вопроса. Произведение, посвященное анализу широкого круга проблем, по определению не может быть выполнено в жанре эссе.</w:t>
      </w:r>
    </w:p>
    <w:p w14:paraId="42BC83B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w:t>
      </w:r>
      <w:r w:rsidRPr="009B592C">
        <w:rPr>
          <w:rFonts w:ascii="Times New Roman" w:hAnsi="Times New Roman" w:cs="Times New Roman"/>
        </w:rPr>
        <w:lastRenderedPageBreak/>
        <w:t>правило, эссе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 В содержании эссе оцениваются в первую очередь личность автора - его мировоззрение, мысли и чувства.</w:t>
      </w:r>
    </w:p>
    <w:p w14:paraId="5516240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Эссе оформляется в свободной форме на отдельном листе бумаги, с указанием темы, фамилии и группы студента.</w:t>
      </w:r>
    </w:p>
    <w:p w14:paraId="4D71EA60" w14:textId="77777777" w:rsidR="009B592C" w:rsidRPr="009B592C" w:rsidRDefault="009B592C" w:rsidP="009B592C">
      <w:pPr>
        <w:pStyle w:val="ad"/>
        <w:ind w:firstLine="709"/>
        <w:jc w:val="both"/>
        <w:rPr>
          <w:rFonts w:ascii="Times New Roman" w:hAnsi="Times New Roman" w:cs="Times New Roman"/>
        </w:rPr>
      </w:pPr>
    </w:p>
    <w:p w14:paraId="2639550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3.3 Методические указания по подготовке к коллоквиуму</w:t>
      </w:r>
    </w:p>
    <w:p w14:paraId="00805D9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 проведения коллоквиума – контроль усвоения учебного материала темы, раздела или разделов дисциплины, организованное как учебное занятие в виде собеседования преподавателя с обучающимися.</w:t>
      </w:r>
    </w:p>
    <w:p w14:paraId="579428F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 коллоквиум выносятся крупные, проблемные, нередко спорные теоретические вопросы. От студента требуется:</w:t>
      </w:r>
    </w:p>
    <w:p w14:paraId="69F4C99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владение изученным в ходе учебного процесса материалом, относящимся к рассматриваемой проблеме;</w:t>
      </w:r>
    </w:p>
    <w:p w14:paraId="6EE6E28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знание разных точек зрения, высказанных в научной литературе по соответствующей проблеме, умение сопоставлять их между собой;</w:t>
      </w:r>
    </w:p>
    <w:p w14:paraId="2A8D16C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наличие собственного мнения по обсуждаемым вопросам и умение его аргументировать.</w:t>
      </w:r>
    </w:p>
    <w:p w14:paraId="01AECF7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Коллоквиум проводится в форме индивидуальной беседы преподавателя с каждым студентом или беседы в небольших группах (3-5 человек).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w:t>
      </w:r>
    </w:p>
    <w:p w14:paraId="2A5AE56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Учебная работа студентов на коллоквиуме (беседа преподавателя со студентами с целью выя</w:t>
      </w:r>
      <w:r w:rsidRPr="009B592C">
        <w:rPr>
          <w:rFonts w:ascii="Times New Roman" w:hAnsi="Times New Roman" w:cs="Times New Roman"/>
          <w:lang w:val="en-US"/>
        </w:rPr>
        <w:t>c</w:t>
      </w:r>
      <w:r w:rsidRPr="009B592C">
        <w:rPr>
          <w:rFonts w:ascii="Times New Roman" w:hAnsi="Times New Roman" w:cs="Times New Roman"/>
        </w:rPr>
        <w:t>нения их знаний) оценивается по четырехуровневой школе – «отлично», «хорошо», «удовлетворительно», «неудовлетворительно».</w:t>
      </w:r>
    </w:p>
    <w:p w14:paraId="7C1F3E9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«Отлично» - полный, развернутый ответ без принципиальных ошибок; логически выстроенное содержание ответа; наличие индивидуального письменного плана (конспекта) ответа; полное знание терминологии по данной теме; четкое выделение причинно-следственных связей между основными событиями; умение ответить на вопрос без использования индивидуального письменного плана, проявление творческих способностей в понимании и изложении учебного материала.</w:t>
      </w:r>
    </w:p>
    <w:p w14:paraId="55B2059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«Хорошо» – полный развернутый ответ с несущественными ошибками (как правило, в датах именах государственных деятелей, терминах); логически выстроенный ответ на вопрос; практически полное знание терминологии данной темы.</w:t>
      </w:r>
    </w:p>
    <w:p w14:paraId="298D7C1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«Удовлетворительно» – неполный ответ на вопрос; знание основных событий, дат, имен; неполное знание терминологии; наличие некоторых существенных ошибок в изложении основных фактов, теорий; неумение провести логические связи между фактами и именами; неумение выделить причины и следствия важнейших событий; неспособность ответить без помощи письменного конспекта.</w:t>
      </w:r>
    </w:p>
    <w:p w14:paraId="33DEA9CB" w14:textId="487BE8BA"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Оценка «Неудовлетворительно» </w:t>
      </w:r>
      <w:r w:rsidR="008C4CE8" w:rsidRPr="009B592C">
        <w:rPr>
          <w:rFonts w:ascii="Times New Roman" w:hAnsi="Times New Roman" w:cs="Times New Roman"/>
        </w:rPr>
        <w:t>– отсутствие</w:t>
      </w:r>
      <w:r w:rsidRPr="009B592C">
        <w:rPr>
          <w:rFonts w:ascii="Times New Roman" w:hAnsi="Times New Roman" w:cs="Times New Roman"/>
        </w:rPr>
        <w:t xml:space="preserve"> ответа на поставленный вопрос либо ответ, содержащий бессистемную, минимальную информацию; полное отсутствие логических связей в ответе; полное отсутствие знания терминологии; отсутствие письменного конспекта ответа.</w:t>
      </w:r>
    </w:p>
    <w:p w14:paraId="00249B01" w14:textId="77777777" w:rsidR="009B592C" w:rsidRPr="009B592C" w:rsidRDefault="009B592C" w:rsidP="009B592C">
      <w:pPr>
        <w:pStyle w:val="ad"/>
        <w:ind w:firstLine="709"/>
        <w:jc w:val="both"/>
        <w:rPr>
          <w:rFonts w:ascii="Times New Roman" w:hAnsi="Times New Roman" w:cs="Times New Roman"/>
          <w:color w:val="FF0000"/>
        </w:rPr>
      </w:pPr>
    </w:p>
    <w:p w14:paraId="175B291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Методические указания по подготовке к рубежному контролю</w:t>
      </w:r>
    </w:p>
    <w:p w14:paraId="1F433165" w14:textId="77777777" w:rsidR="009B592C" w:rsidRPr="009B592C" w:rsidRDefault="009B592C" w:rsidP="009B592C">
      <w:pPr>
        <w:pStyle w:val="ad"/>
        <w:ind w:firstLine="709"/>
        <w:jc w:val="both"/>
        <w:rPr>
          <w:rFonts w:ascii="Times New Roman" w:hAnsi="Times New Roman" w:cs="Times New Roman"/>
        </w:rPr>
      </w:pPr>
      <w:r w:rsidRPr="009B592C">
        <w:rPr>
          <w:rStyle w:val="ae"/>
          <w:bCs/>
          <w:color w:val="2C2D2E"/>
          <w:shd w:val="clear" w:color="auto" w:fill="FFFFFF"/>
        </w:rPr>
        <w:t>Рубежный контроль является формой контроля за достижением обязательных результатов обучения</w:t>
      </w:r>
      <w:r w:rsidRPr="009B592C">
        <w:rPr>
          <w:rFonts w:ascii="Times New Roman" w:hAnsi="Times New Roman" w:cs="Times New Roman"/>
        </w:rPr>
        <w:t>.</w:t>
      </w:r>
      <w:r w:rsidRPr="009B592C">
        <w:rPr>
          <w:rFonts w:ascii="Times New Roman" w:hAnsi="Times New Roman" w:cs="Times New Roman"/>
          <w:shd w:val="clear" w:color="auto" w:fill="FFFFFF"/>
        </w:rPr>
        <w:t xml:space="preserve"> </w:t>
      </w:r>
      <w:r w:rsidRPr="009B592C">
        <w:rPr>
          <w:rFonts w:ascii="Times New Roman" w:hAnsi="Times New Roman" w:cs="Times New Roman"/>
          <w:color w:val="181818"/>
        </w:rPr>
        <w:t xml:space="preserve">В ходе рубежного контроля оценивается </w:t>
      </w:r>
      <w:r w:rsidRPr="009B592C">
        <w:rPr>
          <w:rFonts w:ascii="Times New Roman" w:hAnsi="Times New Roman" w:cs="Times New Roman"/>
          <w:shd w:val="clear" w:color="auto" w:fill="FFFFFF"/>
        </w:rPr>
        <w:t xml:space="preserve">объем и качество выполнения </w:t>
      </w:r>
      <w:r w:rsidRPr="009B592C">
        <w:rPr>
          <w:rFonts w:ascii="Times New Roman" w:hAnsi="Times New Roman" w:cs="Times New Roman"/>
          <w:shd w:val="clear" w:color="auto" w:fill="FFFFFF"/>
        </w:rPr>
        <w:lastRenderedPageBreak/>
        <w:t>учебных заданий, проводится анализ посещаемости. Подготовка к рубежному контролю предполагает планомерное выполнение заданий и посещение занятий в течение семестра. По результатам контроля выставляется дифференцированная оценка с учетом шкалы оценивания.</w:t>
      </w:r>
      <w:r w:rsidRPr="009B592C">
        <w:rPr>
          <w:rFonts w:ascii="Times New Roman" w:hAnsi="Times New Roman" w:cs="Times New Roman"/>
          <w:color w:val="181818"/>
          <w:shd w:val="clear" w:color="auto" w:fill="FFFFFF"/>
        </w:rPr>
        <w:t xml:space="preserve"> Оценки по рубежному контролю выставляются ведущим преподавателем за 1 (первый) модуль на 8 неделе текущего семестра, за 2 (второй) модуль на 14 неделе. Результаты рубежного контроля оформляются посредством заполнения электронной формы на сайте </w:t>
      </w:r>
      <w:hyperlink r:id="rId13" w:history="1">
        <w:r w:rsidRPr="009B592C">
          <w:rPr>
            <w:rStyle w:val="a3"/>
            <w:rFonts w:ascii="Times New Roman" w:hAnsi="Times New Roman" w:cs="Times New Roman"/>
            <w:bCs/>
            <w:shd w:val="clear" w:color="auto" w:fill="FFFFFF"/>
          </w:rPr>
          <w:t>http://www.osu.ru</w:t>
        </w:r>
      </w:hyperlink>
      <w:r w:rsidRPr="009B592C">
        <w:rPr>
          <w:rFonts w:ascii="Times New Roman" w:hAnsi="Times New Roman" w:cs="Times New Roman"/>
          <w:color w:val="181818"/>
          <w:shd w:val="clear" w:color="auto" w:fill="FFFFFF"/>
        </w:rPr>
        <w:t xml:space="preserve"> . Задания для выполнения для успешной аттестации во время рубежного контроля представлены в фондах оценочных средств (ФОС).</w:t>
      </w:r>
    </w:p>
    <w:p w14:paraId="6FCAA4B8" w14:textId="77777777" w:rsidR="009B592C" w:rsidRPr="009B592C" w:rsidRDefault="009B592C" w:rsidP="009B592C">
      <w:pPr>
        <w:pStyle w:val="ad"/>
        <w:ind w:firstLine="709"/>
        <w:jc w:val="both"/>
        <w:rPr>
          <w:rFonts w:ascii="Times New Roman" w:eastAsia="Calibri" w:hAnsi="Times New Roman" w:cs="Times New Roman"/>
          <w:color w:val="FF0000"/>
        </w:rPr>
      </w:pPr>
    </w:p>
    <w:p w14:paraId="4C1E1FA1" w14:textId="77777777" w:rsidR="009B592C" w:rsidRPr="009B592C" w:rsidRDefault="009B592C" w:rsidP="009B592C">
      <w:pPr>
        <w:pStyle w:val="ad"/>
        <w:ind w:firstLine="709"/>
        <w:jc w:val="both"/>
        <w:rPr>
          <w:rFonts w:ascii="Times New Roman" w:eastAsia="Calibri" w:hAnsi="Times New Roman" w:cs="Times New Roman"/>
        </w:rPr>
      </w:pPr>
      <w:r w:rsidRPr="009B592C">
        <w:rPr>
          <w:rFonts w:ascii="Times New Roman" w:eastAsia="Calibri" w:hAnsi="Times New Roman" w:cs="Times New Roman"/>
        </w:rPr>
        <w:t>5 Методические указания по подготовке к дифференцированному зачету</w:t>
      </w:r>
    </w:p>
    <w:p w14:paraId="3AB035D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Дифференцированный зачет как форма промежуточного контроля и организации обучения служит приемом проверки степени усвоения учебного материала и лекционных занятий, качества усвоения обучающимися отдельных разделов учебной программы, сформированных умений и навыков.</w:t>
      </w:r>
    </w:p>
    <w:p w14:paraId="150E1E1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Зачет проводится устно или письменно по решению преподавателя, в объеме учебной программы. 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59A65AC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В период подготовки к дифференцированному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5DF4B9F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обучающегося к зачету включает в себя три этапа:</w:t>
      </w:r>
    </w:p>
    <w:p w14:paraId="108F0B6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самостоятельная работа в течение процесса обучения;</w:t>
      </w:r>
    </w:p>
    <w:p w14:paraId="5AB4492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непосредственная подготовка в дни, предшествующие зачету по темам курса;</w:t>
      </w:r>
    </w:p>
    <w:p w14:paraId="5166360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к ответу на вопросы, содержащиеся в билетах/тестах (при письменной форме проведения дифференцированного зачета).</w:t>
      </w:r>
    </w:p>
    <w:p w14:paraId="593294F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Литература для подготовки к зачету рекомендуется преподавателем. </w:t>
      </w:r>
    </w:p>
    <w:p w14:paraId="048A727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Дифференцированный зачет в письменной форме проводится по билетам/тестам, охватывающим весь пройденный по данной теме материал. По окончании ответа преподаватель  может задать обучающемуся дополнительные и уточняющие вопросы. На подготовку к ответу по вопросам билета/теста  обучающемуся дается 20 минут с момента получения им билета/теста.  Результаты дифференцированного зачета объявляются обучающемуся после проверки ответов.</w:t>
      </w:r>
    </w:p>
    <w:p w14:paraId="4E564726" w14:textId="77777777" w:rsidR="009B592C" w:rsidRPr="009B592C" w:rsidRDefault="009B592C" w:rsidP="009B592C">
      <w:pPr>
        <w:pStyle w:val="ad"/>
        <w:ind w:firstLine="709"/>
        <w:jc w:val="both"/>
        <w:rPr>
          <w:rStyle w:val="apple-converted-space"/>
          <w:rFonts w:ascii="Times New Roman" w:hAnsi="Times New Roman" w:cs="Times New Roman"/>
          <w:color w:val="000000"/>
        </w:rPr>
      </w:pPr>
      <w:r w:rsidRPr="009B592C">
        <w:rPr>
          <w:rFonts w:ascii="Times New Roman" w:hAnsi="Times New Roman" w:cs="Times New Roman"/>
        </w:rPr>
        <w:t xml:space="preserve">Оценка по дисциплине формируется из оценок работы студента в течение семестра по всем типам контроля, а также оценки, полученной студентом при сдаче </w:t>
      </w:r>
      <w:r w:rsidRPr="009B592C">
        <w:rPr>
          <w:rStyle w:val="apple-converted-space"/>
          <w:rFonts w:ascii="Times New Roman" w:hAnsi="Times New Roman" w:cs="Times New Roman"/>
          <w:color w:val="000000"/>
        </w:rPr>
        <w:t>дифференцированного зачета.</w:t>
      </w:r>
    </w:p>
    <w:p w14:paraId="5EF469A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Критерии оценивания:</w:t>
      </w:r>
    </w:p>
    <w:p w14:paraId="6186E8C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Шкала оценок</w:t>
      </w:r>
      <w:r w:rsidRPr="009B592C">
        <w:rPr>
          <w:rStyle w:val="apple-converted-space"/>
          <w:rFonts w:ascii="Times New Roman" w:hAnsi="Times New Roman" w:cs="Times New Roman"/>
          <w:color w:val="000000"/>
        </w:rPr>
        <w:t> дифференцированного зачета:</w:t>
      </w:r>
    </w:p>
    <w:p w14:paraId="0F9C75A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Оценка «Отлично» выставляется, если: </w:t>
      </w:r>
    </w:p>
    <w:p w14:paraId="005A685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принимал активное участие в работе на семинарских занятиях;</w:t>
      </w:r>
    </w:p>
    <w:p w14:paraId="27611E2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«хорошо» и «отлично»;</w:t>
      </w:r>
    </w:p>
    <w:p w14:paraId="53CDB9F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«хорошо» и «отлично»;</w:t>
      </w:r>
    </w:p>
    <w:p w14:paraId="166543F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ответил  на вопросы коллоквиума на оценку «хорошо» и «отлично»;</w:t>
      </w:r>
    </w:p>
    <w:p w14:paraId="45EDAD9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5) приготовил реферат и успешно защитил его на оценку «отлично»; </w:t>
      </w:r>
    </w:p>
    <w:p w14:paraId="4A28E5D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«отлично»;</w:t>
      </w:r>
    </w:p>
    <w:p w14:paraId="1E06A2E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«отлично»;</w:t>
      </w:r>
    </w:p>
    <w:p w14:paraId="7FA549E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всестороннее, систематическое и глубокое знание учебно-программного материала, усвоил основную и знаком с дополнительной литературой, рекомендованной программой, усвоил взаимосвязь основных понятий дисциплины, проявил творческие способности в понимании, изложении и использовании учебно-программного материала.</w:t>
      </w:r>
    </w:p>
    <w:p w14:paraId="0311A4D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«Хорошо» выставляется, если:</w:t>
      </w:r>
    </w:p>
    <w:p w14:paraId="56ECEE3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принимал активное участие в работе на семинарских занятиях;</w:t>
      </w:r>
    </w:p>
    <w:p w14:paraId="5A7BC3B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«хорошо»;</w:t>
      </w:r>
    </w:p>
    <w:p w14:paraId="590F5CF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«хорошо»;</w:t>
      </w:r>
    </w:p>
    <w:p w14:paraId="3D6ED07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ответил  на вопросы коллоквиума на оценку «хорошо»;</w:t>
      </w:r>
    </w:p>
    <w:p w14:paraId="5F3F4EE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приготовил реферат и успешно защитил его на оценку «хорошо»;</w:t>
      </w:r>
    </w:p>
    <w:p w14:paraId="1AC3A5B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«хорошо»;</w:t>
      </w:r>
    </w:p>
    <w:p w14:paraId="5EB8A86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«хорошо»;</w:t>
      </w:r>
    </w:p>
    <w:p w14:paraId="6D226D1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полное знание учебно-программного материала, усвоил основную литературу, рекомендованную программой, усвоил взаимосвязь основных понятий дисциплины.</w:t>
      </w:r>
    </w:p>
    <w:p w14:paraId="5CBFB8C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Оценка «Удовлетворительно» выставляется, если:</w:t>
      </w:r>
    </w:p>
    <w:p w14:paraId="421FEDA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работал на семинарских занятиях;</w:t>
      </w:r>
    </w:p>
    <w:p w14:paraId="5DEDE1B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«удовлетворительно»;</w:t>
      </w:r>
    </w:p>
    <w:p w14:paraId="09F8D11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«удовлетворительно»;</w:t>
      </w:r>
    </w:p>
    <w:p w14:paraId="297B491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ответил  на вопросы коллоквиума на оценку «удовлетворительно»;</w:t>
      </w:r>
    </w:p>
    <w:p w14:paraId="79B08F8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приготовил реферат на оценку «удовлетворительно»;</w:t>
      </w:r>
    </w:p>
    <w:p w14:paraId="057E745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«удовлетворительно»;</w:t>
      </w:r>
    </w:p>
    <w:p w14:paraId="5F42599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«удовлетворительно»;</w:t>
      </w:r>
    </w:p>
    <w:p w14:paraId="0F72E45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знания основного учебно-программного материала, знаком с основной литературой, рекомендованной программой. Допустил погрешности в ответе на зачете, но обладает необходимыми знаниями для их устранения под руководством преподавателя.</w:t>
      </w:r>
    </w:p>
    <w:p w14:paraId="45AEE78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«Неудовлетворительно» выставляется, если:</w:t>
      </w:r>
    </w:p>
    <w:p w14:paraId="61F5CF0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не работал на семинарских занятиях;</w:t>
      </w:r>
    </w:p>
    <w:p w14:paraId="2E154D3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«неудовлетворительно»;</w:t>
      </w:r>
    </w:p>
    <w:p w14:paraId="023F030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«неудовлетворительно»;</w:t>
      </w:r>
    </w:p>
    <w:p w14:paraId="46630BA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ответил  на вопросы коллоквиума на оценку «неудовлетворительно»;</w:t>
      </w:r>
    </w:p>
    <w:p w14:paraId="60C34B7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не приготовил реферат или приготовил на оценку «неудовлетворительно»;</w:t>
      </w:r>
    </w:p>
    <w:p w14:paraId="3F338C8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не написал эссе или написал эссе на оценку «неудовлетворительно»;</w:t>
      </w:r>
    </w:p>
    <w:p w14:paraId="37A388B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не написал историческое сочинение или написал историческое сочинение на оценку «неудовлетворительно»;</w:t>
      </w:r>
    </w:p>
    <w:p w14:paraId="17BF99C3" w14:textId="77777777" w:rsidR="009B592C" w:rsidRPr="009B592C" w:rsidRDefault="009B592C" w:rsidP="009B592C">
      <w:pPr>
        <w:pStyle w:val="ad"/>
        <w:ind w:firstLine="709"/>
        <w:jc w:val="both"/>
        <w:rPr>
          <w:rFonts w:ascii="Times New Roman" w:eastAsia="Calibri" w:hAnsi="Times New Roman" w:cs="Times New Roman"/>
        </w:rPr>
      </w:pPr>
      <w:r w:rsidRPr="009B592C">
        <w:rPr>
          <w:rFonts w:ascii="Times New Roman" w:eastAsia="Calibri" w:hAnsi="Times New Roman" w:cs="Times New Roman"/>
        </w:rPr>
        <w:t xml:space="preserve">8) на зачете показал пробелы в знаниях основного учебно-программного материала, допустил принципиальные ошибки при ответе на поставленные вопросы. </w:t>
      </w:r>
    </w:p>
    <w:p w14:paraId="71306551" w14:textId="77777777" w:rsidR="007A4D60" w:rsidRPr="009B592C" w:rsidRDefault="007A4D60" w:rsidP="009B592C">
      <w:pPr>
        <w:pStyle w:val="ad"/>
        <w:ind w:firstLine="709"/>
        <w:jc w:val="both"/>
        <w:rPr>
          <w:rFonts w:ascii="Times New Roman" w:hAnsi="Times New Roman" w:cs="Times New Roman"/>
        </w:rPr>
      </w:pPr>
    </w:p>
    <w:sectPr w:rsidR="007A4D60" w:rsidRPr="009B592C" w:rsidSect="00821AA7">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CD945" w14:textId="77777777" w:rsidR="00D54CC9" w:rsidRDefault="00D54CC9" w:rsidP="006B50A5">
      <w:pPr>
        <w:spacing w:after="0" w:line="240" w:lineRule="auto"/>
      </w:pPr>
      <w:r>
        <w:separator/>
      </w:r>
    </w:p>
  </w:endnote>
  <w:endnote w:type="continuationSeparator" w:id="0">
    <w:p w14:paraId="648EB8AF" w14:textId="77777777" w:rsidR="00D54CC9" w:rsidRDefault="00D54CC9" w:rsidP="006B5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Courier New"/>
    <w:charset w:val="00"/>
    <w:family w:val="auto"/>
    <w:pitch w:val="variable"/>
    <w:sig w:usb0="800000AF"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8B10D" w14:textId="77777777" w:rsidR="005946E0" w:rsidRDefault="005946E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076CB" w14:textId="77777777" w:rsidR="005946E0" w:rsidRPr="00170D6E" w:rsidRDefault="005946E0" w:rsidP="00170D6E">
    <w:pPr>
      <w:pStyle w:val="ReportMain"/>
      <w:jc w:val="right"/>
      <w:rPr>
        <w:sz w:val="20"/>
      </w:rPr>
    </w:pPr>
    <w:r>
      <w:rPr>
        <w:sz w:val="20"/>
      </w:rPr>
      <w:t>2139700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02E6F" w14:textId="77777777" w:rsidR="005946E0" w:rsidRDefault="005946E0">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5188577"/>
      <w:docPartObj>
        <w:docPartGallery w:val="Page Numbers (Bottom of Page)"/>
        <w:docPartUnique/>
      </w:docPartObj>
    </w:sdtPr>
    <w:sdtContent>
      <w:p w14:paraId="3B006610" w14:textId="77777777" w:rsidR="006B50A5" w:rsidRDefault="006B50A5">
        <w:pPr>
          <w:pStyle w:val="a6"/>
          <w:jc w:val="right"/>
        </w:pPr>
        <w:r>
          <w:fldChar w:fldCharType="begin"/>
        </w:r>
        <w:r>
          <w:instrText>PAGE   \* MERGEFORMAT</w:instrText>
        </w:r>
        <w:r>
          <w:fldChar w:fldCharType="separate"/>
        </w:r>
        <w:r w:rsidR="00FE53A1">
          <w:rPr>
            <w:noProof/>
          </w:rPr>
          <w:t>8</w:t>
        </w:r>
        <w:r>
          <w:fldChar w:fldCharType="end"/>
        </w:r>
      </w:p>
    </w:sdtContent>
  </w:sdt>
  <w:p w14:paraId="195843D7" w14:textId="77777777" w:rsidR="006B50A5" w:rsidRDefault="006B50A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90D429" w14:textId="77777777" w:rsidR="00D54CC9" w:rsidRDefault="00D54CC9" w:rsidP="006B50A5">
      <w:pPr>
        <w:spacing w:after="0" w:line="240" w:lineRule="auto"/>
      </w:pPr>
      <w:r>
        <w:separator/>
      </w:r>
    </w:p>
  </w:footnote>
  <w:footnote w:type="continuationSeparator" w:id="0">
    <w:p w14:paraId="676CA26E" w14:textId="77777777" w:rsidR="00D54CC9" w:rsidRDefault="00D54CC9" w:rsidP="006B50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41B78" w14:textId="77777777" w:rsidR="005946E0" w:rsidRDefault="005946E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B6D8F" w14:textId="77777777" w:rsidR="005946E0" w:rsidRDefault="005946E0">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FDFD2" w14:textId="77777777" w:rsidR="005946E0" w:rsidRDefault="005946E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0"/>
      <w:numFmt w:val="bullet"/>
      <w:lvlText w:val="-"/>
      <w:lvlJc w:val="left"/>
      <w:pPr>
        <w:tabs>
          <w:tab w:val="num" w:pos="360"/>
        </w:tabs>
        <w:ind w:left="360" w:hanging="360"/>
      </w:pPr>
      <w:rPr>
        <w:rFonts w:ascii="OpenSymbol" w:hAnsi="OpenSymbol"/>
      </w:rPr>
    </w:lvl>
  </w:abstractNum>
  <w:abstractNum w:abstractNumId="2" w15:restartNumberingAfterBreak="0">
    <w:nsid w:val="00000014"/>
    <w:multiLevelType w:val="singleLevel"/>
    <w:tmpl w:val="00000014"/>
    <w:name w:val="WW8Num20"/>
    <w:lvl w:ilvl="0">
      <w:start w:val="1"/>
      <w:numFmt w:val="decimal"/>
      <w:lvlText w:val="%1."/>
      <w:lvlJc w:val="left"/>
      <w:pPr>
        <w:tabs>
          <w:tab w:val="num" w:pos="720"/>
        </w:tabs>
        <w:ind w:left="720" w:hanging="360"/>
      </w:pPr>
    </w:lvl>
  </w:abstractNum>
  <w:abstractNum w:abstractNumId="3" w15:restartNumberingAfterBreak="0">
    <w:nsid w:val="186046A8"/>
    <w:multiLevelType w:val="hybridMultilevel"/>
    <w:tmpl w:val="ADBCB434"/>
    <w:lvl w:ilvl="0" w:tplc="1DB4FDA8">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732CA6"/>
    <w:multiLevelType w:val="multilevel"/>
    <w:tmpl w:val="4ECC51B8"/>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771F4485"/>
    <w:multiLevelType w:val="hybridMultilevel"/>
    <w:tmpl w:val="B79EC73C"/>
    <w:name w:val="WW8Num172"/>
    <w:lvl w:ilvl="0" w:tplc="1DB4FDA8">
      <w:start w:val="1"/>
      <w:numFmt w:val="bullet"/>
      <w:pStyle w:val="1"/>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hint="default"/>
      </w:rPr>
    </w:lvl>
  </w:abstractNum>
  <w:num w:numId="1" w16cid:durableId="453332752">
    <w:abstractNumId w:val="5"/>
  </w:num>
  <w:num w:numId="2" w16cid:durableId="1913809042">
    <w:abstractNumId w:val="0"/>
  </w:num>
  <w:num w:numId="3" w16cid:durableId="1843622190">
    <w:abstractNumId w:val="1"/>
  </w:num>
  <w:num w:numId="4" w16cid:durableId="1123768579">
    <w:abstractNumId w:val="2"/>
  </w:num>
  <w:num w:numId="5" w16cid:durableId="193808457">
    <w:abstractNumId w:val="3"/>
  </w:num>
  <w:num w:numId="6" w16cid:durableId="13354978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0A5"/>
    <w:rsid w:val="001B69E4"/>
    <w:rsid w:val="00316447"/>
    <w:rsid w:val="00497B35"/>
    <w:rsid w:val="005946E0"/>
    <w:rsid w:val="005C1353"/>
    <w:rsid w:val="005E356F"/>
    <w:rsid w:val="005F126C"/>
    <w:rsid w:val="006B2A87"/>
    <w:rsid w:val="006B50A5"/>
    <w:rsid w:val="006C31E8"/>
    <w:rsid w:val="00746437"/>
    <w:rsid w:val="00771E72"/>
    <w:rsid w:val="007A4D60"/>
    <w:rsid w:val="00821AA7"/>
    <w:rsid w:val="0082269C"/>
    <w:rsid w:val="008C4CE8"/>
    <w:rsid w:val="00955AE0"/>
    <w:rsid w:val="009B592C"/>
    <w:rsid w:val="009E5C02"/>
    <w:rsid w:val="00A6284E"/>
    <w:rsid w:val="00A96E97"/>
    <w:rsid w:val="00B60C19"/>
    <w:rsid w:val="00CE3024"/>
    <w:rsid w:val="00D2295D"/>
    <w:rsid w:val="00D324BB"/>
    <w:rsid w:val="00D54CC9"/>
    <w:rsid w:val="00E94DBF"/>
    <w:rsid w:val="00ED56E8"/>
    <w:rsid w:val="00EF12BD"/>
    <w:rsid w:val="00F54A4C"/>
    <w:rsid w:val="00FE5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BAFB4"/>
  <w15:chartTrackingRefBased/>
  <w15:docId w15:val="{71BBC428-0FEF-430E-B4FC-65FCD3AB2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0A5"/>
    <w:pPr>
      <w:spacing w:line="256" w:lineRule="auto"/>
    </w:pPr>
  </w:style>
  <w:style w:type="paragraph" w:styleId="1">
    <w:name w:val="heading 1"/>
    <w:basedOn w:val="a"/>
    <w:next w:val="a"/>
    <w:link w:val="10"/>
    <w:qFormat/>
    <w:rsid w:val="009B592C"/>
    <w:pPr>
      <w:keepNext/>
      <w:numPr>
        <w:numId w:val="1"/>
      </w:numPr>
      <w:suppressAutoHyphens/>
      <w:spacing w:after="0" w:line="240" w:lineRule="auto"/>
      <w:jc w:val="both"/>
      <w:outlineLvl w:val="0"/>
    </w:pPr>
    <w:rPr>
      <w:rFonts w:ascii="Times New Roman" w:eastAsia="Times New Roman" w:hAnsi="Times New Roman" w:cs="Times New Roman"/>
      <w:b/>
      <w:kern w:val="1"/>
      <w:sz w:val="32"/>
      <w:szCs w:val="20"/>
      <w:lang w:val="x-none"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B50A5"/>
    <w:pPr>
      <w:spacing w:after="0" w:line="240" w:lineRule="auto"/>
      <w:jc w:val="center"/>
    </w:pPr>
    <w:rPr>
      <w:rFonts w:ascii="Times New Roman" w:eastAsia="Times New Roman" w:hAnsi="Times New Roman" w:cs="Times New Roman"/>
      <w:sz w:val="28"/>
      <w:szCs w:val="24"/>
      <w:lang w:eastAsia="ru-RU"/>
    </w:rPr>
  </w:style>
  <w:style w:type="character" w:styleId="a3">
    <w:name w:val="Hyperlink"/>
    <w:basedOn w:val="a0"/>
    <w:uiPriority w:val="99"/>
    <w:semiHidden/>
    <w:unhideWhenUsed/>
    <w:rsid w:val="006B50A5"/>
    <w:rPr>
      <w:color w:val="0000FF"/>
      <w:u w:val="single"/>
    </w:rPr>
  </w:style>
  <w:style w:type="paragraph" w:styleId="a4">
    <w:name w:val="header"/>
    <w:basedOn w:val="a"/>
    <w:link w:val="a5"/>
    <w:uiPriority w:val="99"/>
    <w:unhideWhenUsed/>
    <w:rsid w:val="006B50A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B50A5"/>
  </w:style>
  <w:style w:type="paragraph" w:styleId="a6">
    <w:name w:val="footer"/>
    <w:basedOn w:val="a"/>
    <w:link w:val="a7"/>
    <w:uiPriority w:val="99"/>
    <w:unhideWhenUsed/>
    <w:rsid w:val="006B50A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B50A5"/>
  </w:style>
  <w:style w:type="character" w:customStyle="1" w:styleId="ReportHead0">
    <w:name w:val="Report_Head Знак"/>
    <w:link w:val="ReportHead"/>
    <w:rsid w:val="00D324BB"/>
    <w:rPr>
      <w:rFonts w:ascii="Times New Roman" w:eastAsia="Times New Roman" w:hAnsi="Times New Roman" w:cs="Times New Roman"/>
      <w:sz w:val="28"/>
      <w:szCs w:val="24"/>
      <w:lang w:eastAsia="ru-RU"/>
    </w:rPr>
  </w:style>
  <w:style w:type="character" w:customStyle="1" w:styleId="10">
    <w:name w:val="Заголовок 1 Знак"/>
    <w:basedOn w:val="a0"/>
    <w:link w:val="1"/>
    <w:rsid w:val="009B592C"/>
    <w:rPr>
      <w:rFonts w:ascii="Times New Roman" w:eastAsia="Times New Roman" w:hAnsi="Times New Roman" w:cs="Times New Roman"/>
      <w:b/>
      <w:kern w:val="1"/>
      <w:sz w:val="32"/>
      <w:szCs w:val="20"/>
      <w:lang w:val="x-none" w:eastAsia="hi-IN" w:bidi="hi-IN"/>
    </w:rPr>
  </w:style>
  <w:style w:type="character" w:styleId="a8">
    <w:name w:val="Strong"/>
    <w:qFormat/>
    <w:rsid w:val="009B592C"/>
    <w:rPr>
      <w:b/>
      <w:bCs/>
    </w:rPr>
  </w:style>
  <w:style w:type="character" w:customStyle="1" w:styleId="apple-converted-space">
    <w:name w:val="apple-converted-space"/>
    <w:basedOn w:val="a0"/>
    <w:rsid w:val="009B592C"/>
  </w:style>
  <w:style w:type="paragraph" w:styleId="a9">
    <w:name w:val="Body Text Indent"/>
    <w:basedOn w:val="a"/>
    <w:link w:val="aa"/>
    <w:rsid w:val="009B592C"/>
    <w:pPr>
      <w:suppressAutoHyphens/>
      <w:spacing w:after="0" w:line="100" w:lineRule="atLeast"/>
      <w:ind w:left="420"/>
    </w:pPr>
    <w:rPr>
      <w:rFonts w:ascii="Times New Roman" w:eastAsia="Times New Roman" w:hAnsi="Times New Roman" w:cs="Times New Roman"/>
      <w:kern w:val="1"/>
      <w:sz w:val="28"/>
      <w:szCs w:val="20"/>
      <w:lang w:eastAsia="hi-IN" w:bidi="hi-IN"/>
    </w:rPr>
  </w:style>
  <w:style w:type="character" w:customStyle="1" w:styleId="aa">
    <w:name w:val="Основной текст с отступом Знак"/>
    <w:basedOn w:val="a0"/>
    <w:link w:val="a9"/>
    <w:rsid w:val="009B592C"/>
    <w:rPr>
      <w:rFonts w:ascii="Times New Roman" w:eastAsia="Times New Roman" w:hAnsi="Times New Roman" w:cs="Times New Roman"/>
      <w:kern w:val="1"/>
      <w:sz w:val="28"/>
      <w:szCs w:val="20"/>
      <w:lang w:eastAsia="hi-IN" w:bidi="hi-IN"/>
    </w:rPr>
  </w:style>
  <w:style w:type="paragraph" w:customStyle="1" w:styleId="ab">
    <w:basedOn w:val="a"/>
    <w:next w:val="ac"/>
    <w:rsid w:val="009B592C"/>
    <w:pPr>
      <w:suppressAutoHyphens/>
      <w:spacing w:before="280" w:after="280" w:line="100" w:lineRule="atLeast"/>
    </w:pPr>
    <w:rPr>
      <w:rFonts w:ascii="Times New Roman" w:eastAsia="Times New Roman" w:hAnsi="Times New Roman" w:cs="Times New Roman"/>
      <w:kern w:val="1"/>
      <w:sz w:val="24"/>
      <w:szCs w:val="24"/>
      <w:lang w:eastAsia="hi-IN" w:bidi="hi-IN"/>
    </w:rPr>
  </w:style>
  <w:style w:type="paragraph" w:styleId="ad">
    <w:name w:val="No Spacing"/>
    <w:qFormat/>
    <w:rsid w:val="009B592C"/>
    <w:pPr>
      <w:suppressAutoHyphens/>
      <w:spacing w:after="0" w:line="240" w:lineRule="auto"/>
    </w:pPr>
    <w:rPr>
      <w:rFonts w:ascii="Calibri" w:eastAsia="Times New Roman" w:hAnsi="Calibri" w:cs="Calibri"/>
      <w:kern w:val="1"/>
      <w:lang w:eastAsia="ar-SA"/>
    </w:rPr>
  </w:style>
  <w:style w:type="character" w:styleId="ae">
    <w:name w:val="Emphasis"/>
    <w:qFormat/>
    <w:rsid w:val="009B592C"/>
    <w:rPr>
      <w:rFonts w:ascii="Times New Roman" w:hAnsi="Times New Roman" w:cs="Times New Roman"/>
      <w:i/>
      <w:iCs/>
    </w:rPr>
  </w:style>
  <w:style w:type="paragraph" w:styleId="ac">
    <w:name w:val="Normal (Web)"/>
    <w:basedOn w:val="a"/>
    <w:uiPriority w:val="99"/>
    <w:semiHidden/>
    <w:unhideWhenUsed/>
    <w:rsid w:val="009B592C"/>
    <w:rPr>
      <w:rFonts w:ascii="Times New Roman" w:hAnsi="Times New Roman" w:cs="Times New Roman"/>
      <w:sz w:val="24"/>
      <w:szCs w:val="24"/>
    </w:rPr>
  </w:style>
  <w:style w:type="paragraph" w:customStyle="1" w:styleId="ReportMain">
    <w:name w:val="Report_Main"/>
    <w:basedOn w:val="a"/>
    <w:link w:val="ReportMain0"/>
    <w:rsid w:val="005946E0"/>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5946E0"/>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5668727">
      <w:bodyDiv w:val="1"/>
      <w:marLeft w:val="0"/>
      <w:marRight w:val="0"/>
      <w:marTop w:val="0"/>
      <w:marBottom w:val="0"/>
      <w:divBdr>
        <w:top w:val="none" w:sz="0" w:space="0" w:color="auto"/>
        <w:left w:val="none" w:sz="0" w:space="0" w:color="auto"/>
        <w:bottom w:val="none" w:sz="0" w:space="0" w:color="auto"/>
        <w:right w:val="none" w:sz="0" w:space="0" w:color="auto"/>
      </w:divBdr>
    </w:div>
    <w:div w:id="980693796">
      <w:bodyDiv w:val="1"/>
      <w:marLeft w:val="0"/>
      <w:marRight w:val="0"/>
      <w:marTop w:val="0"/>
      <w:marBottom w:val="0"/>
      <w:divBdr>
        <w:top w:val="none" w:sz="0" w:space="0" w:color="auto"/>
        <w:left w:val="none" w:sz="0" w:space="0" w:color="auto"/>
        <w:bottom w:val="none" w:sz="0" w:space="0" w:color="auto"/>
        <w:right w:val="none" w:sz="0" w:space="0" w:color="auto"/>
      </w:divBdr>
    </w:div>
    <w:div w:id="1659725463">
      <w:bodyDiv w:val="1"/>
      <w:marLeft w:val="0"/>
      <w:marRight w:val="0"/>
      <w:marTop w:val="0"/>
      <w:marBottom w:val="0"/>
      <w:divBdr>
        <w:top w:val="none" w:sz="0" w:space="0" w:color="auto"/>
        <w:left w:val="none" w:sz="0" w:space="0" w:color="auto"/>
        <w:bottom w:val="none" w:sz="0" w:space="0" w:color="auto"/>
        <w:right w:val="none" w:sz="0" w:space="0" w:color="auto"/>
      </w:divBdr>
    </w:div>
    <w:div w:id="1811284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osu.ru"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10</Pages>
  <Words>4186</Words>
  <Characters>23863</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Дегтярева Наталья Александровна</cp:lastModifiedBy>
  <cp:revision>14</cp:revision>
  <dcterms:created xsi:type="dcterms:W3CDTF">2020-07-10T10:32:00Z</dcterms:created>
  <dcterms:modified xsi:type="dcterms:W3CDTF">2024-06-03T07:44:00Z</dcterms:modified>
</cp:coreProperties>
</file>